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605B99" w14:textId="77777777" w:rsidR="004C56A7" w:rsidRDefault="008B43C6" w:rsidP="004C56A7">
      <w:pPr>
        <w:spacing w:after="0" w:line="40" w:lineRule="exact"/>
      </w:pPr>
      <w:r>
        <w:t xml:space="preserve">                                                                                                                                                                                                                                                                      </w:t>
      </w:r>
      <w:r w:rsidR="000E2469">
        <w:t xml:space="preserve"> </w:t>
      </w:r>
    </w:p>
    <w:tbl>
      <w:tblPr>
        <w:tblStyle w:val="TableGrid"/>
        <w:tblW w:w="6913" w:type="dxa"/>
        <w:tblInd w:w="-2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apital Works Funding Agreement"/>
        <w:tblDescription w:val="Title page"/>
      </w:tblPr>
      <w:tblGrid>
        <w:gridCol w:w="737"/>
        <w:gridCol w:w="6176"/>
      </w:tblGrid>
      <w:tr w:rsidR="004C56A7" w14:paraId="45C83B90" w14:textId="77777777" w:rsidTr="000B6AD6">
        <w:trPr>
          <w:trHeight w:val="11907"/>
          <w:tblHeader/>
        </w:trPr>
        <w:tc>
          <w:tcPr>
            <w:tcW w:w="737" w:type="dxa"/>
          </w:tcPr>
          <w:p w14:paraId="06A6BE4C" w14:textId="77777777" w:rsidR="004C56A7" w:rsidRDefault="004C56A7" w:rsidP="00125EA9">
            <w:pPr>
              <w:keepNext/>
            </w:pPr>
          </w:p>
        </w:tc>
        <w:tc>
          <w:tcPr>
            <w:tcW w:w="6176" w:type="dxa"/>
            <w:tcBorders>
              <w:left w:val="nil"/>
            </w:tcBorders>
            <w:tcMar>
              <w:left w:w="284" w:type="dxa"/>
            </w:tcMar>
          </w:tcPr>
          <w:p w14:paraId="45DF288D" w14:textId="77777777" w:rsidR="004C56A7" w:rsidRPr="00BE6696" w:rsidRDefault="004C56A7" w:rsidP="00125EA9">
            <w:pPr>
              <w:keepNext/>
              <w:rPr>
                <w:b/>
                <w:i/>
              </w:rPr>
            </w:pPr>
          </w:p>
          <w:p w14:paraId="1D2372E1" w14:textId="77777777" w:rsidR="004B716F" w:rsidRPr="008C3825" w:rsidRDefault="004B716F" w:rsidP="00125EA9">
            <w:pPr>
              <w:keepNext/>
              <w:rPr>
                <w:b/>
              </w:rPr>
            </w:pPr>
            <w:bookmarkStart w:id="0" w:name="_DTBK2510"/>
          </w:p>
          <w:p w14:paraId="73FAEA6A" w14:textId="77777777" w:rsidR="00DF6BCB" w:rsidRDefault="00DF6BCB" w:rsidP="00125EA9">
            <w:pPr>
              <w:pStyle w:val="CoverPageTitle"/>
              <w:keepNext/>
            </w:pPr>
            <w:bookmarkStart w:id="1" w:name="_DTBK2576"/>
            <w:bookmarkEnd w:id="0"/>
          </w:p>
          <w:p w14:paraId="7BFFEC0D" w14:textId="77777777" w:rsidR="004C56A7" w:rsidRDefault="004C56A7" w:rsidP="00125EA9">
            <w:pPr>
              <w:pStyle w:val="CoverPageTitle"/>
              <w:keepNext/>
            </w:pPr>
            <w:r>
              <w:t>Capital Works Funding Agreement</w:t>
            </w:r>
          </w:p>
          <w:p w14:paraId="240F9F31" w14:textId="77777777" w:rsidR="00AB6BA3" w:rsidRPr="00AB6BA3" w:rsidRDefault="00AB6BA3" w:rsidP="00AB6BA3">
            <w:pPr>
              <w:rPr>
                <w:sz w:val="32"/>
                <w:szCs w:val="32"/>
              </w:rPr>
            </w:pPr>
            <w:r w:rsidRPr="00AB6BA3">
              <w:rPr>
                <w:sz w:val="32"/>
                <w:szCs w:val="32"/>
              </w:rPr>
              <w:t>Safe Places Emergency Accommodation</w:t>
            </w:r>
            <w:r w:rsidR="000878FA">
              <w:rPr>
                <w:sz w:val="32"/>
                <w:szCs w:val="32"/>
              </w:rPr>
              <w:t xml:space="preserve"> program</w:t>
            </w:r>
          </w:p>
          <w:bookmarkEnd w:id="1"/>
          <w:p w14:paraId="065AE702" w14:textId="77777777" w:rsidR="004C56A7" w:rsidRDefault="004C56A7" w:rsidP="00125EA9">
            <w:pPr>
              <w:keepNext/>
              <w:spacing w:before="60"/>
            </w:pPr>
            <w:r>
              <w:sym w:font="Symbol" w:char="F0BE"/>
            </w:r>
          </w:p>
          <w:p w14:paraId="685CE0C9" w14:textId="77777777" w:rsidR="004C56A7" w:rsidRDefault="004C56A7" w:rsidP="00125EA9">
            <w:pPr>
              <w:pStyle w:val="CoverPageNames"/>
              <w:keepNext/>
            </w:pPr>
            <w:bookmarkStart w:id="2" w:name="bkCoverNames"/>
            <w:bookmarkStart w:id="3" w:name="_DTBK1971"/>
            <w:bookmarkEnd w:id="2"/>
            <w:r>
              <w:t>Commonwealth of Australia as represented by the Department of Social Services (</w:t>
            </w:r>
            <w:r>
              <w:rPr>
                <w:b/>
              </w:rPr>
              <w:t>Department</w:t>
            </w:r>
            <w:r>
              <w:t>)</w:t>
            </w:r>
          </w:p>
          <w:p w14:paraId="4E286D8A" w14:textId="77777777" w:rsidR="004C56A7" w:rsidRPr="00DA6D0D" w:rsidRDefault="00AB6BA3" w:rsidP="00125EA9">
            <w:pPr>
              <w:pStyle w:val="CoverPageNames"/>
              <w:keepNext/>
            </w:pPr>
            <w:bookmarkStart w:id="4" w:name="_DTBK1972"/>
            <w:bookmarkEnd w:id="3"/>
            <w:r w:rsidRPr="00690075">
              <w:rPr>
                <w:highlight w:val="lightGray"/>
              </w:rPr>
              <w:t>[</w:t>
            </w:r>
            <w:r w:rsidRPr="00B93EE1">
              <w:rPr>
                <w:b/>
                <w:i/>
                <w:highlight w:val="lightGray"/>
              </w:rPr>
              <w:t>insert entity name</w:t>
            </w:r>
            <w:r w:rsidR="00B93EE1" w:rsidRPr="00690075">
              <w:rPr>
                <w:highlight w:val="lightGray"/>
              </w:rPr>
              <w:t>]</w:t>
            </w:r>
            <w:r w:rsidR="004C56A7">
              <w:t xml:space="preserve"> </w:t>
            </w:r>
            <w:r w:rsidR="00B93EE1">
              <w:t>ACN </w:t>
            </w:r>
            <w:r w:rsidR="00B93EE1" w:rsidRPr="00690075">
              <w:rPr>
                <w:highlight w:val="lightGray"/>
              </w:rPr>
              <w:t>[</w:t>
            </w:r>
            <w:r w:rsidR="00B93EE1" w:rsidRPr="00B93EE1">
              <w:rPr>
                <w:b/>
                <w:i/>
                <w:highlight w:val="lightGray"/>
              </w:rPr>
              <w:t>insert ACN</w:t>
            </w:r>
            <w:r w:rsidR="00B93EE1" w:rsidRPr="00690075">
              <w:rPr>
                <w:highlight w:val="lightGray"/>
              </w:rPr>
              <w:t>]</w:t>
            </w:r>
            <w:r w:rsidR="005934BE">
              <w:t xml:space="preserve"> </w:t>
            </w:r>
            <w:r w:rsidR="004C56A7">
              <w:t>(</w:t>
            </w:r>
            <w:r w:rsidR="004C56A7" w:rsidRPr="002956A9">
              <w:rPr>
                <w:b/>
              </w:rPr>
              <w:t>Participant</w:t>
            </w:r>
            <w:r w:rsidR="004C56A7">
              <w:t>)</w:t>
            </w:r>
          </w:p>
          <w:bookmarkEnd w:id="4"/>
          <w:p w14:paraId="34373A66" w14:textId="296154C5" w:rsidR="004C56A7" w:rsidRPr="00F42DC4" w:rsidRDefault="004C56A7" w:rsidP="00D310B8">
            <w:pPr>
              <w:keepNext/>
              <w:tabs>
                <w:tab w:val="left" w:pos="960"/>
              </w:tabs>
              <w:spacing w:before="60"/>
            </w:pPr>
          </w:p>
        </w:tc>
      </w:tr>
    </w:tbl>
    <w:p w14:paraId="2DA1DB5B" w14:textId="77777777" w:rsidR="004C56A7" w:rsidRDefault="004C56A7" w:rsidP="004C56A7"/>
    <w:p w14:paraId="3568F5F2" w14:textId="77777777" w:rsidR="004C56A7" w:rsidRDefault="004C56A7" w:rsidP="004C56A7"/>
    <w:p w14:paraId="16B00E1F" w14:textId="77777777" w:rsidR="004C56A7" w:rsidRDefault="004C56A7" w:rsidP="004C56A7">
      <w:pPr>
        <w:sectPr w:rsidR="004C56A7">
          <w:headerReference w:type="even" r:id="rId8"/>
          <w:footerReference w:type="even" r:id="rId9"/>
          <w:footerReference w:type="default" r:id="rId10"/>
          <w:pgSz w:w="11907" w:h="16840" w:code="9"/>
          <w:pgMar w:top="992" w:right="1134" w:bottom="397" w:left="1418" w:header="567" w:footer="397" w:gutter="0"/>
          <w:cols w:space="720"/>
          <w:titlePg/>
        </w:sectPr>
      </w:pPr>
    </w:p>
    <w:p w14:paraId="7B1A807E" w14:textId="77777777" w:rsidR="004C56A7" w:rsidRDefault="004C56A7" w:rsidP="004C56A7">
      <w:pPr>
        <w:pStyle w:val="ContentsTitle"/>
      </w:pPr>
      <w:bookmarkStart w:id="5" w:name="_DTBK2577"/>
      <w:r w:rsidRPr="002956A9">
        <w:lastRenderedPageBreak/>
        <w:t xml:space="preserve">Capital </w:t>
      </w:r>
      <w:r>
        <w:t>W</w:t>
      </w:r>
      <w:r w:rsidRPr="002956A9">
        <w:t xml:space="preserve">orks </w:t>
      </w:r>
      <w:r>
        <w:t>F</w:t>
      </w:r>
      <w:r w:rsidRPr="002956A9">
        <w:t xml:space="preserve">unding </w:t>
      </w:r>
      <w:r>
        <w:t>A</w:t>
      </w:r>
      <w:r w:rsidRPr="002956A9">
        <w:t>greement</w:t>
      </w:r>
    </w:p>
    <w:tbl>
      <w:tblPr>
        <w:tblW w:w="0" w:type="auto"/>
        <w:tblLayout w:type="fixed"/>
        <w:tblCellMar>
          <w:left w:w="0" w:type="dxa"/>
          <w:right w:w="0" w:type="dxa"/>
        </w:tblCellMar>
        <w:tblLook w:val="0000" w:firstRow="0" w:lastRow="0" w:firstColumn="0" w:lastColumn="0" w:noHBand="0" w:noVBand="0"/>
      </w:tblPr>
      <w:tblGrid>
        <w:gridCol w:w="9356"/>
      </w:tblGrid>
      <w:tr w:rsidR="004C56A7" w14:paraId="688A106E" w14:textId="77777777" w:rsidTr="00125EA9">
        <w:trPr>
          <w:cantSplit/>
          <w:trHeight w:hRule="exact" w:val="20"/>
        </w:trPr>
        <w:tc>
          <w:tcPr>
            <w:tcW w:w="9356" w:type="dxa"/>
            <w:tcBorders>
              <w:bottom w:val="single" w:sz="4" w:space="0" w:color="808080" w:themeColor="background1" w:themeShade="80"/>
            </w:tcBorders>
          </w:tcPr>
          <w:bookmarkEnd w:id="5"/>
          <w:p w14:paraId="42C05BAF" w14:textId="77777777" w:rsidR="004C56A7" w:rsidRDefault="004C56A7" w:rsidP="00125EA9">
            <w:r>
              <w:t>~*~</w:t>
            </w:r>
          </w:p>
        </w:tc>
      </w:tr>
    </w:tbl>
    <w:bookmarkStart w:id="6" w:name="_bkTOC"/>
    <w:bookmarkEnd w:id="6"/>
    <w:p w14:paraId="13A52D39" w14:textId="71651BEC" w:rsidR="005D709D" w:rsidRDefault="004C56A7">
      <w:pPr>
        <w:pStyle w:val="TOC1"/>
        <w:rPr>
          <w:rFonts w:asciiTheme="minorHAnsi" w:eastAsiaTheme="minorEastAsia" w:hAnsiTheme="minorHAnsi" w:cstheme="minorBidi"/>
          <w:b w:val="0"/>
          <w:bCs w:val="0"/>
          <w:noProof/>
          <w:spacing w:val="0"/>
          <w:sz w:val="22"/>
          <w:szCs w:val="22"/>
          <w:lang w:bidi="ar-SA"/>
        </w:rPr>
      </w:pPr>
      <w:r>
        <w:rPr>
          <w:b w:val="0"/>
          <w:bCs w:val="0"/>
        </w:rPr>
        <w:fldChar w:fldCharType="begin"/>
      </w:r>
      <w:r>
        <w:rPr>
          <w:b w:val="0"/>
          <w:bCs w:val="0"/>
        </w:rPr>
        <w:instrText xml:space="preserve"> TOC \f \t "ME Chapter heading,1,Part L1,1,ME Legal 1,2,Schedule L1,2,ME Heading,2,Annexure L1,2" </w:instrText>
      </w:r>
      <w:r>
        <w:rPr>
          <w:b w:val="0"/>
          <w:bCs w:val="0"/>
        </w:rPr>
        <w:fldChar w:fldCharType="separate"/>
      </w:r>
      <w:r w:rsidR="005D709D">
        <w:rPr>
          <w:noProof/>
        </w:rPr>
        <w:t>Details</w:t>
      </w:r>
      <w:r w:rsidR="005D709D">
        <w:rPr>
          <w:noProof/>
        </w:rPr>
        <w:tab/>
      </w:r>
      <w:r w:rsidR="005D709D">
        <w:rPr>
          <w:noProof/>
        </w:rPr>
        <w:fldChar w:fldCharType="begin"/>
      </w:r>
      <w:r w:rsidR="005D709D">
        <w:rPr>
          <w:noProof/>
        </w:rPr>
        <w:instrText xml:space="preserve"> PAGEREF _Toc25675371 \h </w:instrText>
      </w:r>
      <w:r w:rsidR="005D709D">
        <w:rPr>
          <w:noProof/>
        </w:rPr>
      </w:r>
      <w:r w:rsidR="005D709D">
        <w:rPr>
          <w:noProof/>
        </w:rPr>
        <w:fldChar w:fldCharType="separate"/>
      </w:r>
      <w:r w:rsidR="007E5C1F">
        <w:rPr>
          <w:noProof/>
        </w:rPr>
        <w:t>4</w:t>
      </w:r>
      <w:r w:rsidR="005D709D">
        <w:rPr>
          <w:noProof/>
        </w:rPr>
        <w:fldChar w:fldCharType="end"/>
      </w:r>
    </w:p>
    <w:p w14:paraId="42C48E57" w14:textId="790A85BA" w:rsidR="005D709D" w:rsidRDefault="005D709D">
      <w:pPr>
        <w:pStyle w:val="TOC1"/>
        <w:rPr>
          <w:rFonts w:asciiTheme="minorHAnsi" w:eastAsiaTheme="minorEastAsia" w:hAnsiTheme="minorHAnsi" w:cstheme="minorBidi"/>
          <w:b w:val="0"/>
          <w:bCs w:val="0"/>
          <w:noProof/>
          <w:spacing w:val="0"/>
          <w:sz w:val="22"/>
          <w:szCs w:val="22"/>
          <w:lang w:bidi="ar-SA"/>
        </w:rPr>
      </w:pPr>
      <w:r>
        <w:rPr>
          <w:noProof/>
        </w:rPr>
        <w:t>Agreed terms</w:t>
      </w:r>
      <w:r>
        <w:rPr>
          <w:noProof/>
        </w:rPr>
        <w:tab/>
      </w:r>
      <w:r>
        <w:rPr>
          <w:noProof/>
        </w:rPr>
        <w:fldChar w:fldCharType="begin"/>
      </w:r>
      <w:r>
        <w:rPr>
          <w:noProof/>
        </w:rPr>
        <w:instrText xml:space="preserve"> PAGEREF _Toc25675372 \h </w:instrText>
      </w:r>
      <w:r>
        <w:rPr>
          <w:noProof/>
        </w:rPr>
      </w:r>
      <w:r>
        <w:rPr>
          <w:noProof/>
        </w:rPr>
        <w:fldChar w:fldCharType="separate"/>
      </w:r>
      <w:r w:rsidR="007E5C1F">
        <w:rPr>
          <w:noProof/>
        </w:rPr>
        <w:t>5</w:t>
      </w:r>
      <w:r>
        <w:rPr>
          <w:noProof/>
        </w:rPr>
        <w:fldChar w:fldCharType="end"/>
      </w:r>
    </w:p>
    <w:p w14:paraId="09958703" w14:textId="0FDC2CEC" w:rsidR="005D709D" w:rsidRDefault="005D709D">
      <w:pPr>
        <w:pStyle w:val="TOC1"/>
        <w:rPr>
          <w:rFonts w:asciiTheme="minorHAnsi" w:eastAsiaTheme="minorEastAsia" w:hAnsiTheme="minorHAnsi" w:cstheme="minorBidi"/>
          <w:b w:val="0"/>
          <w:bCs w:val="0"/>
          <w:noProof/>
          <w:spacing w:val="0"/>
          <w:sz w:val="22"/>
          <w:szCs w:val="22"/>
          <w:lang w:bidi="ar-SA"/>
        </w:rPr>
      </w:pPr>
      <w:r>
        <w:rPr>
          <w:noProof/>
        </w:rPr>
        <w:t>Part A - Defined terms and interpretation</w:t>
      </w:r>
      <w:r>
        <w:rPr>
          <w:noProof/>
        </w:rPr>
        <w:tab/>
      </w:r>
      <w:r>
        <w:rPr>
          <w:noProof/>
        </w:rPr>
        <w:fldChar w:fldCharType="begin"/>
      </w:r>
      <w:r>
        <w:rPr>
          <w:noProof/>
        </w:rPr>
        <w:instrText xml:space="preserve"> PAGEREF _Toc25675373 \h </w:instrText>
      </w:r>
      <w:r>
        <w:rPr>
          <w:noProof/>
        </w:rPr>
      </w:r>
      <w:r>
        <w:rPr>
          <w:noProof/>
        </w:rPr>
        <w:fldChar w:fldCharType="separate"/>
      </w:r>
      <w:r w:rsidR="007E5C1F">
        <w:rPr>
          <w:noProof/>
        </w:rPr>
        <w:t>5</w:t>
      </w:r>
      <w:r>
        <w:rPr>
          <w:noProof/>
        </w:rPr>
        <w:fldChar w:fldCharType="end"/>
      </w:r>
    </w:p>
    <w:p w14:paraId="486924AD" w14:textId="73CD3261" w:rsidR="005D709D" w:rsidRDefault="005D709D">
      <w:pPr>
        <w:pStyle w:val="TOC2"/>
        <w:rPr>
          <w:rFonts w:asciiTheme="minorHAnsi" w:eastAsiaTheme="minorEastAsia" w:hAnsiTheme="minorHAnsi" w:cstheme="minorBidi"/>
          <w:b w:val="0"/>
          <w:bCs w:val="0"/>
          <w:noProof/>
          <w:spacing w:val="0"/>
          <w:szCs w:val="22"/>
          <w:lang w:bidi="ar-SA"/>
        </w:rPr>
      </w:pPr>
      <w:r>
        <w:rPr>
          <w:noProof/>
        </w:rPr>
        <w:t>1.</w:t>
      </w:r>
      <w:r>
        <w:rPr>
          <w:rFonts w:asciiTheme="minorHAnsi" w:eastAsiaTheme="minorEastAsia" w:hAnsiTheme="minorHAnsi" w:cstheme="minorBidi"/>
          <w:b w:val="0"/>
          <w:bCs w:val="0"/>
          <w:noProof/>
          <w:spacing w:val="0"/>
          <w:szCs w:val="22"/>
          <w:lang w:bidi="ar-SA"/>
        </w:rPr>
        <w:tab/>
      </w:r>
      <w:r>
        <w:rPr>
          <w:noProof/>
        </w:rPr>
        <w:t>Defined terms &amp; interpretation</w:t>
      </w:r>
      <w:r>
        <w:rPr>
          <w:noProof/>
        </w:rPr>
        <w:tab/>
      </w:r>
      <w:r>
        <w:rPr>
          <w:noProof/>
        </w:rPr>
        <w:fldChar w:fldCharType="begin"/>
      </w:r>
      <w:r>
        <w:rPr>
          <w:noProof/>
        </w:rPr>
        <w:instrText xml:space="preserve"> PAGEREF _Toc25675374 \h </w:instrText>
      </w:r>
      <w:r>
        <w:rPr>
          <w:noProof/>
        </w:rPr>
      </w:r>
      <w:r>
        <w:rPr>
          <w:noProof/>
        </w:rPr>
        <w:fldChar w:fldCharType="separate"/>
      </w:r>
      <w:r w:rsidR="007E5C1F">
        <w:rPr>
          <w:noProof/>
        </w:rPr>
        <w:t>5</w:t>
      </w:r>
      <w:r>
        <w:rPr>
          <w:noProof/>
        </w:rPr>
        <w:fldChar w:fldCharType="end"/>
      </w:r>
    </w:p>
    <w:p w14:paraId="04B0EF98" w14:textId="41303698" w:rsidR="005D709D" w:rsidRDefault="005D709D">
      <w:pPr>
        <w:pStyle w:val="TOC1"/>
        <w:rPr>
          <w:rFonts w:asciiTheme="minorHAnsi" w:eastAsiaTheme="minorEastAsia" w:hAnsiTheme="minorHAnsi" w:cstheme="minorBidi"/>
          <w:b w:val="0"/>
          <w:bCs w:val="0"/>
          <w:noProof/>
          <w:spacing w:val="0"/>
          <w:sz w:val="22"/>
          <w:szCs w:val="22"/>
          <w:lang w:bidi="ar-SA"/>
        </w:rPr>
      </w:pPr>
      <w:r>
        <w:rPr>
          <w:noProof/>
        </w:rPr>
        <w:t>Part B – Term, Project, Works and planning</w:t>
      </w:r>
      <w:r>
        <w:rPr>
          <w:noProof/>
        </w:rPr>
        <w:tab/>
      </w:r>
      <w:r>
        <w:rPr>
          <w:noProof/>
        </w:rPr>
        <w:fldChar w:fldCharType="begin"/>
      </w:r>
      <w:r>
        <w:rPr>
          <w:noProof/>
        </w:rPr>
        <w:instrText xml:space="preserve"> PAGEREF _Toc25675375 \h </w:instrText>
      </w:r>
      <w:r>
        <w:rPr>
          <w:noProof/>
        </w:rPr>
      </w:r>
      <w:r>
        <w:rPr>
          <w:noProof/>
        </w:rPr>
        <w:fldChar w:fldCharType="separate"/>
      </w:r>
      <w:r w:rsidR="007E5C1F">
        <w:rPr>
          <w:noProof/>
        </w:rPr>
        <w:t>12</w:t>
      </w:r>
      <w:r>
        <w:rPr>
          <w:noProof/>
        </w:rPr>
        <w:fldChar w:fldCharType="end"/>
      </w:r>
    </w:p>
    <w:p w14:paraId="12E45F88" w14:textId="5395FD7D" w:rsidR="005D709D" w:rsidRDefault="005D709D">
      <w:pPr>
        <w:pStyle w:val="TOC2"/>
        <w:rPr>
          <w:rFonts w:asciiTheme="minorHAnsi" w:eastAsiaTheme="minorEastAsia" w:hAnsiTheme="minorHAnsi" w:cstheme="minorBidi"/>
          <w:b w:val="0"/>
          <w:bCs w:val="0"/>
          <w:noProof/>
          <w:spacing w:val="0"/>
          <w:szCs w:val="22"/>
          <w:lang w:bidi="ar-SA"/>
        </w:rPr>
      </w:pPr>
      <w:r>
        <w:rPr>
          <w:noProof/>
        </w:rPr>
        <w:t>2.</w:t>
      </w:r>
      <w:r>
        <w:rPr>
          <w:rFonts w:asciiTheme="minorHAnsi" w:eastAsiaTheme="minorEastAsia" w:hAnsiTheme="minorHAnsi" w:cstheme="minorBidi"/>
          <w:b w:val="0"/>
          <w:bCs w:val="0"/>
          <w:noProof/>
          <w:spacing w:val="0"/>
          <w:szCs w:val="22"/>
          <w:lang w:bidi="ar-SA"/>
        </w:rPr>
        <w:tab/>
      </w:r>
      <w:r>
        <w:rPr>
          <w:noProof/>
        </w:rPr>
        <w:t>Agreement Period</w:t>
      </w:r>
      <w:r>
        <w:rPr>
          <w:noProof/>
        </w:rPr>
        <w:tab/>
      </w:r>
      <w:r>
        <w:rPr>
          <w:noProof/>
        </w:rPr>
        <w:fldChar w:fldCharType="begin"/>
      </w:r>
      <w:r>
        <w:rPr>
          <w:noProof/>
        </w:rPr>
        <w:instrText xml:space="preserve"> PAGEREF _Toc25675376 \h </w:instrText>
      </w:r>
      <w:r>
        <w:rPr>
          <w:noProof/>
        </w:rPr>
      </w:r>
      <w:r>
        <w:rPr>
          <w:noProof/>
        </w:rPr>
        <w:fldChar w:fldCharType="separate"/>
      </w:r>
      <w:r w:rsidR="007E5C1F">
        <w:rPr>
          <w:noProof/>
        </w:rPr>
        <w:t>12</w:t>
      </w:r>
      <w:r>
        <w:rPr>
          <w:noProof/>
        </w:rPr>
        <w:fldChar w:fldCharType="end"/>
      </w:r>
    </w:p>
    <w:p w14:paraId="5E31988E" w14:textId="4653E23F" w:rsidR="005D709D" w:rsidRDefault="005D709D">
      <w:pPr>
        <w:pStyle w:val="TOC2"/>
        <w:rPr>
          <w:rFonts w:asciiTheme="minorHAnsi" w:eastAsiaTheme="minorEastAsia" w:hAnsiTheme="minorHAnsi" w:cstheme="minorBidi"/>
          <w:b w:val="0"/>
          <w:bCs w:val="0"/>
          <w:noProof/>
          <w:spacing w:val="0"/>
          <w:szCs w:val="22"/>
          <w:lang w:bidi="ar-SA"/>
        </w:rPr>
      </w:pPr>
      <w:r>
        <w:rPr>
          <w:noProof/>
        </w:rPr>
        <w:t>3.</w:t>
      </w:r>
      <w:r>
        <w:rPr>
          <w:rFonts w:asciiTheme="minorHAnsi" w:eastAsiaTheme="minorEastAsia" w:hAnsiTheme="minorHAnsi" w:cstheme="minorBidi"/>
          <w:b w:val="0"/>
          <w:bCs w:val="0"/>
          <w:noProof/>
          <w:spacing w:val="0"/>
          <w:szCs w:val="22"/>
          <w:lang w:bidi="ar-SA"/>
        </w:rPr>
        <w:tab/>
      </w:r>
      <w:r>
        <w:rPr>
          <w:noProof/>
        </w:rPr>
        <w:t>Planning, design and approvals</w:t>
      </w:r>
      <w:r>
        <w:rPr>
          <w:noProof/>
        </w:rPr>
        <w:tab/>
      </w:r>
      <w:r>
        <w:rPr>
          <w:noProof/>
        </w:rPr>
        <w:fldChar w:fldCharType="begin"/>
      </w:r>
      <w:r>
        <w:rPr>
          <w:noProof/>
        </w:rPr>
        <w:instrText xml:space="preserve"> PAGEREF _Toc25675377 \h </w:instrText>
      </w:r>
      <w:r>
        <w:rPr>
          <w:noProof/>
        </w:rPr>
      </w:r>
      <w:r>
        <w:rPr>
          <w:noProof/>
        </w:rPr>
        <w:fldChar w:fldCharType="separate"/>
      </w:r>
      <w:r w:rsidR="007E5C1F">
        <w:rPr>
          <w:noProof/>
        </w:rPr>
        <w:t>12</w:t>
      </w:r>
      <w:r>
        <w:rPr>
          <w:noProof/>
        </w:rPr>
        <w:fldChar w:fldCharType="end"/>
      </w:r>
    </w:p>
    <w:p w14:paraId="2FB6699C" w14:textId="079A66BA" w:rsidR="005D709D" w:rsidRDefault="005D709D">
      <w:pPr>
        <w:pStyle w:val="TOC2"/>
        <w:rPr>
          <w:rFonts w:asciiTheme="minorHAnsi" w:eastAsiaTheme="minorEastAsia" w:hAnsiTheme="minorHAnsi" w:cstheme="minorBidi"/>
          <w:b w:val="0"/>
          <w:bCs w:val="0"/>
          <w:noProof/>
          <w:spacing w:val="0"/>
          <w:szCs w:val="22"/>
          <w:lang w:bidi="ar-SA"/>
        </w:rPr>
      </w:pPr>
      <w:r>
        <w:rPr>
          <w:noProof/>
        </w:rPr>
        <w:t>4.</w:t>
      </w:r>
      <w:r>
        <w:rPr>
          <w:rFonts w:asciiTheme="minorHAnsi" w:eastAsiaTheme="minorEastAsia" w:hAnsiTheme="minorHAnsi" w:cstheme="minorBidi"/>
          <w:b w:val="0"/>
          <w:bCs w:val="0"/>
          <w:noProof/>
          <w:spacing w:val="0"/>
          <w:szCs w:val="22"/>
          <w:lang w:bidi="ar-SA"/>
        </w:rPr>
        <w:tab/>
      </w:r>
      <w:r>
        <w:rPr>
          <w:noProof/>
        </w:rPr>
        <w:t>Conduct of the Project</w:t>
      </w:r>
      <w:r>
        <w:rPr>
          <w:noProof/>
        </w:rPr>
        <w:tab/>
      </w:r>
      <w:r>
        <w:rPr>
          <w:noProof/>
        </w:rPr>
        <w:fldChar w:fldCharType="begin"/>
      </w:r>
      <w:r>
        <w:rPr>
          <w:noProof/>
        </w:rPr>
        <w:instrText xml:space="preserve"> PAGEREF _Toc25675378 \h </w:instrText>
      </w:r>
      <w:r>
        <w:rPr>
          <w:noProof/>
        </w:rPr>
      </w:r>
      <w:r>
        <w:rPr>
          <w:noProof/>
        </w:rPr>
        <w:fldChar w:fldCharType="separate"/>
      </w:r>
      <w:r w:rsidR="007E5C1F">
        <w:rPr>
          <w:noProof/>
        </w:rPr>
        <w:t>14</w:t>
      </w:r>
      <w:r>
        <w:rPr>
          <w:noProof/>
        </w:rPr>
        <w:fldChar w:fldCharType="end"/>
      </w:r>
    </w:p>
    <w:p w14:paraId="03FE6057" w14:textId="0C0F7317" w:rsidR="005D709D" w:rsidRDefault="005D709D">
      <w:pPr>
        <w:pStyle w:val="TOC2"/>
        <w:rPr>
          <w:rFonts w:asciiTheme="minorHAnsi" w:eastAsiaTheme="minorEastAsia" w:hAnsiTheme="minorHAnsi" w:cstheme="minorBidi"/>
          <w:b w:val="0"/>
          <w:bCs w:val="0"/>
          <w:noProof/>
          <w:spacing w:val="0"/>
          <w:szCs w:val="22"/>
          <w:lang w:bidi="ar-SA"/>
        </w:rPr>
      </w:pPr>
      <w:r>
        <w:rPr>
          <w:noProof/>
        </w:rPr>
        <w:t>5.</w:t>
      </w:r>
      <w:r>
        <w:rPr>
          <w:rFonts w:asciiTheme="minorHAnsi" w:eastAsiaTheme="minorEastAsia" w:hAnsiTheme="minorHAnsi" w:cstheme="minorBidi"/>
          <w:b w:val="0"/>
          <w:bCs w:val="0"/>
          <w:noProof/>
          <w:spacing w:val="0"/>
          <w:szCs w:val="22"/>
          <w:lang w:bidi="ar-SA"/>
        </w:rPr>
        <w:tab/>
      </w:r>
      <w:r>
        <w:rPr>
          <w:noProof/>
        </w:rPr>
        <w:t>Subcontracting and subcontractor management</w:t>
      </w:r>
      <w:r>
        <w:rPr>
          <w:noProof/>
        </w:rPr>
        <w:tab/>
      </w:r>
      <w:r>
        <w:rPr>
          <w:noProof/>
        </w:rPr>
        <w:fldChar w:fldCharType="begin"/>
      </w:r>
      <w:r>
        <w:rPr>
          <w:noProof/>
        </w:rPr>
        <w:instrText xml:space="preserve"> PAGEREF _Toc25675379 \h </w:instrText>
      </w:r>
      <w:r>
        <w:rPr>
          <w:noProof/>
        </w:rPr>
      </w:r>
      <w:r>
        <w:rPr>
          <w:noProof/>
        </w:rPr>
        <w:fldChar w:fldCharType="separate"/>
      </w:r>
      <w:r w:rsidR="007E5C1F">
        <w:rPr>
          <w:noProof/>
        </w:rPr>
        <w:t>17</w:t>
      </w:r>
      <w:r>
        <w:rPr>
          <w:noProof/>
        </w:rPr>
        <w:fldChar w:fldCharType="end"/>
      </w:r>
    </w:p>
    <w:p w14:paraId="50C294D7" w14:textId="02627B20" w:rsidR="005D709D" w:rsidRDefault="005D709D">
      <w:pPr>
        <w:pStyle w:val="TOC2"/>
        <w:rPr>
          <w:rFonts w:asciiTheme="minorHAnsi" w:eastAsiaTheme="minorEastAsia" w:hAnsiTheme="minorHAnsi" w:cstheme="minorBidi"/>
          <w:b w:val="0"/>
          <w:bCs w:val="0"/>
          <w:noProof/>
          <w:spacing w:val="0"/>
          <w:szCs w:val="22"/>
          <w:lang w:bidi="ar-SA"/>
        </w:rPr>
      </w:pPr>
      <w:r>
        <w:rPr>
          <w:noProof/>
        </w:rPr>
        <w:t>6.</w:t>
      </w:r>
      <w:r>
        <w:rPr>
          <w:rFonts w:asciiTheme="minorHAnsi" w:eastAsiaTheme="minorEastAsia" w:hAnsiTheme="minorHAnsi" w:cstheme="minorBidi"/>
          <w:b w:val="0"/>
          <w:bCs w:val="0"/>
          <w:noProof/>
          <w:spacing w:val="0"/>
          <w:szCs w:val="22"/>
          <w:lang w:bidi="ar-SA"/>
        </w:rPr>
        <w:tab/>
      </w:r>
      <w:r>
        <w:rPr>
          <w:noProof/>
        </w:rPr>
        <w:t>Assumption of risks for the Works</w:t>
      </w:r>
      <w:r>
        <w:rPr>
          <w:noProof/>
        </w:rPr>
        <w:tab/>
      </w:r>
      <w:r>
        <w:rPr>
          <w:noProof/>
        </w:rPr>
        <w:fldChar w:fldCharType="begin"/>
      </w:r>
      <w:r>
        <w:rPr>
          <w:noProof/>
        </w:rPr>
        <w:instrText xml:space="preserve"> PAGEREF _Toc25675380 \h </w:instrText>
      </w:r>
      <w:r>
        <w:rPr>
          <w:noProof/>
        </w:rPr>
      </w:r>
      <w:r>
        <w:rPr>
          <w:noProof/>
        </w:rPr>
        <w:fldChar w:fldCharType="separate"/>
      </w:r>
      <w:r w:rsidR="007E5C1F">
        <w:rPr>
          <w:noProof/>
        </w:rPr>
        <w:t>19</w:t>
      </w:r>
      <w:r>
        <w:rPr>
          <w:noProof/>
        </w:rPr>
        <w:fldChar w:fldCharType="end"/>
      </w:r>
    </w:p>
    <w:p w14:paraId="53D4CE87" w14:textId="60B84084" w:rsidR="005D709D" w:rsidRDefault="005D709D">
      <w:pPr>
        <w:pStyle w:val="TOC1"/>
        <w:rPr>
          <w:rFonts w:asciiTheme="minorHAnsi" w:eastAsiaTheme="minorEastAsia" w:hAnsiTheme="minorHAnsi" w:cstheme="minorBidi"/>
          <w:b w:val="0"/>
          <w:bCs w:val="0"/>
          <w:noProof/>
          <w:spacing w:val="0"/>
          <w:sz w:val="22"/>
          <w:szCs w:val="22"/>
          <w:lang w:bidi="ar-SA"/>
        </w:rPr>
      </w:pPr>
      <w:r>
        <w:rPr>
          <w:noProof/>
        </w:rPr>
        <w:t>Part C – Property, Security and Designated Use</w:t>
      </w:r>
      <w:r>
        <w:rPr>
          <w:noProof/>
        </w:rPr>
        <w:tab/>
      </w:r>
      <w:r>
        <w:rPr>
          <w:noProof/>
        </w:rPr>
        <w:fldChar w:fldCharType="begin"/>
      </w:r>
      <w:r>
        <w:rPr>
          <w:noProof/>
        </w:rPr>
        <w:instrText xml:space="preserve"> PAGEREF _Toc25675381 \h </w:instrText>
      </w:r>
      <w:r>
        <w:rPr>
          <w:noProof/>
        </w:rPr>
      </w:r>
      <w:r>
        <w:rPr>
          <w:noProof/>
        </w:rPr>
        <w:fldChar w:fldCharType="separate"/>
      </w:r>
      <w:r w:rsidR="007E5C1F">
        <w:rPr>
          <w:noProof/>
        </w:rPr>
        <w:t>19</w:t>
      </w:r>
      <w:r>
        <w:rPr>
          <w:noProof/>
        </w:rPr>
        <w:fldChar w:fldCharType="end"/>
      </w:r>
    </w:p>
    <w:p w14:paraId="2603E364" w14:textId="09DDEBFE" w:rsidR="005D709D" w:rsidRDefault="005D709D">
      <w:pPr>
        <w:pStyle w:val="TOC2"/>
        <w:rPr>
          <w:rFonts w:asciiTheme="minorHAnsi" w:eastAsiaTheme="minorEastAsia" w:hAnsiTheme="minorHAnsi" w:cstheme="minorBidi"/>
          <w:b w:val="0"/>
          <w:bCs w:val="0"/>
          <w:noProof/>
          <w:spacing w:val="0"/>
          <w:szCs w:val="22"/>
          <w:lang w:bidi="ar-SA"/>
        </w:rPr>
      </w:pPr>
      <w:r>
        <w:rPr>
          <w:noProof/>
        </w:rPr>
        <w:t>7.</w:t>
      </w:r>
      <w:r>
        <w:rPr>
          <w:rFonts w:asciiTheme="minorHAnsi" w:eastAsiaTheme="minorEastAsia" w:hAnsiTheme="minorHAnsi" w:cstheme="minorBidi"/>
          <w:b w:val="0"/>
          <w:bCs w:val="0"/>
          <w:noProof/>
          <w:spacing w:val="0"/>
          <w:szCs w:val="22"/>
          <w:lang w:bidi="ar-SA"/>
        </w:rPr>
        <w:tab/>
      </w:r>
      <w:r>
        <w:rPr>
          <w:noProof/>
        </w:rPr>
        <w:t>Acquisition of a Property</w:t>
      </w:r>
      <w:r>
        <w:rPr>
          <w:noProof/>
        </w:rPr>
        <w:tab/>
      </w:r>
      <w:r>
        <w:rPr>
          <w:noProof/>
        </w:rPr>
        <w:fldChar w:fldCharType="begin"/>
      </w:r>
      <w:r>
        <w:rPr>
          <w:noProof/>
        </w:rPr>
        <w:instrText xml:space="preserve"> PAGEREF _Toc25675382 \h </w:instrText>
      </w:r>
      <w:r>
        <w:rPr>
          <w:noProof/>
        </w:rPr>
      </w:r>
      <w:r>
        <w:rPr>
          <w:noProof/>
        </w:rPr>
        <w:fldChar w:fldCharType="separate"/>
      </w:r>
      <w:r w:rsidR="007E5C1F">
        <w:rPr>
          <w:noProof/>
        </w:rPr>
        <w:t>19</w:t>
      </w:r>
      <w:r>
        <w:rPr>
          <w:noProof/>
        </w:rPr>
        <w:fldChar w:fldCharType="end"/>
      </w:r>
    </w:p>
    <w:p w14:paraId="7E373EB4" w14:textId="72B8B55B" w:rsidR="005D709D" w:rsidRDefault="005D709D">
      <w:pPr>
        <w:pStyle w:val="TOC2"/>
        <w:rPr>
          <w:rFonts w:asciiTheme="minorHAnsi" w:eastAsiaTheme="minorEastAsia" w:hAnsiTheme="minorHAnsi" w:cstheme="minorBidi"/>
          <w:b w:val="0"/>
          <w:bCs w:val="0"/>
          <w:noProof/>
          <w:spacing w:val="0"/>
          <w:szCs w:val="22"/>
          <w:lang w:bidi="ar-SA"/>
        </w:rPr>
      </w:pPr>
      <w:r>
        <w:rPr>
          <w:noProof/>
        </w:rPr>
        <w:t>8.</w:t>
      </w:r>
      <w:r>
        <w:rPr>
          <w:rFonts w:asciiTheme="minorHAnsi" w:eastAsiaTheme="minorEastAsia" w:hAnsiTheme="minorHAnsi" w:cstheme="minorBidi"/>
          <w:b w:val="0"/>
          <w:bCs w:val="0"/>
          <w:noProof/>
          <w:spacing w:val="0"/>
          <w:szCs w:val="22"/>
          <w:lang w:bidi="ar-SA"/>
        </w:rPr>
        <w:tab/>
      </w:r>
      <w:r>
        <w:rPr>
          <w:noProof/>
        </w:rPr>
        <w:t>The Property</w:t>
      </w:r>
      <w:r>
        <w:rPr>
          <w:noProof/>
        </w:rPr>
        <w:tab/>
      </w:r>
      <w:r>
        <w:rPr>
          <w:noProof/>
        </w:rPr>
        <w:fldChar w:fldCharType="begin"/>
      </w:r>
      <w:r>
        <w:rPr>
          <w:noProof/>
        </w:rPr>
        <w:instrText xml:space="preserve"> PAGEREF _Toc25675383 \h </w:instrText>
      </w:r>
      <w:r>
        <w:rPr>
          <w:noProof/>
        </w:rPr>
      </w:r>
      <w:r>
        <w:rPr>
          <w:noProof/>
        </w:rPr>
        <w:fldChar w:fldCharType="separate"/>
      </w:r>
      <w:r w:rsidR="007E5C1F">
        <w:rPr>
          <w:noProof/>
        </w:rPr>
        <w:t>21</w:t>
      </w:r>
      <w:r>
        <w:rPr>
          <w:noProof/>
        </w:rPr>
        <w:fldChar w:fldCharType="end"/>
      </w:r>
    </w:p>
    <w:p w14:paraId="286D7541" w14:textId="61C2E580" w:rsidR="005D709D" w:rsidRDefault="005D709D">
      <w:pPr>
        <w:pStyle w:val="TOC2"/>
        <w:rPr>
          <w:rFonts w:asciiTheme="minorHAnsi" w:eastAsiaTheme="minorEastAsia" w:hAnsiTheme="minorHAnsi" w:cstheme="minorBidi"/>
          <w:b w:val="0"/>
          <w:bCs w:val="0"/>
          <w:noProof/>
          <w:spacing w:val="0"/>
          <w:szCs w:val="22"/>
          <w:lang w:bidi="ar-SA"/>
        </w:rPr>
      </w:pPr>
      <w:r>
        <w:rPr>
          <w:noProof/>
        </w:rPr>
        <w:t>9.</w:t>
      </w:r>
      <w:r>
        <w:rPr>
          <w:rFonts w:asciiTheme="minorHAnsi" w:eastAsiaTheme="minorEastAsia" w:hAnsiTheme="minorHAnsi" w:cstheme="minorBidi"/>
          <w:b w:val="0"/>
          <w:bCs w:val="0"/>
          <w:noProof/>
          <w:spacing w:val="0"/>
          <w:szCs w:val="22"/>
          <w:lang w:bidi="ar-SA"/>
        </w:rPr>
        <w:tab/>
      </w:r>
      <w:r>
        <w:rPr>
          <w:noProof/>
        </w:rPr>
        <w:t>Security</w:t>
      </w:r>
      <w:r>
        <w:rPr>
          <w:noProof/>
        </w:rPr>
        <w:tab/>
      </w:r>
      <w:r>
        <w:rPr>
          <w:noProof/>
        </w:rPr>
        <w:fldChar w:fldCharType="begin"/>
      </w:r>
      <w:r>
        <w:rPr>
          <w:noProof/>
        </w:rPr>
        <w:instrText xml:space="preserve"> PAGEREF _Toc25675384 \h </w:instrText>
      </w:r>
      <w:r>
        <w:rPr>
          <w:noProof/>
        </w:rPr>
      </w:r>
      <w:r>
        <w:rPr>
          <w:noProof/>
        </w:rPr>
        <w:fldChar w:fldCharType="separate"/>
      </w:r>
      <w:r w:rsidR="007E5C1F">
        <w:rPr>
          <w:noProof/>
        </w:rPr>
        <w:t>22</w:t>
      </w:r>
      <w:r>
        <w:rPr>
          <w:noProof/>
        </w:rPr>
        <w:fldChar w:fldCharType="end"/>
      </w:r>
    </w:p>
    <w:p w14:paraId="0A380DD1" w14:textId="3773AB3C" w:rsidR="005D709D" w:rsidRDefault="005D709D">
      <w:pPr>
        <w:pStyle w:val="TOC2"/>
        <w:rPr>
          <w:rFonts w:asciiTheme="minorHAnsi" w:eastAsiaTheme="minorEastAsia" w:hAnsiTheme="minorHAnsi" w:cstheme="minorBidi"/>
          <w:b w:val="0"/>
          <w:bCs w:val="0"/>
          <w:noProof/>
          <w:spacing w:val="0"/>
          <w:szCs w:val="22"/>
          <w:lang w:bidi="ar-SA"/>
        </w:rPr>
      </w:pPr>
      <w:r>
        <w:rPr>
          <w:noProof/>
        </w:rPr>
        <w:t>10.</w:t>
      </w:r>
      <w:r>
        <w:rPr>
          <w:rFonts w:asciiTheme="minorHAnsi" w:eastAsiaTheme="minorEastAsia" w:hAnsiTheme="minorHAnsi" w:cstheme="minorBidi"/>
          <w:b w:val="0"/>
          <w:bCs w:val="0"/>
          <w:noProof/>
          <w:spacing w:val="0"/>
          <w:szCs w:val="22"/>
          <w:lang w:bidi="ar-SA"/>
        </w:rPr>
        <w:tab/>
      </w:r>
      <w:r>
        <w:rPr>
          <w:noProof/>
        </w:rPr>
        <w:t>Designated Use</w:t>
      </w:r>
      <w:r>
        <w:rPr>
          <w:noProof/>
        </w:rPr>
        <w:tab/>
      </w:r>
      <w:r>
        <w:rPr>
          <w:noProof/>
        </w:rPr>
        <w:fldChar w:fldCharType="begin"/>
      </w:r>
      <w:r>
        <w:rPr>
          <w:noProof/>
        </w:rPr>
        <w:instrText xml:space="preserve"> PAGEREF _Toc25675385 \h </w:instrText>
      </w:r>
      <w:r>
        <w:rPr>
          <w:noProof/>
        </w:rPr>
      </w:r>
      <w:r>
        <w:rPr>
          <w:noProof/>
        </w:rPr>
        <w:fldChar w:fldCharType="separate"/>
      </w:r>
      <w:r w:rsidR="007E5C1F">
        <w:rPr>
          <w:noProof/>
        </w:rPr>
        <w:t>23</w:t>
      </w:r>
      <w:r>
        <w:rPr>
          <w:noProof/>
        </w:rPr>
        <w:fldChar w:fldCharType="end"/>
      </w:r>
    </w:p>
    <w:p w14:paraId="2376BE2E" w14:textId="32E68A35" w:rsidR="005D709D" w:rsidRDefault="005D709D">
      <w:pPr>
        <w:pStyle w:val="TOC2"/>
        <w:rPr>
          <w:rFonts w:asciiTheme="minorHAnsi" w:eastAsiaTheme="minorEastAsia" w:hAnsiTheme="minorHAnsi" w:cstheme="minorBidi"/>
          <w:b w:val="0"/>
          <w:bCs w:val="0"/>
          <w:noProof/>
          <w:spacing w:val="0"/>
          <w:szCs w:val="22"/>
          <w:lang w:bidi="ar-SA"/>
        </w:rPr>
      </w:pPr>
      <w:r>
        <w:rPr>
          <w:noProof/>
        </w:rPr>
        <w:t>11.</w:t>
      </w:r>
      <w:r>
        <w:rPr>
          <w:rFonts w:asciiTheme="minorHAnsi" w:eastAsiaTheme="minorEastAsia" w:hAnsiTheme="minorHAnsi" w:cstheme="minorBidi"/>
          <w:b w:val="0"/>
          <w:bCs w:val="0"/>
          <w:noProof/>
          <w:spacing w:val="0"/>
          <w:szCs w:val="22"/>
          <w:lang w:bidi="ar-SA"/>
        </w:rPr>
        <w:tab/>
      </w:r>
      <w:r>
        <w:rPr>
          <w:noProof/>
        </w:rPr>
        <w:t>Specialist Services</w:t>
      </w:r>
      <w:r>
        <w:rPr>
          <w:noProof/>
        </w:rPr>
        <w:tab/>
      </w:r>
      <w:r>
        <w:rPr>
          <w:noProof/>
        </w:rPr>
        <w:fldChar w:fldCharType="begin"/>
      </w:r>
      <w:r>
        <w:rPr>
          <w:noProof/>
        </w:rPr>
        <w:instrText xml:space="preserve"> PAGEREF _Toc25675386 \h </w:instrText>
      </w:r>
      <w:r>
        <w:rPr>
          <w:noProof/>
        </w:rPr>
      </w:r>
      <w:r>
        <w:rPr>
          <w:noProof/>
        </w:rPr>
        <w:fldChar w:fldCharType="separate"/>
      </w:r>
      <w:r w:rsidR="007E5C1F">
        <w:rPr>
          <w:noProof/>
        </w:rPr>
        <w:t>24</w:t>
      </w:r>
      <w:r>
        <w:rPr>
          <w:noProof/>
        </w:rPr>
        <w:fldChar w:fldCharType="end"/>
      </w:r>
    </w:p>
    <w:p w14:paraId="1D6AA77B" w14:textId="28F4FFC5" w:rsidR="005D709D" w:rsidRDefault="005D709D">
      <w:pPr>
        <w:pStyle w:val="TOC1"/>
        <w:rPr>
          <w:rFonts w:asciiTheme="minorHAnsi" w:eastAsiaTheme="minorEastAsia" w:hAnsiTheme="minorHAnsi" w:cstheme="minorBidi"/>
          <w:b w:val="0"/>
          <w:bCs w:val="0"/>
          <w:noProof/>
          <w:spacing w:val="0"/>
          <w:sz w:val="22"/>
          <w:szCs w:val="22"/>
          <w:lang w:bidi="ar-SA"/>
        </w:rPr>
      </w:pPr>
      <w:r>
        <w:rPr>
          <w:noProof/>
        </w:rPr>
        <w:t>Part D – Funding and Other Contributions</w:t>
      </w:r>
      <w:r>
        <w:rPr>
          <w:noProof/>
        </w:rPr>
        <w:tab/>
      </w:r>
      <w:r>
        <w:rPr>
          <w:noProof/>
        </w:rPr>
        <w:fldChar w:fldCharType="begin"/>
      </w:r>
      <w:r>
        <w:rPr>
          <w:noProof/>
        </w:rPr>
        <w:instrText xml:space="preserve"> PAGEREF _Toc25675387 \h </w:instrText>
      </w:r>
      <w:r>
        <w:rPr>
          <w:noProof/>
        </w:rPr>
      </w:r>
      <w:r>
        <w:rPr>
          <w:noProof/>
        </w:rPr>
        <w:fldChar w:fldCharType="separate"/>
      </w:r>
      <w:r w:rsidR="007E5C1F">
        <w:rPr>
          <w:noProof/>
        </w:rPr>
        <w:t>27</w:t>
      </w:r>
      <w:r>
        <w:rPr>
          <w:noProof/>
        </w:rPr>
        <w:fldChar w:fldCharType="end"/>
      </w:r>
    </w:p>
    <w:p w14:paraId="1FA7D913" w14:textId="0D1D62C0" w:rsidR="005D709D" w:rsidRDefault="005D709D">
      <w:pPr>
        <w:pStyle w:val="TOC2"/>
        <w:rPr>
          <w:rFonts w:asciiTheme="minorHAnsi" w:eastAsiaTheme="minorEastAsia" w:hAnsiTheme="minorHAnsi" w:cstheme="minorBidi"/>
          <w:b w:val="0"/>
          <w:bCs w:val="0"/>
          <w:noProof/>
          <w:spacing w:val="0"/>
          <w:szCs w:val="22"/>
          <w:lang w:bidi="ar-SA"/>
        </w:rPr>
      </w:pPr>
      <w:r>
        <w:rPr>
          <w:noProof/>
        </w:rPr>
        <w:t>12.</w:t>
      </w:r>
      <w:r>
        <w:rPr>
          <w:rFonts w:asciiTheme="minorHAnsi" w:eastAsiaTheme="minorEastAsia" w:hAnsiTheme="minorHAnsi" w:cstheme="minorBidi"/>
          <w:b w:val="0"/>
          <w:bCs w:val="0"/>
          <w:noProof/>
          <w:spacing w:val="0"/>
          <w:szCs w:val="22"/>
          <w:lang w:bidi="ar-SA"/>
        </w:rPr>
        <w:tab/>
      </w:r>
      <w:r>
        <w:rPr>
          <w:noProof/>
        </w:rPr>
        <w:t>Funding for the Project</w:t>
      </w:r>
      <w:r>
        <w:rPr>
          <w:noProof/>
        </w:rPr>
        <w:tab/>
      </w:r>
      <w:r>
        <w:rPr>
          <w:noProof/>
        </w:rPr>
        <w:fldChar w:fldCharType="begin"/>
      </w:r>
      <w:r>
        <w:rPr>
          <w:noProof/>
        </w:rPr>
        <w:instrText xml:space="preserve"> PAGEREF _Toc25675388 \h </w:instrText>
      </w:r>
      <w:r>
        <w:rPr>
          <w:noProof/>
        </w:rPr>
      </w:r>
      <w:r>
        <w:rPr>
          <w:noProof/>
        </w:rPr>
        <w:fldChar w:fldCharType="separate"/>
      </w:r>
      <w:r w:rsidR="007E5C1F">
        <w:rPr>
          <w:noProof/>
        </w:rPr>
        <w:t>27</w:t>
      </w:r>
      <w:r>
        <w:rPr>
          <w:noProof/>
        </w:rPr>
        <w:fldChar w:fldCharType="end"/>
      </w:r>
    </w:p>
    <w:p w14:paraId="053F7B02" w14:textId="3CE4659B" w:rsidR="005D709D" w:rsidRDefault="005D709D">
      <w:pPr>
        <w:pStyle w:val="TOC2"/>
        <w:rPr>
          <w:rFonts w:asciiTheme="minorHAnsi" w:eastAsiaTheme="minorEastAsia" w:hAnsiTheme="minorHAnsi" w:cstheme="minorBidi"/>
          <w:b w:val="0"/>
          <w:bCs w:val="0"/>
          <w:noProof/>
          <w:spacing w:val="0"/>
          <w:szCs w:val="22"/>
          <w:lang w:bidi="ar-SA"/>
        </w:rPr>
      </w:pPr>
      <w:r>
        <w:rPr>
          <w:noProof/>
        </w:rPr>
        <w:t>13.</w:t>
      </w:r>
      <w:r>
        <w:rPr>
          <w:rFonts w:asciiTheme="minorHAnsi" w:eastAsiaTheme="minorEastAsia" w:hAnsiTheme="minorHAnsi" w:cstheme="minorBidi"/>
          <w:b w:val="0"/>
          <w:bCs w:val="0"/>
          <w:noProof/>
          <w:spacing w:val="0"/>
          <w:szCs w:val="22"/>
          <w:lang w:bidi="ar-SA"/>
        </w:rPr>
        <w:tab/>
      </w:r>
      <w:r>
        <w:rPr>
          <w:noProof/>
        </w:rPr>
        <w:t>Other Contributions</w:t>
      </w:r>
      <w:r>
        <w:rPr>
          <w:noProof/>
        </w:rPr>
        <w:tab/>
      </w:r>
      <w:r>
        <w:rPr>
          <w:noProof/>
        </w:rPr>
        <w:fldChar w:fldCharType="begin"/>
      </w:r>
      <w:r>
        <w:rPr>
          <w:noProof/>
        </w:rPr>
        <w:instrText xml:space="preserve"> PAGEREF _Toc25675389 \h </w:instrText>
      </w:r>
      <w:r>
        <w:rPr>
          <w:noProof/>
        </w:rPr>
      </w:r>
      <w:r>
        <w:rPr>
          <w:noProof/>
        </w:rPr>
        <w:fldChar w:fldCharType="separate"/>
      </w:r>
      <w:r w:rsidR="007E5C1F">
        <w:rPr>
          <w:noProof/>
        </w:rPr>
        <w:t>29</w:t>
      </w:r>
      <w:r>
        <w:rPr>
          <w:noProof/>
        </w:rPr>
        <w:fldChar w:fldCharType="end"/>
      </w:r>
    </w:p>
    <w:p w14:paraId="6F5EABAE" w14:textId="1874F239" w:rsidR="005D709D" w:rsidRDefault="005D709D">
      <w:pPr>
        <w:pStyle w:val="TOC1"/>
        <w:rPr>
          <w:rFonts w:asciiTheme="minorHAnsi" w:eastAsiaTheme="minorEastAsia" w:hAnsiTheme="minorHAnsi" w:cstheme="minorBidi"/>
          <w:b w:val="0"/>
          <w:bCs w:val="0"/>
          <w:noProof/>
          <w:spacing w:val="0"/>
          <w:sz w:val="22"/>
          <w:szCs w:val="22"/>
          <w:lang w:bidi="ar-SA"/>
        </w:rPr>
      </w:pPr>
      <w:r>
        <w:rPr>
          <w:noProof/>
        </w:rPr>
        <w:t>Part E – Managing the Agreement</w:t>
      </w:r>
      <w:r>
        <w:rPr>
          <w:noProof/>
        </w:rPr>
        <w:tab/>
      </w:r>
      <w:r>
        <w:rPr>
          <w:noProof/>
        </w:rPr>
        <w:fldChar w:fldCharType="begin"/>
      </w:r>
      <w:r>
        <w:rPr>
          <w:noProof/>
        </w:rPr>
        <w:instrText xml:space="preserve"> PAGEREF _Toc25675390 \h </w:instrText>
      </w:r>
      <w:r>
        <w:rPr>
          <w:noProof/>
        </w:rPr>
      </w:r>
      <w:r>
        <w:rPr>
          <w:noProof/>
        </w:rPr>
        <w:fldChar w:fldCharType="separate"/>
      </w:r>
      <w:r w:rsidR="007E5C1F">
        <w:rPr>
          <w:noProof/>
        </w:rPr>
        <w:t>30</w:t>
      </w:r>
      <w:r>
        <w:rPr>
          <w:noProof/>
        </w:rPr>
        <w:fldChar w:fldCharType="end"/>
      </w:r>
    </w:p>
    <w:p w14:paraId="1DED15A5" w14:textId="357AB6B5" w:rsidR="005D709D" w:rsidRDefault="005D709D">
      <w:pPr>
        <w:pStyle w:val="TOC2"/>
        <w:rPr>
          <w:rFonts w:asciiTheme="minorHAnsi" w:eastAsiaTheme="minorEastAsia" w:hAnsiTheme="minorHAnsi" w:cstheme="minorBidi"/>
          <w:b w:val="0"/>
          <w:bCs w:val="0"/>
          <w:noProof/>
          <w:spacing w:val="0"/>
          <w:szCs w:val="22"/>
          <w:lang w:bidi="ar-SA"/>
        </w:rPr>
      </w:pPr>
      <w:r>
        <w:rPr>
          <w:noProof/>
        </w:rPr>
        <w:t>14.</w:t>
      </w:r>
      <w:r>
        <w:rPr>
          <w:rFonts w:asciiTheme="minorHAnsi" w:eastAsiaTheme="minorEastAsia" w:hAnsiTheme="minorHAnsi" w:cstheme="minorBidi"/>
          <w:b w:val="0"/>
          <w:bCs w:val="0"/>
          <w:noProof/>
          <w:spacing w:val="0"/>
          <w:szCs w:val="22"/>
          <w:lang w:bidi="ar-SA"/>
        </w:rPr>
        <w:tab/>
      </w:r>
      <w:r>
        <w:rPr>
          <w:noProof/>
        </w:rPr>
        <w:t>Records</w:t>
      </w:r>
      <w:r>
        <w:rPr>
          <w:noProof/>
        </w:rPr>
        <w:tab/>
      </w:r>
      <w:r>
        <w:rPr>
          <w:noProof/>
        </w:rPr>
        <w:fldChar w:fldCharType="begin"/>
      </w:r>
      <w:r>
        <w:rPr>
          <w:noProof/>
        </w:rPr>
        <w:instrText xml:space="preserve"> PAGEREF _Toc25675391 \h </w:instrText>
      </w:r>
      <w:r>
        <w:rPr>
          <w:noProof/>
        </w:rPr>
      </w:r>
      <w:r>
        <w:rPr>
          <w:noProof/>
        </w:rPr>
        <w:fldChar w:fldCharType="separate"/>
      </w:r>
      <w:r w:rsidR="007E5C1F">
        <w:rPr>
          <w:noProof/>
        </w:rPr>
        <w:t>30</w:t>
      </w:r>
      <w:r>
        <w:rPr>
          <w:noProof/>
        </w:rPr>
        <w:fldChar w:fldCharType="end"/>
      </w:r>
    </w:p>
    <w:p w14:paraId="2B640FEB" w14:textId="45E044B4" w:rsidR="005D709D" w:rsidRDefault="005D709D">
      <w:pPr>
        <w:pStyle w:val="TOC2"/>
        <w:rPr>
          <w:rFonts w:asciiTheme="minorHAnsi" w:eastAsiaTheme="minorEastAsia" w:hAnsiTheme="minorHAnsi" w:cstheme="minorBidi"/>
          <w:b w:val="0"/>
          <w:bCs w:val="0"/>
          <w:noProof/>
          <w:spacing w:val="0"/>
          <w:szCs w:val="22"/>
          <w:lang w:bidi="ar-SA"/>
        </w:rPr>
      </w:pPr>
      <w:r>
        <w:rPr>
          <w:noProof/>
        </w:rPr>
        <w:t>15.</w:t>
      </w:r>
      <w:r>
        <w:rPr>
          <w:rFonts w:asciiTheme="minorHAnsi" w:eastAsiaTheme="minorEastAsia" w:hAnsiTheme="minorHAnsi" w:cstheme="minorBidi"/>
          <w:b w:val="0"/>
          <w:bCs w:val="0"/>
          <w:noProof/>
          <w:spacing w:val="0"/>
          <w:szCs w:val="22"/>
          <w:lang w:bidi="ar-SA"/>
        </w:rPr>
        <w:tab/>
      </w:r>
      <w:r>
        <w:rPr>
          <w:noProof/>
        </w:rPr>
        <w:t>Reports</w:t>
      </w:r>
      <w:r>
        <w:rPr>
          <w:noProof/>
        </w:rPr>
        <w:tab/>
      </w:r>
      <w:r>
        <w:rPr>
          <w:noProof/>
        </w:rPr>
        <w:fldChar w:fldCharType="begin"/>
      </w:r>
      <w:r>
        <w:rPr>
          <w:noProof/>
        </w:rPr>
        <w:instrText xml:space="preserve"> PAGEREF _Toc25675392 \h </w:instrText>
      </w:r>
      <w:r>
        <w:rPr>
          <w:noProof/>
        </w:rPr>
      </w:r>
      <w:r>
        <w:rPr>
          <w:noProof/>
        </w:rPr>
        <w:fldChar w:fldCharType="separate"/>
      </w:r>
      <w:r w:rsidR="007E5C1F">
        <w:rPr>
          <w:noProof/>
        </w:rPr>
        <w:t>31</w:t>
      </w:r>
      <w:r>
        <w:rPr>
          <w:noProof/>
        </w:rPr>
        <w:fldChar w:fldCharType="end"/>
      </w:r>
    </w:p>
    <w:p w14:paraId="38C36DF5" w14:textId="0CE3B736" w:rsidR="005D709D" w:rsidRDefault="005D709D">
      <w:pPr>
        <w:pStyle w:val="TOC2"/>
        <w:rPr>
          <w:rFonts w:asciiTheme="minorHAnsi" w:eastAsiaTheme="minorEastAsia" w:hAnsiTheme="minorHAnsi" w:cstheme="minorBidi"/>
          <w:b w:val="0"/>
          <w:bCs w:val="0"/>
          <w:noProof/>
          <w:spacing w:val="0"/>
          <w:szCs w:val="22"/>
          <w:lang w:bidi="ar-SA"/>
        </w:rPr>
      </w:pPr>
      <w:r>
        <w:rPr>
          <w:noProof/>
        </w:rPr>
        <w:t>16.</w:t>
      </w:r>
      <w:r>
        <w:rPr>
          <w:rFonts w:asciiTheme="minorHAnsi" w:eastAsiaTheme="minorEastAsia" w:hAnsiTheme="minorHAnsi" w:cstheme="minorBidi"/>
          <w:b w:val="0"/>
          <w:bCs w:val="0"/>
          <w:noProof/>
          <w:spacing w:val="0"/>
          <w:szCs w:val="22"/>
          <w:lang w:bidi="ar-SA"/>
        </w:rPr>
        <w:tab/>
      </w:r>
      <w:r>
        <w:rPr>
          <w:noProof/>
        </w:rPr>
        <w:t>Corrective action</w:t>
      </w:r>
      <w:r>
        <w:rPr>
          <w:noProof/>
        </w:rPr>
        <w:tab/>
      </w:r>
      <w:r>
        <w:rPr>
          <w:noProof/>
        </w:rPr>
        <w:fldChar w:fldCharType="begin"/>
      </w:r>
      <w:r>
        <w:rPr>
          <w:noProof/>
        </w:rPr>
        <w:instrText xml:space="preserve"> PAGEREF _Toc25675393 \h </w:instrText>
      </w:r>
      <w:r>
        <w:rPr>
          <w:noProof/>
        </w:rPr>
      </w:r>
      <w:r>
        <w:rPr>
          <w:noProof/>
        </w:rPr>
        <w:fldChar w:fldCharType="separate"/>
      </w:r>
      <w:r w:rsidR="007E5C1F">
        <w:rPr>
          <w:noProof/>
        </w:rPr>
        <w:t>32</w:t>
      </w:r>
      <w:r>
        <w:rPr>
          <w:noProof/>
        </w:rPr>
        <w:fldChar w:fldCharType="end"/>
      </w:r>
    </w:p>
    <w:p w14:paraId="3C5E23B3" w14:textId="50E772E3" w:rsidR="005D709D" w:rsidRDefault="005D709D">
      <w:pPr>
        <w:pStyle w:val="TOC2"/>
        <w:rPr>
          <w:rFonts w:asciiTheme="minorHAnsi" w:eastAsiaTheme="minorEastAsia" w:hAnsiTheme="minorHAnsi" w:cstheme="minorBidi"/>
          <w:b w:val="0"/>
          <w:bCs w:val="0"/>
          <w:noProof/>
          <w:spacing w:val="0"/>
          <w:szCs w:val="22"/>
          <w:lang w:bidi="ar-SA"/>
        </w:rPr>
      </w:pPr>
      <w:r>
        <w:rPr>
          <w:noProof/>
        </w:rPr>
        <w:t>17.</w:t>
      </w:r>
      <w:r>
        <w:rPr>
          <w:rFonts w:asciiTheme="minorHAnsi" w:eastAsiaTheme="minorEastAsia" w:hAnsiTheme="minorHAnsi" w:cstheme="minorBidi"/>
          <w:b w:val="0"/>
          <w:bCs w:val="0"/>
          <w:noProof/>
          <w:spacing w:val="0"/>
          <w:szCs w:val="22"/>
          <w:lang w:bidi="ar-SA"/>
        </w:rPr>
        <w:tab/>
      </w:r>
      <w:r>
        <w:rPr>
          <w:noProof/>
        </w:rPr>
        <w:t>Liaison</w:t>
      </w:r>
      <w:r>
        <w:rPr>
          <w:noProof/>
        </w:rPr>
        <w:tab/>
      </w:r>
      <w:r>
        <w:rPr>
          <w:noProof/>
        </w:rPr>
        <w:fldChar w:fldCharType="begin"/>
      </w:r>
      <w:r>
        <w:rPr>
          <w:noProof/>
        </w:rPr>
        <w:instrText xml:space="preserve"> PAGEREF _Toc25675394 \h </w:instrText>
      </w:r>
      <w:r>
        <w:rPr>
          <w:noProof/>
        </w:rPr>
      </w:r>
      <w:r>
        <w:rPr>
          <w:noProof/>
        </w:rPr>
        <w:fldChar w:fldCharType="separate"/>
      </w:r>
      <w:r w:rsidR="007E5C1F">
        <w:rPr>
          <w:noProof/>
        </w:rPr>
        <w:t>32</w:t>
      </w:r>
      <w:r>
        <w:rPr>
          <w:noProof/>
        </w:rPr>
        <w:fldChar w:fldCharType="end"/>
      </w:r>
    </w:p>
    <w:p w14:paraId="028C5FC0" w14:textId="620434DF" w:rsidR="005D709D" w:rsidRDefault="005D709D">
      <w:pPr>
        <w:pStyle w:val="TOC2"/>
        <w:rPr>
          <w:rFonts w:asciiTheme="minorHAnsi" w:eastAsiaTheme="minorEastAsia" w:hAnsiTheme="minorHAnsi" w:cstheme="minorBidi"/>
          <w:b w:val="0"/>
          <w:bCs w:val="0"/>
          <w:noProof/>
          <w:spacing w:val="0"/>
          <w:szCs w:val="22"/>
          <w:lang w:bidi="ar-SA"/>
        </w:rPr>
      </w:pPr>
      <w:r>
        <w:rPr>
          <w:noProof/>
        </w:rPr>
        <w:t>18.</w:t>
      </w:r>
      <w:r>
        <w:rPr>
          <w:rFonts w:asciiTheme="minorHAnsi" w:eastAsiaTheme="minorEastAsia" w:hAnsiTheme="minorHAnsi" w:cstheme="minorBidi"/>
          <w:b w:val="0"/>
          <w:bCs w:val="0"/>
          <w:noProof/>
          <w:spacing w:val="0"/>
          <w:szCs w:val="22"/>
          <w:lang w:bidi="ar-SA"/>
        </w:rPr>
        <w:tab/>
      </w:r>
      <w:r>
        <w:rPr>
          <w:noProof/>
        </w:rPr>
        <w:t>Access to premises and materials</w:t>
      </w:r>
      <w:r>
        <w:rPr>
          <w:noProof/>
        </w:rPr>
        <w:tab/>
      </w:r>
      <w:r>
        <w:rPr>
          <w:noProof/>
        </w:rPr>
        <w:fldChar w:fldCharType="begin"/>
      </w:r>
      <w:r>
        <w:rPr>
          <w:noProof/>
        </w:rPr>
        <w:instrText xml:space="preserve"> PAGEREF _Toc25675395 \h </w:instrText>
      </w:r>
      <w:r>
        <w:rPr>
          <w:noProof/>
        </w:rPr>
      </w:r>
      <w:r>
        <w:rPr>
          <w:noProof/>
        </w:rPr>
        <w:fldChar w:fldCharType="separate"/>
      </w:r>
      <w:r w:rsidR="007E5C1F">
        <w:rPr>
          <w:noProof/>
        </w:rPr>
        <w:t>33</w:t>
      </w:r>
      <w:r>
        <w:rPr>
          <w:noProof/>
        </w:rPr>
        <w:fldChar w:fldCharType="end"/>
      </w:r>
    </w:p>
    <w:p w14:paraId="5E41F46F" w14:textId="34D64418" w:rsidR="005D709D" w:rsidRDefault="005D709D">
      <w:pPr>
        <w:pStyle w:val="TOC1"/>
        <w:rPr>
          <w:rFonts w:asciiTheme="minorHAnsi" w:eastAsiaTheme="minorEastAsia" w:hAnsiTheme="minorHAnsi" w:cstheme="minorBidi"/>
          <w:b w:val="0"/>
          <w:bCs w:val="0"/>
          <w:noProof/>
          <w:spacing w:val="0"/>
          <w:sz w:val="22"/>
          <w:szCs w:val="22"/>
          <w:lang w:bidi="ar-SA"/>
        </w:rPr>
      </w:pPr>
      <w:r>
        <w:rPr>
          <w:noProof/>
        </w:rPr>
        <w:t>Part F – Managing the Project</w:t>
      </w:r>
      <w:r>
        <w:rPr>
          <w:noProof/>
        </w:rPr>
        <w:tab/>
      </w:r>
      <w:r>
        <w:rPr>
          <w:noProof/>
        </w:rPr>
        <w:fldChar w:fldCharType="begin"/>
      </w:r>
      <w:r>
        <w:rPr>
          <w:noProof/>
        </w:rPr>
        <w:instrText xml:space="preserve"> PAGEREF _Toc25675396 \h </w:instrText>
      </w:r>
      <w:r>
        <w:rPr>
          <w:noProof/>
        </w:rPr>
      </w:r>
      <w:r>
        <w:rPr>
          <w:noProof/>
        </w:rPr>
        <w:fldChar w:fldCharType="separate"/>
      </w:r>
      <w:r w:rsidR="007E5C1F">
        <w:rPr>
          <w:noProof/>
        </w:rPr>
        <w:t>34</w:t>
      </w:r>
      <w:r>
        <w:rPr>
          <w:noProof/>
        </w:rPr>
        <w:fldChar w:fldCharType="end"/>
      </w:r>
    </w:p>
    <w:p w14:paraId="234B1C32" w14:textId="45B13913" w:rsidR="005D709D" w:rsidRDefault="005D709D">
      <w:pPr>
        <w:pStyle w:val="TOC2"/>
        <w:rPr>
          <w:rFonts w:asciiTheme="minorHAnsi" w:eastAsiaTheme="minorEastAsia" w:hAnsiTheme="minorHAnsi" w:cstheme="minorBidi"/>
          <w:b w:val="0"/>
          <w:bCs w:val="0"/>
          <w:noProof/>
          <w:spacing w:val="0"/>
          <w:szCs w:val="22"/>
          <w:lang w:bidi="ar-SA"/>
        </w:rPr>
      </w:pPr>
      <w:r>
        <w:rPr>
          <w:noProof/>
        </w:rPr>
        <w:t>19.</w:t>
      </w:r>
      <w:r>
        <w:rPr>
          <w:rFonts w:asciiTheme="minorHAnsi" w:eastAsiaTheme="minorEastAsia" w:hAnsiTheme="minorHAnsi" w:cstheme="minorBidi"/>
          <w:b w:val="0"/>
          <w:bCs w:val="0"/>
          <w:noProof/>
          <w:spacing w:val="0"/>
          <w:szCs w:val="22"/>
          <w:lang w:bidi="ar-SA"/>
        </w:rPr>
        <w:tab/>
      </w:r>
      <w:r>
        <w:rPr>
          <w:noProof/>
        </w:rPr>
        <w:t>Assets</w:t>
      </w:r>
      <w:r>
        <w:rPr>
          <w:noProof/>
        </w:rPr>
        <w:tab/>
      </w:r>
      <w:r>
        <w:rPr>
          <w:noProof/>
        </w:rPr>
        <w:fldChar w:fldCharType="begin"/>
      </w:r>
      <w:r>
        <w:rPr>
          <w:noProof/>
        </w:rPr>
        <w:instrText xml:space="preserve"> PAGEREF _Toc25675397 \h </w:instrText>
      </w:r>
      <w:r>
        <w:rPr>
          <w:noProof/>
        </w:rPr>
      </w:r>
      <w:r>
        <w:rPr>
          <w:noProof/>
        </w:rPr>
        <w:fldChar w:fldCharType="separate"/>
      </w:r>
      <w:r w:rsidR="007E5C1F">
        <w:rPr>
          <w:noProof/>
        </w:rPr>
        <w:t>34</w:t>
      </w:r>
      <w:r>
        <w:rPr>
          <w:noProof/>
        </w:rPr>
        <w:fldChar w:fldCharType="end"/>
      </w:r>
    </w:p>
    <w:p w14:paraId="13857ACA" w14:textId="5AFC7043" w:rsidR="005D709D" w:rsidRDefault="005D709D">
      <w:pPr>
        <w:pStyle w:val="TOC2"/>
        <w:rPr>
          <w:rFonts w:asciiTheme="minorHAnsi" w:eastAsiaTheme="minorEastAsia" w:hAnsiTheme="minorHAnsi" w:cstheme="minorBidi"/>
          <w:b w:val="0"/>
          <w:bCs w:val="0"/>
          <w:noProof/>
          <w:spacing w:val="0"/>
          <w:szCs w:val="22"/>
          <w:lang w:bidi="ar-SA"/>
        </w:rPr>
      </w:pPr>
      <w:r>
        <w:rPr>
          <w:noProof/>
        </w:rPr>
        <w:t>20.</w:t>
      </w:r>
      <w:r>
        <w:rPr>
          <w:rFonts w:asciiTheme="minorHAnsi" w:eastAsiaTheme="minorEastAsia" w:hAnsiTheme="minorHAnsi" w:cstheme="minorBidi"/>
          <w:b w:val="0"/>
          <w:bCs w:val="0"/>
          <w:noProof/>
          <w:spacing w:val="0"/>
          <w:szCs w:val="22"/>
          <w:lang w:bidi="ar-SA"/>
        </w:rPr>
        <w:tab/>
      </w:r>
      <w:r>
        <w:rPr>
          <w:noProof/>
        </w:rPr>
        <w:t>Step-in rights</w:t>
      </w:r>
      <w:r>
        <w:rPr>
          <w:noProof/>
        </w:rPr>
        <w:tab/>
      </w:r>
      <w:r>
        <w:rPr>
          <w:noProof/>
        </w:rPr>
        <w:fldChar w:fldCharType="begin"/>
      </w:r>
      <w:r>
        <w:rPr>
          <w:noProof/>
        </w:rPr>
        <w:instrText xml:space="preserve"> PAGEREF _Toc25675398 \h </w:instrText>
      </w:r>
      <w:r>
        <w:rPr>
          <w:noProof/>
        </w:rPr>
      </w:r>
      <w:r>
        <w:rPr>
          <w:noProof/>
        </w:rPr>
        <w:fldChar w:fldCharType="separate"/>
      </w:r>
      <w:r w:rsidR="007E5C1F">
        <w:rPr>
          <w:noProof/>
        </w:rPr>
        <w:t>35</w:t>
      </w:r>
      <w:r>
        <w:rPr>
          <w:noProof/>
        </w:rPr>
        <w:fldChar w:fldCharType="end"/>
      </w:r>
    </w:p>
    <w:p w14:paraId="02C45BF2" w14:textId="39DDDAD4" w:rsidR="005D709D" w:rsidRDefault="005D709D">
      <w:pPr>
        <w:pStyle w:val="TOC1"/>
        <w:rPr>
          <w:rFonts w:asciiTheme="minorHAnsi" w:eastAsiaTheme="minorEastAsia" w:hAnsiTheme="minorHAnsi" w:cstheme="minorBidi"/>
          <w:b w:val="0"/>
          <w:bCs w:val="0"/>
          <w:noProof/>
          <w:spacing w:val="0"/>
          <w:sz w:val="22"/>
          <w:szCs w:val="22"/>
          <w:lang w:bidi="ar-SA"/>
        </w:rPr>
      </w:pPr>
      <w:r>
        <w:rPr>
          <w:noProof/>
        </w:rPr>
        <w:t>Part G – Risk management</w:t>
      </w:r>
      <w:r>
        <w:rPr>
          <w:noProof/>
        </w:rPr>
        <w:tab/>
      </w:r>
      <w:r>
        <w:rPr>
          <w:noProof/>
        </w:rPr>
        <w:fldChar w:fldCharType="begin"/>
      </w:r>
      <w:r>
        <w:rPr>
          <w:noProof/>
        </w:rPr>
        <w:instrText xml:space="preserve"> PAGEREF _Toc25675399 \h </w:instrText>
      </w:r>
      <w:r>
        <w:rPr>
          <w:noProof/>
        </w:rPr>
      </w:r>
      <w:r>
        <w:rPr>
          <w:noProof/>
        </w:rPr>
        <w:fldChar w:fldCharType="separate"/>
      </w:r>
      <w:r w:rsidR="007E5C1F">
        <w:rPr>
          <w:noProof/>
        </w:rPr>
        <w:t>37</w:t>
      </w:r>
      <w:r>
        <w:rPr>
          <w:noProof/>
        </w:rPr>
        <w:fldChar w:fldCharType="end"/>
      </w:r>
    </w:p>
    <w:p w14:paraId="42080E1C" w14:textId="77B181F8" w:rsidR="005D709D" w:rsidRDefault="005D709D">
      <w:pPr>
        <w:pStyle w:val="TOC2"/>
        <w:rPr>
          <w:rFonts w:asciiTheme="minorHAnsi" w:eastAsiaTheme="minorEastAsia" w:hAnsiTheme="minorHAnsi" w:cstheme="minorBidi"/>
          <w:b w:val="0"/>
          <w:bCs w:val="0"/>
          <w:noProof/>
          <w:spacing w:val="0"/>
          <w:szCs w:val="22"/>
          <w:lang w:bidi="ar-SA"/>
        </w:rPr>
      </w:pPr>
      <w:r>
        <w:rPr>
          <w:noProof/>
        </w:rPr>
        <w:t>21.</w:t>
      </w:r>
      <w:r>
        <w:rPr>
          <w:rFonts w:asciiTheme="minorHAnsi" w:eastAsiaTheme="minorEastAsia" w:hAnsiTheme="minorHAnsi" w:cstheme="minorBidi"/>
          <w:b w:val="0"/>
          <w:bCs w:val="0"/>
          <w:noProof/>
          <w:spacing w:val="0"/>
          <w:szCs w:val="22"/>
          <w:lang w:bidi="ar-SA"/>
        </w:rPr>
        <w:tab/>
      </w:r>
      <w:r>
        <w:rPr>
          <w:noProof/>
        </w:rPr>
        <w:t>Indemnities</w:t>
      </w:r>
      <w:r>
        <w:rPr>
          <w:noProof/>
        </w:rPr>
        <w:tab/>
      </w:r>
      <w:r>
        <w:rPr>
          <w:noProof/>
        </w:rPr>
        <w:fldChar w:fldCharType="begin"/>
      </w:r>
      <w:r>
        <w:rPr>
          <w:noProof/>
        </w:rPr>
        <w:instrText xml:space="preserve"> PAGEREF _Toc25675400 \h </w:instrText>
      </w:r>
      <w:r>
        <w:rPr>
          <w:noProof/>
        </w:rPr>
      </w:r>
      <w:r>
        <w:rPr>
          <w:noProof/>
        </w:rPr>
        <w:fldChar w:fldCharType="separate"/>
      </w:r>
      <w:r w:rsidR="007E5C1F">
        <w:rPr>
          <w:noProof/>
        </w:rPr>
        <w:t>37</w:t>
      </w:r>
      <w:r>
        <w:rPr>
          <w:noProof/>
        </w:rPr>
        <w:fldChar w:fldCharType="end"/>
      </w:r>
    </w:p>
    <w:p w14:paraId="4A120EAE" w14:textId="3581B0D7" w:rsidR="005D709D" w:rsidRDefault="005D709D">
      <w:pPr>
        <w:pStyle w:val="TOC2"/>
        <w:rPr>
          <w:rFonts w:asciiTheme="minorHAnsi" w:eastAsiaTheme="minorEastAsia" w:hAnsiTheme="minorHAnsi" w:cstheme="minorBidi"/>
          <w:b w:val="0"/>
          <w:bCs w:val="0"/>
          <w:noProof/>
          <w:spacing w:val="0"/>
          <w:szCs w:val="22"/>
          <w:lang w:bidi="ar-SA"/>
        </w:rPr>
      </w:pPr>
      <w:r>
        <w:rPr>
          <w:noProof/>
        </w:rPr>
        <w:t>22.</w:t>
      </w:r>
      <w:r>
        <w:rPr>
          <w:rFonts w:asciiTheme="minorHAnsi" w:eastAsiaTheme="minorEastAsia" w:hAnsiTheme="minorHAnsi" w:cstheme="minorBidi"/>
          <w:b w:val="0"/>
          <w:bCs w:val="0"/>
          <w:noProof/>
          <w:spacing w:val="0"/>
          <w:szCs w:val="22"/>
          <w:lang w:bidi="ar-SA"/>
        </w:rPr>
        <w:tab/>
      </w:r>
      <w:r>
        <w:rPr>
          <w:noProof/>
        </w:rPr>
        <w:t>Insurance</w:t>
      </w:r>
      <w:r>
        <w:rPr>
          <w:noProof/>
        </w:rPr>
        <w:tab/>
      </w:r>
      <w:r>
        <w:rPr>
          <w:noProof/>
        </w:rPr>
        <w:fldChar w:fldCharType="begin"/>
      </w:r>
      <w:r>
        <w:rPr>
          <w:noProof/>
        </w:rPr>
        <w:instrText xml:space="preserve"> PAGEREF _Toc25675401 \h </w:instrText>
      </w:r>
      <w:r>
        <w:rPr>
          <w:noProof/>
        </w:rPr>
      </w:r>
      <w:r>
        <w:rPr>
          <w:noProof/>
        </w:rPr>
        <w:fldChar w:fldCharType="separate"/>
      </w:r>
      <w:r w:rsidR="007E5C1F">
        <w:rPr>
          <w:noProof/>
        </w:rPr>
        <w:t>38</w:t>
      </w:r>
      <w:r>
        <w:rPr>
          <w:noProof/>
        </w:rPr>
        <w:fldChar w:fldCharType="end"/>
      </w:r>
    </w:p>
    <w:p w14:paraId="31CA1722" w14:textId="38B7A22E" w:rsidR="005D709D" w:rsidRDefault="005D709D">
      <w:pPr>
        <w:pStyle w:val="TOC1"/>
        <w:rPr>
          <w:rFonts w:asciiTheme="minorHAnsi" w:eastAsiaTheme="minorEastAsia" w:hAnsiTheme="minorHAnsi" w:cstheme="minorBidi"/>
          <w:b w:val="0"/>
          <w:bCs w:val="0"/>
          <w:noProof/>
          <w:spacing w:val="0"/>
          <w:sz w:val="22"/>
          <w:szCs w:val="22"/>
          <w:lang w:bidi="ar-SA"/>
        </w:rPr>
      </w:pPr>
      <w:r>
        <w:rPr>
          <w:noProof/>
        </w:rPr>
        <w:t>Part H – Termination</w:t>
      </w:r>
      <w:r>
        <w:rPr>
          <w:noProof/>
        </w:rPr>
        <w:tab/>
      </w:r>
      <w:r>
        <w:rPr>
          <w:noProof/>
        </w:rPr>
        <w:fldChar w:fldCharType="begin"/>
      </w:r>
      <w:r>
        <w:rPr>
          <w:noProof/>
        </w:rPr>
        <w:instrText xml:space="preserve"> PAGEREF _Toc25675402 \h </w:instrText>
      </w:r>
      <w:r>
        <w:rPr>
          <w:noProof/>
        </w:rPr>
      </w:r>
      <w:r>
        <w:rPr>
          <w:noProof/>
        </w:rPr>
        <w:fldChar w:fldCharType="separate"/>
      </w:r>
      <w:r w:rsidR="007E5C1F">
        <w:rPr>
          <w:noProof/>
        </w:rPr>
        <w:t>39</w:t>
      </w:r>
      <w:r>
        <w:rPr>
          <w:noProof/>
        </w:rPr>
        <w:fldChar w:fldCharType="end"/>
      </w:r>
    </w:p>
    <w:p w14:paraId="30E638BD" w14:textId="55870AB5" w:rsidR="005D709D" w:rsidRDefault="005D709D">
      <w:pPr>
        <w:pStyle w:val="TOC2"/>
        <w:rPr>
          <w:rFonts w:asciiTheme="minorHAnsi" w:eastAsiaTheme="minorEastAsia" w:hAnsiTheme="minorHAnsi" w:cstheme="minorBidi"/>
          <w:b w:val="0"/>
          <w:bCs w:val="0"/>
          <w:noProof/>
          <w:spacing w:val="0"/>
          <w:szCs w:val="22"/>
          <w:lang w:bidi="ar-SA"/>
        </w:rPr>
      </w:pPr>
      <w:r>
        <w:rPr>
          <w:noProof/>
        </w:rPr>
        <w:t>23.</w:t>
      </w:r>
      <w:r>
        <w:rPr>
          <w:rFonts w:asciiTheme="minorHAnsi" w:eastAsiaTheme="minorEastAsia" w:hAnsiTheme="minorHAnsi" w:cstheme="minorBidi"/>
          <w:b w:val="0"/>
          <w:bCs w:val="0"/>
          <w:noProof/>
          <w:spacing w:val="0"/>
          <w:szCs w:val="22"/>
          <w:lang w:bidi="ar-SA"/>
        </w:rPr>
        <w:tab/>
      </w:r>
      <w:r>
        <w:rPr>
          <w:noProof/>
        </w:rPr>
        <w:t>Suspension and termination</w:t>
      </w:r>
      <w:r>
        <w:rPr>
          <w:noProof/>
        </w:rPr>
        <w:tab/>
      </w:r>
      <w:r>
        <w:rPr>
          <w:noProof/>
        </w:rPr>
        <w:fldChar w:fldCharType="begin"/>
      </w:r>
      <w:r>
        <w:rPr>
          <w:noProof/>
        </w:rPr>
        <w:instrText xml:space="preserve"> PAGEREF _Toc25675403 \h </w:instrText>
      </w:r>
      <w:r>
        <w:rPr>
          <w:noProof/>
        </w:rPr>
      </w:r>
      <w:r>
        <w:rPr>
          <w:noProof/>
        </w:rPr>
        <w:fldChar w:fldCharType="separate"/>
      </w:r>
      <w:r w:rsidR="007E5C1F">
        <w:rPr>
          <w:noProof/>
        </w:rPr>
        <w:t>39</w:t>
      </w:r>
      <w:r>
        <w:rPr>
          <w:noProof/>
        </w:rPr>
        <w:fldChar w:fldCharType="end"/>
      </w:r>
    </w:p>
    <w:p w14:paraId="0B1B65C8" w14:textId="39694C79" w:rsidR="005D709D" w:rsidRDefault="005D709D">
      <w:pPr>
        <w:pStyle w:val="TOC2"/>
        <w:rPr>
          <w:rFonts w:asciiTheme="minorHAnsi" w:eastAsiaTheme="minorEastAsia" w:hAnsiTheme="minorHAnsi" w:cstheme="minorBidi"/>
          <w:b w:val="0"/>
          <w:bCs w:val="0"/>
          <w:noProof/>
          <w:spacing w:val="0"/>
          <w:szCs w:val="22"/>
          <w:lang w:bidi="ar-SA"/>
        </w:rPr>
      </w:pPr>
      <w:r>
        <w:rPr>
          <w:noProof/>
        </w:rPr>
        <w:t>24.</w:t>
      </w:r>
      <w:r>
        <w:rPr>
          <w:rFonts w:asciiTheme="minorHAnsi" w:eastAsiaTheme="minorEastAsia" w:hAnsiTheme="minorHAnsi" w:cstheme="minorBidi"/>
          <w:b w:val="0"/>
          <w:bCs w:val="0"/>
          <w:noProof/>
          <w:spacing w:val="0"/>
          <w:szCs w:val="22"/>
          <w:lang w:bidi="ar-SA"/>
        </w:rPr>
        <w:tab/>
      </w:r>
      <w:r>
        <w:rPr>
          <w:noProof/>
        </w:rPr>
        <w:t>Repayment of Funds</w:t>
      </w:r>
      <w:r>
        <w:rPr>
          <w:noProof/>
        </w:rPr>
        <w:tab/>
      </w:r>
      <w:r>
        <w:rPr>
          <w:noProof/>
        </w:rPr>
        <w:fldChar w:fldCharType="begin"/>
      </w:r>
      <w:r>
        <w:rPr>
          <w:noProof/>
        </w:rPr>
        <w:instrText xml:space="preserve"> PAGEREF _Toc25675404 \h </w:instrText>
      </w:r>
      <w:r>
        <w:rPr>
          <w:noProof/>
        </w:rPr>
      </w:r>
      <w:r>
        <w:rPr>
          <w:noProof/>
        </w:rPr>
        <w:fldChar w:fldCharType="separate"/>
      </w:r>
      <w:r w:rsidR="007E5C1F">
        <w:rPr>
          <w:noProof/>
        </w:rPr>
        <w:t>41</w:t>
      </w:r>
      <w:r>
        <w:rPr>
          <w:noProof/>
        </w:rPr>
        <w:fldChar w:fldCharType="end"/>
      </w:r>
    </w:p>
    <w:p w14:paraId="351C6932" w14:textId="14B3708F" w:rsidR="005D709D" w:rsidRDefault="005D709D">
      <w:pPr>
        <w:pStyle w:val="TOC1"/>
        <w:rPr>
          <w:rFonts w:asciiTheme="minorHAnsi" w:eastAsiaTheme="minorEastAsia" w:hAnsiTheme="minorHAnsi" w:cstheme="minorBidi"/>
          <w:b w:val="0"/>
          <w:bCs w:val="0"/>
          <w:noProof/>
          <w:spacing w:val="0"/>
          <w:sz w:val="22"/>
          <w:szCs w:val="22"/>
          <w:lang w:bidi="ar-SA"/>
        </w:rPr>
      </w:pPr>
      <w:r>
        <w:rPr>
          <w:noProof/>
        </w:rPr>
        <w:t>Part I – General requirements</w:t>
      </w:r>
      <w:r>
        <w:rPr>
          <w:noProof/>
        </w:rPr>
        <w:tab/>
      </w:r>
      <w:r>
        <w:rPr>
          <w:noProof/>
        </w:rPr>
        <w:fldChar w:fldCharType="begin"/>
      </w:r>
      <w:r>
        <w:rPr>
          <w:noProof/>
        </w:rPr>
        <w:instrText xml:space="preserve"> PAGEREF _Toc25675405 \h </w:instrText>
      </w:r>
      <w:r>
        <w:rPr>
          <w:noProof/>
        </w:rPr>
      </w:r>
      <w:r>
        <w:rPr>
          <w:noProof/>
        </w:rPr>
        <w:fldChar w:fldCharType="separate"/>
      </w:r>
      <w:r w:rsidR="007E5C1F">
        <w:rPr>
          <w:noProof/>
        </w:rPr>
        <w:t>42</w:t>
      </w:r>
      <w:r>
        <w:rPr>
          <w:noProof/>
        </w:rPr>
        <w:fldChar w:fldCharType="end"/>
      </w:r>
    </w:p>
    <w:p w14:paraId="1DFC7E34" w14:textId="52F908E3" w:rsidR="005D709D" w:rsidRDefault="005D709D">
      <w:pPr>
        <w:pStyle w:val="TOC2"/>
        <w:rPr>
          <w:rFonts w:asciiTheme="minorHAnsi" w:eastAsiaTheme="minorEastAsia" w:hAnsiTheme="minorHAnsi" w:cstheme="minorBidi"/>
          <w:b w:val="0"/>
          <w:bCs w:val="0"/>
          <w:noProof/>
          <w:spacing w:val="0"/>
          <w:szCs w:val="22"/>
          <w:lang w:bidi="ar-SA"/>
        </w:rPr>
      </w:pPr>
      <w:r>
        <w:rPr>
          <w:noProof/>
        </w:rPr>
        <w:t>25.</w:t>
      </w:r>
      <w:r>
        <w:rPr>
          <w:rFonts w:asciiTheme="minorHAnsi" w:eastAsiaTheme="minorEastAsia" w:hAnsiTheme="minorHAnsi" w:cstheme="minorBidi"/>
          <w:b w:val="0"/>
          <w:bCs w:val="0"/>
          <w:noProof/>
          <w:spacing w:val="0"/>
          <w:szCs w:val="22"/>
          <w:lang w:bidi="ar-SA"/>
        </w:rPr>
        <w:tab/>
      </w:r>
      <w:r>
        <w:rPr>
          <w:noProof/>
        </w:rPr>
        <w:t>Intellectual Property Rights</w:t>
      </w:r>
      <w:r>
        <w:rPr>
          <w:noProof/>
        </w:rPr>
        <w:tab/>
      </w:r>
      <w:r>
        <w:rPr>
          <w:noProof/>
        </w:rPr>
        <w:fldChar w:fldCharType="begin"/>
      </w:r>
      <w:r>
        <w:rPr>
          <w:noProof/>
        </w:rPr>
        <w:instrText xml:space="preserve"> PAGEREF _Toc25675406 \h </w:instrText>
      </w:r>
      <w:r>
        <w:rPr>
          <w:noProof/>
        </w:rPr>
      </w:r>
      <w:r>
        <w:rPr>
          <w:noProof/>
        </w:rPr>
        <w:fldChar w:fldCharType="separate"/>
      </w:r>
      <w:r w:rsidR="007E5C1F">
        <w:rPr>
          <w:noProof/>
        </w:rPr>
        <w:t>42</w:t>
      </w:r>
      <w:r>
        <w:rPr>
          <w:noProof/>
        </w:rPr>
        <w:fldChar w:fldCharType="end"/>
      </w:r>
    </w:p>
    <w:p w14:paraId="7A825EF6" w14:textId="6B960C92" w:rsidR="005D709D" w:rsidRDefault="005D709D">
      <w:pPr>
        <w:pStyle w:val="TOC2"/>
        <w:rPr>
          <w:rFonts w:asciiTheme="minorHAnsi" w:eastAsiaTheme="minorEastAsia" w:hAnsiTheme="minorHAnsi" w:cstheme="minorBidi"/>
          <w:b w:val="0"/>
          <w:bCs w:val="0"/>
          <w:noProof/>
          <w:spacing w:val="0"/>
          <w:szCs w:val="22"/>
          <w:lang w:bidi="ar-SA"/>
        </w:rPr>
      </w:pPr>
      <w:r>
        <w:rPr>
          <w:noProof/>
        </w:rPr>
        <w:t>26.</w:t>
      </w:r>
      <w:r>
        <w:rPr>
          <w:rFonts w:asciiTheme="minorHAnsi" w:eastAsiaTheme="minorEastAsia" w:hAnsiTheme="minorHAnsi" w:cstheme="minorBidi"/>
          <w:b w:val="0"/>
          <w:bCs w:val="0"/>
          <w:noProof/>
          <w:spacing w:val="0"/>
          <w:szCs w:val="22"/>
          <w:lang w:bidi="ar-SA"/>
        </w:rPr>
        <w:tab/>
      </w:r>
      <w:r>
        <w:rPr>
          <w:noProof/>
        </w:rPr>
        <w:t>Protection of Personal Information</w:t>
      </w:r>
      <w:r>
        <w:rPr>
          <w:noProof/>
        </w:rPr>
        <w:tab/>
      </w:r>
      <w:r>
        <w:rPr>
          <w:noProof/>
        </w:rPr>
        <w:fldChar w:fldCharType="begin"/>
      </w:r>
      <w:r>
        <w:rPr>
          <w:noProof/>
        </w:rPr>
        <w:instrText xml:space="preserve"> PAGEREF _Toc25675407 \h </w:instrText>
      </w:r>
      <w:r>
        <w:rPr>
          <w:noProof/>
        </w:rPr>
      </w:r>
      <w:r>
        <w:rPr>
          <w:noProof/>
        </w:rPr>
        <w:fldChar w:fldCharType="separate"/>
      </w:r>
      <w:r w:rsidR="007E5C1F">
        <w:rPr>
          <w:noProof/>
        </w:rPr>
        <w:t>43</w:t>
      </w:r>
      <w:r>
        <w:rPr>
          <w:noProof/>
        </w:rPr>
        <w:fldChar w:fldCharType="end"/>
      </w:r>
    </w:p>
    <w:p w14:paraId="76820DE8" w14:textId="5543E2C1" w:rsidR="005D709D" w:rsidRDefault="005D709D">
      <w:pPr>
        <w:pStyle w:val="TOC2"/>
        <w:rPr>
          <w:rFonts w:asciiTheme="minorHAnsi" w:eastAsiaTheme="minorEastAsia" w:hAnsiTheme="minorHAnsi" w:cstheme="minorBidi"/>
          <w:b w:val="0"/>
          <w:bCs w:val="0"/>
          <w:noProof/>
          <w:spacing w:val="0"/>
          <w:szCs w:val="22"/>
          <w:lang w:bidi="ar-SA"/>
        </w:rPr>
      </w:pPr>
      <w:r>
        <w:rPr>
          <w:noProof/>
        </w:rPr>
        <w:t>27.</w:t>
      </w:r>
      <w:r>
        <w:rPr>
          <w:rFonts w:asciiTheme="minorHAnsi" w:eastAsiaTheme="minorEastAsia" w:hAnsiTheme="minorHAnsi" w:cstheme="minorBidi"/>
          <w:b w:val="0"/>
          <w:bCs w:val="0"/>
          <w:noProof/>
          <w:spacing w:val="0"/>
          <w:szCs w:val="22"/>
          <w:lang w:bidi="ar-SA"/>
        </w:rPr>
        <w:tab/>
      </w:r>
      <w:r>
        <w:rPr>
          <w:noProof/>
        </w:rPr>
        <w:t>Confidentiality</w:t>
      </w:r>
      <w:r>
        <w:rPr>
          <w:noProof/>
        </w:rPr>
        <w:tab/>
      </w:r>
      <w:r>
        <w:rPr>
          <w:noProof/>
        </w:rPr>
        <w:fldChar w:fldCharType="begin"/>
      </w:r>
      <w:r>
        <w:rPr>
          <w:noProof/>
        </w:rPr>
        <w:instrText xml:space="preserve"> PAGEREF _Toc25675408 \h </w:instrText>
      </w:r>
      <w:r>
        <w:rPr>
          <w:noProof/>
        </w:rPr>
      </w:r>
      <w:r>
        <w:rPr>
          <w:noProof/>
        </w:rPr>
        <w:fldChar w:fldCharType="separate"/>
      </w:r>
      <w:r w:rsidR="007E5C1F">
        <w:rPr>
          <w:noProof/>
        </w:rPr>
        <w:t>45</w:t>
      </w:r>
      <w:r>
        <w:rPr>
          <w:noProof/>
        </w:rPr>
        <w:fldChar w:fldCharType="end"/>
      </w:r>
    </w:p>
    <w:p w14:paraId="765C77F0" w14:textId="5E93B957" w:rsidR="005D709D" w:rsidRDefault="005D709D">
      <w:pPr>
        <w:pStyle w:val="TOC2"/>
        <w:rPr>
          <w:rFonts w:asciiTheme="minorHAnsi" w:eastAsiaTheme="minorEastAsia" w:hAnsiTheme="minorHAnsi" w:cstheme="minorBidi"/>
          <w:b w:val="0"/>
          <w:bCs w:val="0"/>
          <w:noProof/>
          <w:spacing w:val="0"/>
          <w:szCs w:val="22"/>
          <w:lang w:bidi="ar-SA"/>
        </w:rPr>
      </w:pPr>
      <w:r>
        <w:rPr>
          <w:noProof/>
        </w:rPr>
        <w:t>28.</w:t>
      </w:r>
      <w:r>
        <w:rPr>
          <w:rFonts w:asciiTheme="minorHAnsi" w:eastAsiaTheme="minorEastAsia" w:hAnsiTheme="minorHAnsi" w:cstheme="minorBidi"/>
          <w:b w:val="0"/>
          <w:bCs w:val="0"/>
          <w:noProof/>
          <w:spacing w:val="0"/>
          <w:szCs w:val="22"/>
          <w:lang w:bidi="ar-SA"/>
        </w:rPr>
        <w:tab/>
      </w:r>
      <w:r>
        <w:rPr>
          <w:noProof/>
        </w:rPr>
        <w:t>Acknowledgement and publications</w:t>
      </w:r>
      <w:r>
        <w:rPr>
          <w:noProof/>
        </w:rPr>
        <w:tab/>
      </w:r>
      <w:r>
        <w:rPr>
          <w:noProof/>
        </w:rPr>
        <w:fldChar w:fldCharType="begin"/>
      </w:r>
      <w:r>
        <w:rPr>
          <w:noProof/>
        </w:rPr>
        <w:instrText xml:space="preserve"> PAGEREF _Toc25675409 \h </w:instrText>
      </w:r>
      <w:r>
        <w:rPr>
          <w:noProof/>
        </w:rPr>
      </w:r>
      <w:r>
        <w:rPr>
          <w:noProof/>
        </w:rPr>
        <w:fldChar w:fldCharType="separate"/>
      </w:r>
      <w:r w:rsidR="007E5C1F">
        <w:rPr>
          <w:noProof/>
        </w:rPr>
        <w:t>46</w:t>
      </w:r>
      <w:r>
        <w:rPr>
          <w:noProof/>
        </w:rPr>
        <w:fldChar w:fldCharType="end"/>
      </w:r>
    </w:p>
    <w:p w14:paraId="5472195D" w14:textId="2674C04F" w:rsidR="005D709D" w:rsidRDefault="005D709D">
      <w:pPr>
        <w:pStyle w:val="TOC2"/>
        <w:rPr>
          <w:rFonts w:asciiTheme="minorHAnsi" w:eastAsiaTheme="minorEastAsia" w:hAnsiTheme="minorHAnsi" w:cstheme="minorBidi"/>
          <w:b w:val="0"/>
          <w:bCs w:val="0"/>
          <w:noProof/>
          <w:spacing w:val="0"/>
          <w:szCs w:val="22"/>
          <w:lang w:bidi="ar-SA"/>
        </w:rPr>
      </w:pPr>
      <w:r>
        <w:rPr>
          <w:noProof/>
        </w:rPr>
        <w:lastRenderedPageBreak/>
        <w:t>29.</w:t>
      </w:r>
      <w:r>
        <w:rPr>
          <w:rFonts w:asciiTheme="minorHAnsi" w:eastAsiaTheme="minorEastAsia" w:hAnsiTheme="minorHAnsi" w:cstheme="minorBidi"/>
          <w:b w:val="0"/>
          <w:bCs w:val="0"/>
          <w:noProof/>
          <w:spacing w:val="0"/>
          <w:szCs w:val="22"/>
          <w:lang w:bidi="ar-SA"/>
        </w:rPr>
        <w:tab/>
      </w:r>
      <w:r>
        <w:rPr>
          <w:noProof/>
        </w:rPr>
        <w:t>Work health and safety</w:t>
      </w:r>
      <w:r>
        <w:rPr>
          <w:noProof/>
        </w:rPr>
        <w:tab/>
      </w:r>
      <w:r>
        <w:rPr>
          <w:noProof/>
        </w:rPr>
        <w:fldChar w:fldCharType="begin"/>
      </w:r>
      <w:r>
        <w:rPr>
          <w:noProof/>
        </w:rPr>
        <w:instrText xml:space="preserve"> PAGEREF _Toc25675410 \h </w:instrText>
      </w:r>
      <w:r>
        <w:rPr>
          <w:noProof/>
        </w:rPr>
      </w:r>
      <w:r>
        <w:rPr>
          <w:noProof/>
        </w:rPr>
        <w:fldChar w:fldCharType="separate"/>
      </w:r>
      <w:r w:rsidR="007E5C1F">
        <w:rPr>
          <w:noProof/>
        </w:rPr>
        <w:t>46</w:t>
      </w:r>
      <w:r>
        <w:rPr>
          <w:noProof/>
        </w:rPr>
        <w:fldChar w:fldCharType="end"/>
      </w:r>
    </w:p>
    <w:p w14:paraId="3843E345" w14:textId="3D515616" w:rsidR="005D709D" w:rsidRDefault="005D709D">
      <w:pPr>
        <w:pStyle w:val="TOC2"/>
        <w:rPr>
          <w:rFonts w:asciiTheme="minorHAnsi" w:eastAsiaTheme="minorEastAsia" w:hAnsiTheme="minorHAnsi" w:cstheme="minorBidi"/>
          <w:b w:val="0"/>
          <w:bCs w:val="0"/>
          <w:noProof/>
          <w:spacing w:val="0"/>
          <w:szCs w:val="22"/>
          <w:lang w:bidi="ar-SA"/>
        </w:rPr>
      </w:pPr>
      <w:r>
        <w:rPr>
          <w:noProof/>
        </w:rPr>
        <w:t>30.</w:t>
      </w:r>
      <w:r>
        <w:rPr>
          <w:rFonts w:asciiTheme="minorHAnsi" w:eastAsiaTheme="minorEastAsia" w:hAnsiTheme="minorHAnsi" w:cstheme="minorBidi"/>
          <w:b w:val="0"/>
          <w:bCs w:val="0"/>
          <w:noProof/>
          <w:spacing w:val="0"/>
          <w:szCs w:val="22"/>
          <w:lang w:bidi="ar-SA"/>
        </w:rPr>
        <w:tab/>
      </w:r>
      <w:r>
        <w:rPr>
          <w:noProof/>
        </w:rPr>
        <w:t>Compliance with the Code for the Tendering and Performance of Building Work 2016</w:t>
      </w:r>
      <w:r>
        <w:rPr>
          <w:noProof/>
        </w:rPr>
        <w:tab/>
      </w:r>
      <w:r>
        <w:rPr>
          <w:noProof/>
        </w:rPr>
        <w:fldChar w:fldCharType="begin"/>
      </w:r>
      <w:r>
        <w:rPr>
          <w:noProof/>
        </w:rPr>
        <w:instrText xml:space="preserve"> PAGEREF _Toc25675411 \h </w:instrText>
      </w:r>
      <w:r>
        <w:rPr>
          <w:noProof/>
        </w:rPr>
      </w:r>
      <w:r>
        <w:rPr>
          <w:noProof/>
        </w:rPr>
        <w:fldChar w:fldCharType="separate"/>
      </w:r>
      <w:r w:rsidR="007E5C1F">
        <w:rPr>
          <w:noProof/>
        </w:rPr>
        <w:t>49</w:t>
      </w:r>
      <w:r>
        <w:rPr>
          <w:noProof/>
        </w:rPr>
        <w:fldChar w:fldCharType="end"/>
      </w:r>
    </w:p>
    <w:p w14:paraId="1F72A9C8" w14:textId="2FA68247" w:rsidR="005D709D" w:rsidRDefault="005D709D">
      <w:pPr>
        <w:pStyle w:val="TOC2"/>
        <w:rPr>
          <w:rFonts w:asciiTheme="minorHAnsi" w:eastAsiaTheme="minorEastAsia" w:hAnsiTheme="minorHAnsi" w:cstheme="minorBidi"/>
          <w:b w:val="0"/>
          <w:bCs w:val="0"/>
          <w:noProof/>
          <w:spacing w:val="0"/>
          <w:szCs w:val="22"/>
          <w:lang w:bidi="ar-SA"/>
        </w:rPr>
      </w:pPr>
      <w:r>
        <w:rPr>
          <w:noProof/>
        </w:rPr>
        <w:t>31.</w:t>
      </w:r>
      <w:r>
        <w:rPr>
          <w:rFonts w:asciiTheme="minorHAnsi" w:eastAsiaTheme="minorEastAsia" w:hAnsiTheme="minorHAnsi" w:cstheme="minorBidi"/>
          <w:b w:val="0"/>
          <w:bCs w:val="0"/>
          <w:noProof/>
          <w:spacing w:val="0"/>
          <w:szCs w:val="22"/>
          <w:lang w:bidi="ar-SA"/>
        </w:rPr>
        <w:tab/>
      </w:r>
      <w:r>
        <w:rPr>
          <w:noProof/>
        </w:rPr>
        <w:t>WHS Accreditation Scheme</w:t>
      </w:r>
      <w:r>
        <w:rPr>
          <w:noProof/>
        </w:rPr>
        <w:tab/>
      </w:r>
      <w:r>
        <w:rPr>
          <w:noProof/>
        </w:rPr>
        <w:fldChar w:fldCharType="begin"/>
      </w:r>
      <w:r>
        <w:rPr>
          <w:noProof/>
        </w:rPr>
        <w:instrText xml:space="preserve"> PAGEREF _Toc25675412 \h </w:instrText>
      </w:r>
      <w:r>
        <w:rPr>
          <w:noProof/>
        </w:rPr>
      </w:r>
      <w:r>
        <w:rPr>
          <w:noProof/>
        </w:rPr>
        <w:fldChar w:fldCharType="separate"/>
      </w:r>
      <w:r w:rsidR="007E5C1F">
        <w:rPr>
          <w:noProof/>
        </w:rPr>
        <w:t>50</w:t>
      </w:r>
      <w:r>
        <w:rPr>
          <w:noProof/>
        </w:rPr>
        <w:fldChar w:fldCharType="end"/>
      </w:r>
    </w:p>
    <w:p w14:paraId="0CE81DB9" w14:textId="43D22075" w:rsidR="005D709D" w:rsidRDefault="005D709D">
      <w:pPr>
        <w:pStyle w:val="TOC2"/>
        <w:rPr>
          <w:rFonts w:asciiTheme="minorHAnsi" w:eastAsiaTheme="minorEastAsia" w:hAnsiTheme="minorHAnsi" w:cstheme="minorBidi"/>
          <w:b w:val="0"/>
          <w:bCs w:val="0"/>
          <w:noProof/>
          <w:spacing w:val="0"/>
          <w:szCs w:val="22"/>
          <w:lang w:bidi="ar-SA"/>
        </w:rPr>
      </w:pPr>
      <w:r>
        <w:rPr>
          <w:noProof/>
        </w:rPr>
        <w:t>32.</w:t>
      </w:r>
      <w:r>
        <w:rPr>
          <w:rFonts w:asciiTheme="minorHAnsi" w:eastAsiaTheme="minorEastAsia" w:hAnsiTheme="minorHAnsi" w:cstheme="minorBidi"/>
          <w:b w:val="0"/>
          <w:bCs w:val="0"/>
          <w:noProof/>
          <w:spacing w:val="0"/>
          <w:szCs w:val="22"/>
          <w:lang w:bidi="ar-SA"/>
        </w:rPr>
        <w:tab/>
      </w:r>
      <w:r>
        <w:rPr>
          <w:noProof/>
        </w:rPr>
        <w:t>Compliance with Laws and policies</w:t>
      </w:r>
      <w:r>
        <w:rPr>
          <w:noProof/>
        </w:rPr>
        <w:tab/>
      </w:r>
      <w:r>
        <w:rPr>
          <w:noProof/>
        </w:rPr>
        <w:fldChar w:fldCharType="begin"/>
      </w:r>
      <w:r>
        <w:rPr>
          <w:noProof/>
        </w:rPr>
        <w:instrText xml:space="preserve"> PAGEREF _Toc25675413 \h </w:instrText>
      </w:r>
      <w:r>
        <w:rPr>
          <w:noProof/>
        </w:rPr>
      </w:r>
      <w:r>
        <w:rPr>
          <w:noProof/>
        </w:rPr>
        <w:fldChar w:fldCharType="separate"/>
      </w:r>
      <w:r w:rsidR="007E5C1F">
        <w:rPr>
          <w:noProof/>
        </w:rPr>
        <w:t>51</w:t>
      </w:r>
      <w:r>
        <w:rPr>
          <w:noProof/>
        </w:rPr>
        <w:fldChar w:fldCharType="end"/>
      </w:r>
    </w:p>
    <w:p w14:paraId="3FC9014C" w14:textId="37BE0D7D" w:rsidR="005D709D" w:rsidRDefault="005D709D">
      <w:pPr>
        <w:pStyle w:val="TOC2"/>
        <w:rPr>
          <w:rFonts w:asciiTheme="minorHAnsi" w:eastAsiaTheme="minorEastAsia" w:hAnsiTheme="minorHAnsi" w:cstheme="minorBidi"/>
          <w:b w:val="0"/>
          <w:bCs w:val="0"/>
          <w:noProof/>
          <w:spacing w:val="0"/>
          <w:szCs w:val="22"/>
          <w:lang w:bidi="ar-SA"/>
        </w:rPr>
      </w:pPr>
      <w:r>
        <w:rPr>
          <w:noProof/>
        </w:rPr>
        <w:t>33.</w:t>
      </w:r>
      <w:r>
        <w:rPr>
          <w:rFonts w:asciiTheme="minorHAnsi" w:eastAsiaTheme="minorEastAsia" w:hAnsiTheme="minorHAnsi" w:cstheme="minorBidi"/>
          <w:b w:val="0"/>
          <w:bCs w:val="0"/>
          <w:noProof/>
          <w:spacing w:val="0"/>
          <w:szCs w:val="22"/>
          <w:lang w:bidi="ar-SA"/>
        </w:rPr>
        <w:tab/>
      </w:r>
      <w:r>
        <w:rPr>
          <w:noProof/>
        </w:rPr>
        <w:t>Disputes</w:t>
      </w:r>
      <w:r>
        <w:rPr>
          <w:noProof/>
        </w:rPr>
        <w:tab/>
      </w:r>
      <w:r>
        <w:rPr>
          <w:noProof/>
        </w:rPr>
        <w:fldChar w:fldCharType="begin"/>
      </w:r>
      <w:r>
        <w:rPr>
          <w:noProof/>
        </w:rPr>
        <w:instrText xml:space="preserve"> PAGEREF _Toc25675414 \h </w:instrText>
      </w:r>
      <w:r>
        <w:rPr>
          <w:noProof/>
        </w:rPr>
      </w:r>
      <w:r>
        <w:rPr>
          <w:noProof/>
        </w:rPr>
        <w:fldChar w:fldCharType="separate"/>
      </w:r>
      <w:r w:rsidR="007E5C1F">
        <w:rPr>
          <w:noProof/>
        </w:rPr>
        <w:t>51</w:t>
      </w:r>
      <w:r>
        <w:rPr>
          <w:noProof/>
        </w:rPr>
        <w:fldChar w:fldCharType="end"/>
      </w:r>
    </w:p>
    <w:p w14:paraId="1D439834" w14:textId="6B6ACB56" w:rsidR="005D709D" w:rsidRDefault="005D709D">
      <w:pPr>
        <w:pStyle w:val="TOC2"/>
        <w:rPr>
          <w:rFonts w:asciiTheme="minorHAnsi" w:eastAsiaTheme="minorEastAsia" w:hAnsiTheme="minorHAnsi" w:cstheme="minorBidi"/>
          <w:b w:val="0"/>
          <w:bCs w:val="0"/>
          <w:noProof/>
          <w:spacing w:val="0"/>
          <w:szCs w:val="22"/>
          <w:lang w:bidi="ar-SA"/>
        </w:rPr>
      </w:pPr>
      <w:r>
        <w:rPr>
          <w:noProof/>
        </w:rPr>
        <w:t>34.</w:t>
      </w:r>
      <w:r>
        <w:rPr>
          <w:rFonts w:asciiTheme="minorHAnsi" w:eastAsiaTheme="minorEastAsia" w:hAnsiTheme="minorHAnsi" w:cstheme="minorBidi"/>
          <w:b w:val="0"/>
          <w:bCs w:val="0"/>
          <w:noProof/>
          <w:spacing w:val="0"/>
          <w:szCs w:val="22"/>
          <w:lang w:bidi="ar-SA"/>
        </w:rPr>
        <w:tab/>
      </w:r>
      <w:r>
        <w:rPr>
          <w:noProof/>
        </w:rPr>
        <w:t>GST, taxes, duties and Government charges</w:t>
      </w:r>
      <w:r>
        <w:rPr>
          <w:noProof/>
        </w:rPr>
        <w:tab/>
      </w:r>
      <w:r>
        <w:rPr>
          <w:noProof/>
        </w:rPr>
        <w:fldChar w:fldCharType="begin"/>
      </w:r>
      <w:r>
        <w:rPr>
          <w:noProof/>
        </w:rPr>
        <w:instrText xml:space="preserve"> PAGEREF _Toc25675415 \h </w:instrText>
      </w:r>
      <w:r>
        <w:rPr>
          <w:noProof/>
        </w:rPr>
      </w:r>
      <w:r>
        <w:rPr>
          <w:noProof/>
        </w:rPr>
        <w:fldChar w:fldCharType="separate"/>
      </w:r>
      <w:r w:rsidR="007E5C1F">
        <w:rPr>
          <w:noProof/>
        </w:rPr>
        <w:t>52</w:t>
      </w:r>
      <w:r>
        <w:rPr>
          <w:noProof/>
        </w:rPr>
        <w:fldChar w:fldCharType="end"/>
      </w:r>
    </w:p>
    <w:p w14:paraId="4532C354" w14:textId="6AEAAF75" w:rsidR="005D709D" w:rsidRDefault="005D709D">
      <w:pPr>
        <w:pStyle w:val="TOC2"/>
        <w:rPr>
          <w:rFonts w:asciiTheme="minorHAnsi" w:eastAsiaTheme="minorEastAsia" w:hAnsiTheme="minorHAnsi" w:cstheme="minorBidi"/>
          <w:b w:val="0"/>
          <w:bCs w:val="0"/>
          <w:noProof/>
          <w:spacing w:val="0"/>
          <w:szCs w:val="22"/>
          <w:lang w:bidi="ar-SA"/>
        </w:rPr>
      </w:pPr>
      <w:r>
        <w:rPr>
          <w:noProof/>
        </w:rPr>
        <w:t>35.</w:t>
      </w:r>
      <w:r>
        <w:rPr>
          <w:rFonts w:asciiTheme="minorHAnsi" w:eastAsiaTheme="minorEastAsia" w:hAnsiTheme="minorHAnsi" w:cstheme="minorBidi"/>
          <w:b w:val="0"/>
          <w:bCs w:val="0"/>
          <w:noProof/>
          <w:spacing w:val="0"/>
          <w:szCs w:val="22"/>
          <w:lang w:bidi="ar-SA"/>
        </w:rPr>
        <w:tab/>
      </w:r>
      <w:r>
        <w:rPr>
          <w:noProof/>
        </w:rPr>
        <w:t>Notices</w:t>
      </w:r>
      <w:r>
        <w:rPr>
          <w:noProof/>
        </w:rPr>
        <w:tab/>
      </w:r>
      <w:r>
        <w:rPr>
          <w:noProof/>
        </w:rPr>
        <w:fldChar w:fldCharType="begin"/>
      </w:r>
      <w:r>
        <w:rPr>
          <w:noProof/>
        </w:rPr>
        <w:instrText xml:space="preserve"> PAGEREF _Toc25675416 \h </w:instrText>
      </w:r>
      <w:r>
        <w:rPr>
          <w:noProof/>
        </w:rPr>
      </w:r>
      <w:r>
        <w:rPr>
          <w:noProof/>
        </w:rPr>
        <w:fldChar w:fldCharType="separate"/>
      </w:r>
      <w:r w:rsidR="007E5C1F">
        <w:rPr>
          <w:noProof/>
        </w:rPr>
        <w:t>54</w:t>
      </w:r>
      <w:r>
        <w:rPr>
          <w:noProof/>
        </w:rPr>
        <w:fldChar w:fldCharType="end"/>
      </w:r>
    </w:p>
    <w:p w14:paraId="477C4F72" w14:textId="41C39913" w:rsidR="005D709D" w:rsidRDefault="005D709D">
      <w:pPr>
        <w:pStyle w:val="TOC2"/>
        <w:rPr>
          <w:rFonts w:asciiTheme="minorHAnsi" w:eastAsiaTheme="minorEastAsia" w:hAnsiTheme="minorHAnsi" w:cstheme="minorBidi"/>
          <w:b w:val="0"/>
          <w:bCs w:val="0"/>
          <w:noProof/>
          <w:spacing w:val="0"/>
          <w:szCs w:val="22"/>
          <w:lang w:bidi="ar-SA"/>
        </w:rPr>
      </w:pPr>
      <w:r>
        <w:rPr>
          <w:noProof/>
        </w:rPr>
        <w:t>36.</w:t>
      </w:r>
      <w:r>
        <w:rPr>
          <w:rFonts w:asciiTheme="minorHAnsi" w:eastAsiaTheme="minorEastAsia" w:hAnsiTheme="minorHAnsi" w:cstheme="minorBidi"/>
          <w:b w:val="0"/>
          <w:bCs w:val="0"/>
          <w:noProof/>
          <w:spacing w:val="0"/>
          <w:szCs w:val="22"/>
          <w:lang w:bidi="ar-SA"/>
        </w:rPr>
        <w:tab/>
      </w:r>
      <w:r>
        <w:rPr>
          <w:noProof/>
        </w:rPr>
        <w:t>Conflicts of interest</w:t>
      </w:r>
      <w:r>
        <w:rPr>
          <w:noProof/>
        </w:rPr>
        <w:tab/>
      </w:r>
      <w:r>
        <w:rPr>
          <w:noProof/>
        </w:rPr>
        <w:fldChar w:fldCharType="begin"/>
      </w:r>
      <w:r>
        <w:rPr>
          <w:noProof/>
        </w:rPr>
        <w:instrText xml:space="preserve"> PAGEREF _Toc25675417 \h </w:instrText>
      </w:r>
      <w:r>
        <w:rPr>
          <w:noProof/>
        </w:rPr>
      </w:r>
      <w:r>
        <w:rPr>
          <w:noProof/>
        </w:rPr>
        <w:fldChar w:fldCharType="separate"/>
      </w:r>
      <w:r w:rsidR="007E5C1F">
        <w:rPr>
          <w:noProof/>
        </w:rPr>
        <w:t>54</w:t>
      </w:r>
      <w:r>
        <w:rPr>
          <w:noProof/>
        </w:rPr>
        <w:fldChar w:fldCharType="end"/>
      </w:r>
    </w:p>
    <w:p w14:paraId="0700B1C4" w14:textId="7367117F" w:rsidR="005D709D" w:rsidRDefault="005D709D">
      <w:pPr>
        <w:pStyle w:val="TOC2"/>
        <w:rPr>
          <w:rFonts w:asciiTheme="minorHAnsi" w:eastAsiaTheme="minorEastAsia" w:hAnsiTheme="minorHAnsi" w:cstheme="minorBidi"/>
          <w:b w:val="0"/>
          <w:bCs w:val="0"/>
          <w:noProof/>
          <w:spacing w:val="0"/>
          <w:szCs w:val="22"/>
          <w:lang w:bidi="ar-SA"/>
        </w:rPr>
      </w:pPr>
      <w:r>
        <w:rPr>
          <w:noProof/>
        </w:rPr>
        <w:t>37.</w:t>
      </w:r>
      <w:r>
        <w:rPr>
          <w:rFonts w:asciiTheme="minorHAnsi" w:eastAsiaTheme="minorEastAsia" w:hAnsiTheme="minorHAnsi" w:cstheme="minorBidi"/>
          <w:b w:val="0"/>
          <w:bCs w:val="0"/>
          <w:noProof/>
          <w:spacing w:val="0"/>
          <w:szCs w:val="22"/>
          <w:lang w:bidi="ar-SA"/>
        </w:rPr>
        <w:tab/>
      </w:r>
      <w:r>
        <w:rPr>
          <w:noProof/>
        </w:rPr>
        <w:t>Fraud control</w:t>
      </w:r>
      <w:r>
        <w:rPr>
          <w:noProof/>
        </w:rPr>
        <w:tab/>
      </w:r>
      <w:r>
        <w:rPr>
          <w:noProof/>
        </w:rPr>
        <w:fldChar w:fldCharType="begin"/>
      </w:r>
      <w:r>
        <w:rPr>
          <w:noProof/>
        </w:rPr>
        <w:instrText xml:space="preserve"> PAGEREF _Toc25675418 \h </w:instrText>
      </w:r>
      <w:r>
        <w:rPr>
          <w:noProof/>
        </w:rPr>
      </w:r>
      <w:r>
        <w:rPr>
          <w:noProof/>
        </w:rPr>
        <w:fldChar w:fldCharType="separate"/>
      </w:r>
      <w:r w:rsidR="007E5C1F">
        <w:rPr>
          <w:noProof/>
        </w:rPr>
        <w:t>55</w:t>
      </w:r>
      <w:r>
        <w:rPr>
          <w:noProof/>
        </w:rPr>
        <w:fldChar w:fldCharType="end"/>
      </w:r>
    </w:p>
    <w:p w14:paraId="40B06E84" w14:textId="19E1B6DE" w:rsidR="005D709D" w:rsidRDefault="005D709D">
      <w:pPr>
        <w:pStyle w:val="TOC2"/>
        <w:rPr>
          <w:rFonts w:asciiTheme="minorHAnsi" w:eastAsiaTheme="minorEastAsia" w:hAnsiTheme="minorHAnsi" w:cstheme="minorBidi"/>
          <w:b w:val="0"/>
          <w:bCs w:val="0"/>
          <w:noProof/>
          <w:spacing w:val="0"/>
          <w:szCs w:val="22"/>
          <w:lang w:bidi="ar-SA"/>
        </w:rPr>
      </w:pPr>
      <w:r>
        <w:rPr>
          <w:noProof/>
        </w:rPr>
        <w:t>38.</w:t>
      </w:r>
      <w:r>
        <w:rPr>
          <w:rFonts w:asciiTheme="minorHAnsi" w:eastAsiaTheme="minorEastAsia" w:hAnsiTheme="minorHAnsi" w:cstheme="minorBidi"/>
          <w:b w:val="0"/>
          <w:bCs w:val="0"/>
          <w:noProof/>
          <w:spacing w:val="0"/>
          <w:szCs w:val="22"/>
          <w:lang w:bidi="ar-SA"/>
        </w:rPr>
        <w:tab/>
      </w:r>
      <w:r>
        <w:rPr>
          <w:noProof/>
        </w:rPr>
        <w:t>Warranties and representations</w:t>
      </w:r>
      <w:r>
        <w:rPr>
          <w:noProof/>
        </w:rPr>
        <w:tab/>
      </w:r>
      <w:r>
        <w:rPr>
          <w:noProof/>
        </w:rPr>
        <w:fldChar w:fldCharType="begin"/>
      </w:r>
      <w:r>
        <w:rPr>
          <w:noProof/>
        </w:rPr>
        <w:instrText xml:space="preserve"> PAGEREF _Toc25675419 \h </w:instrText>
      </w:r>
      <w:r>
        <w:rPr>
          <w:noProof/>
        </w:rPr>
      </w:r>
      <w:r>
        <w:rPr>
          <w:noProof/>
        </w:rPr>
        <w:fldChar w:fldCharType="separate"/>
      </w:r>
      <w:r w:rsidR="007E5C1F">
        <w:rPr>
          <w:noProof/>
        </w:rPr>
        <w:t>55</w:t>
      </w:r>
      <w:r>
        <w:rPr>
          <w:noProof/>
        </w:rPr>
        <w:fldChar w:fldCharType="end"/>
      </w:r>
    </w:p>
    <w:p w14:paraId="4B8C8E47" w14:textId="11608ACE" w:rsidR="005D709D" w:rsidRDefault="005D709D">
      <w:pPr>
        <w:pStyle w:val="TOC2"/>
        <w:rPr>
          <w:rFonts w:asciiTheme="minorHAnsi" w:eastAsiaTheme="minorEastAsia" w:hAnsiTheme="minorHAnsi" w:cstheme="minorBidi"/>
          <w:b w:val="0"/>
          <w:bCs w:val="0"/>
          <w:noProof/>
          <w:spacing w:val="0"/>
          <w:szCs w:val="22"/>
          <w:lang w:bidi="ar-SA"/>
        </w:rPr>
      </w:pPr>
      <w:r>
        <w:rPr>
          <w:noProof/>
        </w:rPr>
        <w:t>39.</w:t>
      </w:r>
      <w:r>
        <w:rPr>
          <w:rFonts w:asciiTheme="minorHAnsi" w:eastAsiaTheme="minorEastAsia" w:hAnsiTheme="minorHAnsi" w:cstheme="minorBidi"/>
          <w:b w:val="0"/>
          <w:bCs w:val="0"/>
          <w:noProof/>
          <w:spacing w:val="0"/>
          <w:szCs w:val="22"/>
          <w:lang w:bidi="ar-SA"/>
        </w:rPr>
        <w:tab/>
      </w:r>
      <w:r>
        <w:rPr>
          <w:noProof/>
        </w:rPr>
        <w:t>General provisions</w:t>
      </w:r>
      <w:r>
        <w:rPr>
          <w:noProof/>
        </w:rPr>
        <w:tab/>
      </w:r>
      <w:r>
        <w:rPr>
          <w:noProof/>
        </w:rPr>
        <w:fldChar w:fldCharType="begin"/>
      </w:r>
      <w:r>
        <w:rPr>
          <w:noProof/>
        </w:rPr>
        <w:instrText xml:space="preserve"> PAGEREF _Toc25675420 \h </w:instrText>
      </w:r>
      <w:r>
        <w:rPr>
          <w:noProof/>
        </w:rPr>
      </w:r>
      <w:r>
        <w:rPr>
          <w:noProof/>
        </w:rPr>
        <w:fldChar w:fldCharType="separate"/>
      </w:r>
      <w:r w:rsidR="007E5C1F">
        <w:rPr>
          <w:noProof/>
        </w:rPr>
        <w:t>56</w:t>
      </w:r>
      <w:r>
        <w:rPr>
          <w:noProof/>
        </w:rPr>
        <w:fldChar w:fldCharType="end"/>
      </w:r>
    </w:p>
    <w:p w14:paraId="6A3B08D7" w14:textId="50953D44" w:rsidR="005D709D" w:rsidRDefault="005D709D">
      <w:pPr>
        <w:pStyle w:val="TOC2"/>
        <w:rPr>
          <w:rFonts w:asciiTheme="minorHAnsi" w:eastAsiaTheme="minorEastAsia" w:hAnsiTheme="minorHAnsi" w:cstheme="minorBidi"/>
          <w:b w:val="0"/>
          <w:bCs w:val="0"/>
          <w:noProof/>
          <w:spacing w:val="0"/>
          <w:szCs w:val="22"/>
          <w:lang w:bidi="ar-SA"/>
        </w:rPr>
      </w:pPr>
      <w:r>
        <w:rPr>
          <w:noProof/>
        </w:rPr>
        <w:t>Schedule 1 – Agreement Details</w:t>
      </w:r>
      <w:r>
        <w:rPr>
          <w:noProof/>
        </w:rPr>
        <w:tab/>
      </w:r>
      <w:r>
        <w:rPr>
          <w:noProof/>
        </w:rPr>
        <w:fldChar w:fldCharType="begin"/>
      </w:r>
      <w:r>
        <w:rPr>
          <w:noProof/>
        </w:rPr>
        <w:instrText xml:space="preserve"> PAGEREF _Toc25675421 \h </w:instrText>
      </w:r>
      <w:r>
        <w:rPr>
          <w:noProof/>
        </w:rPr>
      </w:r>
      <w:r>
        <w:rPr>
          <w:noProof/>
        </w:rPr>
        <w:fldChar w:fldCharType="separate"/>
      </w:r>
      <w:r w:rsidR="007E5C1F">
        <w:rPr>
          <w:noProof/>
        </w:rPr>
        <w:t>59</w:t>
      </w:r>
      <w:r>
        <w:rPr>
          <w:noProof/>
        </w:rPr>
        <w:fldChar w:fldCharType="end"/>
      </w:r>
    </w:p>
    <w:p w14:paraId="75CF1225" w14:textId="5409EEFA" w:rsidR="005D709D" w:rsidRDefault="005D709D">
      <w:pPr>
        <w:pStyle w:val="TOC2"/>
        <w:rPr>
          <w:rFonts w:asciiTheme="minorHAnsi" w:eastAsiaTheme="minorEastAsia" w:hAnsiTheme="minorHAnsi" w:cstheme="minorBidi"/>
          <w:b w:val="0"/>
          <w:bCs w:val="0"/>
          <w:noProof/>
          <w:spacing w:val="0"/>
          <w:szCs w:val="22"/>
          <w:lang w:bidi="ar-SA"/>
        </w:rPr>
      </w:pPr>
      <w:r>
        <w:rPr>
          <w:noProof/>
        </w:rPr>
        <w:t>Schedule 2 – Milestone Schedule</w:t>
      </w:r>
      <w:r>
        <w:rPr>
          <w:noProof/>
        </w:rPr>
        <w:tab/>
      </w:r>
      <w:r>
        <w:rPr>
          <w:noProof/>
        </w:rPr>
        <w:fldChar w:fldCharType="begin"/>
      </w:r>
      <w:r>
        <w:rPr>
          <w:noProof/>
        </w:rPr>
        <w:instrText xml:space="preserve"> PAGEREF _Toc25675422 \h </w:instrText>
      </w:r>
      <w:r>
        <w:rPr>
          <w:noProof/>
        </w:rPr>
      </w:r>
      <w:r>
        <w:rPr>
          <w:noProof/>
        </w:rPr>
        <w:fldChar w:fldCharType="separate"/>
      </w:r>
      <w:r w:rsidR="007E5C1F">
        <w:rPr>
          <w:noProof/>
        </w:rPr>
        <w:t>67</w:t>
      </w:r>
      <w:r>
        <w:rPr>
          <w:noProof/>
        </w:rPr>
        <w:fldChar w:fldCharType="end"/>
      </w:r>
    </w:p>
    <w:p w14:paraId="23F800D1" w14:textId="59A3727A" w:rsidR="005D709D" w:rsidRDefault="005D709D">
      <w:pPr>
        <w:pStyle w:val="TOC2"/>
        <w:rPr>
          <w:rFonts w:asciiTheme="minorHAnsi" w:eastAsiaTheme="minorEastAsia" w:hAnsiTheme="minorHAnsi" w:cstheme="minorBidi"/>
          <w:b w:val="0"/>
          <w:bCs w:val="0"/>
          <w:noProof/>
          <w:spacing w:val="0"/>
          <w:szCs w:val="22"/>
          <w:lang w:bidi="ar-SA"/>
        </w:rPr>
      </w:pPr>
      <w:r>
        <w:rPr>
          <w:noProof/>
        </w:rPr>
        <w:t>Schedule 3 – Payment Certificate Template</w:t>
      </w:r>
      <w:r>
        <w:rPr>
          <w:noProof/>
        </w:rPr>
        <w:tab/>
      </w:r>
      <w:r>
        <w:rPr>
          <w:noProof/>
        </w:rPr>
        <w:fldChar w:fldCharType="begin"/>
      </w:r>
      <w:r>
        <w:rPr>
          <w:noProof/>
        </w:rPr>
        <w:instrText xml:space="preserve"> PAGEREF _Toc25675423 \h </w:instrText>
      </w:r>
      <w:r>
        <w:rPr>
          <w:noProof/>
        </w:rPr>
      </w:r>
      <w:r>
        <w:rPr>
          <w:noProof/>
        </w:rPr>
        <w:fldChar w:fldCharType="separate"/>
      </w:r>
      <w:r w:rsidR="007E5C1F">
        <w:rPr>
          <w:noProof/>
        </w:rPr>
        <w:t>69</w:t>
      </w:r>
      <w:r>
        <w:rPr>
          <w:noProof/>
        </w:rPr>
        <w:fldChar w:fldCharType="end"/>
      </w:r>
    </w:p>
    <w:p w14:paraId="7C4410A3" w14:textId="2E741800" w:rsidR="005D709D" w:rsidRDefault="005D709D">
      <w:pPr>
        <w:pStyle w:val="TOC2"/>
        <w:rPr>
          <w:rFonts w:asciiTheme="minorHAnsi" w:eastAsiaTheme="minorEastAsia" w:hAnsiTheme="minorHAnsi" w:cstheme="minorBidi"/>
          <w:b w:val="0"/>
          <w:bCs w:val="0"/>
          <w:noProof/>
          <w:spacing w:val="0"/>
          <w:szCs w:val="22"/>
          <w:lang w:bidi="ar-SA"/>
        </w:rPr>
      </w:pPr>
      <w:r>
        <w:rPr>
          <w:noProof/>
        </w:rPr>
        <w:t>Schedule 4 – Notice of Change</w:t>
      </w:r>
      <w:r>
        <w:rPr>
          <w:noProof/>
        </w:rPr>
        <w:tab/>
      </w:r>
      <w:r>
        <w:rPr>
          <w:noProof/>
        </w:rPr>
        <w:fldChar w:fldCharType="begin"/>
      </w:r>
      <w:r>
        <w:rPr>
          <w:noProof/>
        </w:rPr>
        <w:instrText xml:space="preserve"> PAGEREF _Toc25675424 \h </w:instrText>
      </w:r>
      <w:r>
        <w:rPr>
          <w:noProof/>
        </w:rPr>
      </w:r>
      <w:r>
        <w:rPr>
          <w:noProof/>
        </w:rPr>
        <w:fldChar w:fldCharType="separate"/>
      </w:r>
      <w:r w:rsidR="007E5C1F">
        <w:rPr>
          <w:noProof/>
        </w:rPr>
        <w:t>73</w:t>
      </w:r>
      <w:r>
        <w:rPr>
          <w:noProof/>
        </w:rPr>
        <w:fldChar w:fldCharType="end"/>
      </w:r>
    </w:p>
    <w:p w14:paraId="5A3F3EB1" w14:textId="6B0CD7E2" w:rsidR="005D709D" w:rsidRDefault="005D709D">
      <w:pPr>
        <w:pStyle w:val="TOC1"/>
        <w:rPr>
          <w:rFonts w:asciiTheme="minorHAnsi" w:eastAsiaTheme="minorEastAsia" w:hAnsiTheme="minorHAnsi" w:cstheme="minorBidi"/>
          <w:b w:val="0"/>
          <w:bCs w:val="0"/>
          <w:noProof/>
          <w:spacing w:val="0"/>
          <w:sz w:val="22"/>
          <w:szCs w:val="22"/>
          <w:lang w:bidi="ar-SA"/>
        </w:rPr>
      </w:pPr>
      <w:r>
        <w:rPr>
          <w:noProof/>
        </w:rPr>
        <w:t>Attachment A – Project Plan</w:t>
      </w:r>
      <w:r>
        <w:rPr>
          <w:noProof/>
        </w:rPr>
        <w:tab/>
      </w:r>
      <w:r>
        <w:rPr>
          <w:noProof/>
        </w:rPr>
        <w:fldChar w:fldCharType="begin"/>
      </w:r>
      <w:r>
        <w:rPr>
          <w:noProof/>
        </w:rPr>
        <w:instrText xml:space="preserve"> PAGEREF _Toc25675425 \h </w:instrText>
      </w:r>
      <w:r>
        <w:rPr>
          <w:noProof/>
        </w:rPr>
      </w:r>
      <w:r>
        <w:rPr>
          <w:noProof/>
        </w:rPr>
        <w:fldChar w:fldCharType="separate"/>
      </w:r>
      <w:r w:rsidR="007E5C1F">
        <w:rPr>
          <w:noProof/>
        </w:rPr>
        <w:t>74</w:t>
      </w:r>
      <w:r>
        <w:rPr>
          <w:noProof/>
        </w:rPr>
        <w:fldChar w:fldCharType="end"/>
      </w:r>
    </w:p>
    <w:p w14:paraId="4754E158" w14:textId="5DF1D8F7" w:rsidR="005D709D" w:rsidRDefault="005D709D">
      <w:pPr>
        <w:pStyle w:val="TOC1"/>
        <w:rPr>
          <w:rFonts w:asciiTheme="minorHAnsi" w:eastAsiaTheme="minorEastAsia" w:hAnsiTheme="minorHAnsi" w:cstheme="minorBidi"/>
          <w:b w:val="0"/>
          <w:bCs w:val="0"/>
          <w:noProof/>
          <w:spacing w:val="0"/>
          <w:sz w:val="22"/>
          <w:szCs w:val="22"/>
          <w:lang w:bidi="ar-SA"/>
        </w:rPr>
      </w:pPr>
      <w:r>
        <w:rPr>
          <w:noProof/>
        </w:rPr>
        <w:t>Attachment B – Project Budget</w:t>
      </w:r>
      <w:r>
        <w:rPr>
          <w:noProof/>
        </w:rPr>
        <w:tab/>
      </w:r>
      <w:r>
        <w:rPr>
          <w:noProof/>
        </w:rPr>
        <w:fldChar w:fldCharType="begin"/>
      </w:r>
      <w:r>
        <w:rPr>
          <w:noProof/>
        </w:rPr>
        <w:instrText xml:space="preserve"> PAGEREF _Toc25675426 \h </w:instrText>
      </w:r>
      <w:r>
        <w:rPr>
          <w:noProof/>
        </w:rPr>
      </w:r>
      <w:r>
        <w:rPr>
          <w:noProof/>
        </w:rPr>
        <w:fldChar w:fldCharType="separate"/>
      </w:r>
      <w:r w:rsidR="007E5C1F">
        <w:rPr>
          <w:noProof/>
        </w:rPr>
        <w:t>75</w:t>
      </w:r>
      <w:r>
        <w:rPr>
          <w:noProof/>
        </w:rPr>
        <w:fldChar w:fldCharType="end"/>
      </w:r>
    </w:p>
    <w:p w14:paraId="1E55CD07" w14:textId="5C375EE3" w:rsidR="005D709D" w:rsidRDefault="005D709D">
      <w:pPr>
        <w:pStyle w:val="TOC1"/>
        <w:rPr>
          <w:rFonts w:asciiTheme="minorHAnsi" w:eastAsiaTheme="minorEastAsia" w:hAnsiTheme="minorHAnsi" w:cstheme="minorBidi"/>
          <w:b w:val="0"/>
          <w:bCs w:val="0"/>
          <w:noProof/>
          <w:spacing w:val="0"/>
          <w:sz w:val="22"/>
          <w:szCs w:val="22"/>
          <w:lang w:bidi="ar-SA"/>
        </w:rPr>
      </w:pPr>
      <w:r>
        <w:rPr>
          <w:noProof/>
        </w:rPr>
        <w:t>Signing page</w:t>
      </w:r>
      <w:r>
        <w:rPr>
          <w:noProof/>
        </w:rPr>
        <w:tab/>
      </w:r>
      <w:r>
        <w:rPr>
          <w:noProof/>
        </w:rPr>
        <w:fldChar w:fldCharType="begin"/>
      </w:r>
      <w:r>
        <w:rPr>
          <w:noProof/>
        </w:rPr>
        <w:instrText xml:space="preserve"> PAGEREF _Toc25675427 \h </w:instrText>
      </w:r>
      <w:r>
        <w:rPr>
          <w:noProof/>
        </w:rPr>
      </w:r>
      <w:r>
        <w:rPr>
          <w:noProof/>
        </w:rPr>
        <w:fldChar w:fldCharType="separate"/>
      </w:r>
      <w:r w:rsidR="007E5C1F">
        <w:rPr>
          <w:noProof/>
        </w:rPr>
        <w:t>76</w:t>
      </w:r>
      <w:r>
        <w:rPr>
          <w:noProof/>
        </w:rPr>
        <w:fldChar w:fldCharType="end"/>
      </w:r>
    </w:p>
    <w:p w14:paraId="5CA75A23" w14:textId="77777777" w:rsidR="004C56A7" w:rsidRDefault="004C56A7" w:rsidP="004C56A7">
      <w:r>
        <w:rPr>
          <w:rFonts w:cs="Arial"/>
          <w:b/>
          <w:bCs/>
          <w:spacing w:val="-10"/>
          <w:sz w:val="28"/>
          <w:szCs w:val="28"/>
        </w:rPr>
        <w:fldChar w:fldCharType="end"/>
      </w:r>
      <w:r>
        <w:br w:type="page"/>
      </w:r>
    </w:p>
    <w:p w14:paraId="1B39CD54" w14:textId="77777777" w:rsidR="004C56A7" w:rsidRDefault="004C56A7" w:rsidP="004C56A7">
      <w:pPr>
        <w:pStyle w:val="MEChapterheading"/>
        <w:tabs>
          <w:tab w:val="left" w:pos="5980"/>
        </w:tabs>
      </w:pPr>
      <w:bookmarkStart w:id="7" w:name="_Toc970372"/>
      <w:bookmarkStart w:id="8" w:name="_Toc971177"/>
      <w:bookmarkStart w:id="9" w:name="_Toc1143388"/>
      <w:bookmarkStart w:id="10" w:name="_Toc1644696"/>
      <w:bookmarkStart w:id="11" w:name="_Toc1644908"/>
      <w:bookmarkStart w:id="12" w:name="_Toc1646703"/>
      <w:bookmarkStart w:id="13" w:name="_Toc1647471"/>
      <w:bookmarkStart w:id="14" w:name="_Toc1647643"/>
      <w:bookmarkStart w:id="15" w:name="_Toc4592506"/>
      <w:bookmarkStart w:id="16" w:name="_Toc25675371"/>
      <w:bookmarkStart w:id="17" w:name="_Toc25739481"/>
      <w:r>
        <w:lastRenderedPageBreak/>
        <w:t>Details</w:t>
      </w:r>
      <w:bookmarkEnd w:id="7"/>
      <w:bookmarkEnd w:id="8"/>
      <w:bookmarkEnd w:id="9"/>
      <w:bookmarkEnd w:id="10"/>
      <w:bookmarkEnd w:id="11"/>
      <w:bookmarkEnd w:id="12"/>
      <w:bookmarkEnd w:id="13"/>
      <w:bookmarkEnd w:id="14"/>
      <w:bookmarkEnd w:id="15"/>
      <w:bookmarkEnd w:id="16"/>
      <w:bookmarkEnd w:id="17"/>
      <w:r>
        <w:tab/>
      </w:r>
    </w:p>
    <w:tbl>
      <w:tblPr>
        <w:tblW w:w="9498" w:type="dxa"/>
        <w:tblLayout w:type="fixed"/>
        <w:tblCellMar>
          <w:left w:w="0" w:type="dxa"/>
          <w:right w:w="0" w:type="dxa"/>
        </w:tblCellMar>
        <w:tblLook w:val="0000" w:firstRow="0" w:lastRow="0" w:firstColumn="0" w:lastColumn="0" w:noHBand="0" w:noVBand="0"/>
      </w:tblPr>
      <w:tblGrid>
        <w:gridCol w:w="2268"/>
        <w:gridCol w:w="7230"/>
      </w:tblGrid>
      <w:tr w:rsidR="004C56A7" w14:paraId="199EB7E1" w14:textId="77777777" w:rsidTr="00125EA9">
        <w:tc>
          <w:tcPr>
            <w:tcW w:w="2268" w:type="dxa"/>
            <w:tcBorders>
              <w:bottom w:val="single" w:sz="4" w:space="0" w:color="808080" w:themeColor="background1" w:themeShade="80"/>
            </w:tcBorders>
          </w:tcPr>
          <w:p w14:paraId="1386D67A" w14:textId="77777777" w:rsidR="004C56A7" w:rsidRDefault="004C56A7" w:rsidP="00125EA9">
            <w:pPr>
              <w:spacing w:after="0"/>
              <w:rPr>
                <w:sz w:val="28"/>
                <w:szCs w:val="28"/>
              </w:rPr>
            </w:pPr>
            <w:bookmarkStart w:id="18" w:name="_DTBK2105" w:colFirst="1" w:colLast="1"/>
            <w:r>
              <w:rPr>
                <w:sz w:val="28"/>
                <w:szCs w:val="28"/>
              </w:rPr>
              <w:t>Date</w:t>
            </w:r>
          </w:p>
        </w:tc>
        <w:tc>
          <w:tcPr>
            <w:tcW w:w="7230" w:type="dxa"/>
            <w:tcBorders>
              <w:bottom w:val="single" w:sz="4" w:space="0" w:color="808080" w:themeColor="background1" w:themeShade="80"/>
            </w:tcBorders>
            <w:vAlign w:val="bottom"/>
          </w:tcPr>
          <w:p w14:paraId="36DEBA52" w14:textId="77777777" w:rsidR="004C56A7" w:rsidRDefault="004C56A7" w:rsidP="00125EA9"/>
        </w:tc>
      </w:tr>
    </w:tbl>
    <w:p w14:paraId="7900EF47" w14:textId="77777777" w:rsidR="004C56A7" w:rsidRDefault="004C56A7" w:rsidP="004C56A7">
      <w:pPr>
        <w:pStyle w:val="MESubheading"/>
      </w:pPr>
      <w:bookmarkStart w:id="19" w:name="_DTBK2602"/>
      <w:bookmarkEnd w:id="18"/>
      <w:r>
        <w:t>Parties</w:t>
      </w:r>
    </w:p>
    <w:tbl>
      <w:tblPr>
        <w:tblW w:w="9498" w:type="dxa"/>
        <w:tblLayout w:type="fixed"/>
        <w:tblCellMar>
          <w:left w:w="0" w:type="dxa"/>
          <w:right w:w="0" w:type="dxa"/>
        </w:tblCellMar>
        <w:tblLook w:val="0000" w:firstRow="0" w:lastRow="0" w:firstColumn="0" w:lastColumn="0" w:noHBand="0" w:noVBand="0"/>
      </w:tblPr>
      <w:tblGrid>
        <w:gridCol w:w="2268"/>
        <w:gridCol w:w="7230"/>
      </w:tblGrid>
      <w:tr w:rsidR="004C56A7" w14:paraId="49767B14" w14:textId="77777777" w:rsidTr="00125EA9">
        <w:tc>
          <w:tcPr>
            <w:tcW w:w="2268" w:type="dxa"/>
            <w:tcMar>
              <w:top w:w="227" w:type="dxa"/>
            </w:tcMar>
          </w:tcPr>
          <w:p w14:paraId="33E86E01" w14:textId="77777777" w:rsidR="004C56A7" w:rsidRDefault="004C56A7" w:rsidP="00125EA9">
            <w:pPr>
              <w:pStyle w:val="PartiesDetails"/>
            </w:pPr>
            <w:bookmarkStart w:id="20" w:name="_DTBK2106" w:colFirst="1" w:colLast="1"/>
            <w:bookmarkStart w:id="21" w:name="_DTBK2603" w:colFirst="0" w:colLast="0"/>
            <w:bookmarkEnd w:id="19"/>
            <w:r>
              <w:t>Name</w:t>
            </w:r>
          </w:p>
        </w:tc>
        <w:tc>
          <w:tcPr>
            <w:tcW w:w="7230" w:type="dxa"/>
          </w:tcPr>
          <w:p w14:paraId="76D0F5E6" w14:textId="77777777" w:rsidR="004C56A7" w:rsidRPr="002956A9" w:rsidRDefault="004C56A7" w:rsidP="00125EA9">
            <w:pPr>
              <w:pStyle w:val="PartiesDetails"/>
            </w:pPr>
            <w:r>
              <w:rPr>
                <w:b/>
              </w:rPr>
              <w:t>Commonwealth of Australia as represented by the Department of Social Services</w:t>
            </w:r>
          </w:p>
        </w:tc>
      </w:tr>
      <w:tr w:rsidR="004C56A7" w14:paraId="3685B175" w14:textId="77777777" w:rsidTr="00125EA9">
        <w:tc>
          <w:tcPr>
            <w:tcW w:w="2268" w:type="dxa"/>
          </w:tcPr>
          <w:p w14:paraId="615C984A" w14:textId="77777777" w:rsidR="004C56A7" w:rsidRDefault="004C56A7" w:rsidP="00125EA9">
            <w:pPr>
              <w:pStyle w:val="PartiesDetails"/>
            </w:pPr>
            <w:bookmarkStart w:id="22" w:name="bkNoABN1"/>
            <w:bookmarkEnd w:id="20"/>
            <w:bookmarkEnd w:id="21"/>
            <w:r>
              <w:t>ABN</w:t>
            </w:r>
          </w:p>
        </w:tc>
        <w:tc>
          <w:tcPr>
            <w:tcW w:w="7230" w:type="dxa"/>
          </w:tcPr>
          <w:p w14:paraId="384B298C" w14:textId="77777777" w:rsidR="004C56A7" w:rsidRDefault="004C56A7" w:rsidP="00125EA9">
            <w:pPr>
              <w:pStyle w:val="PartiesDetails"/>
            </w:pPr>
            <w:r>
              <w:t>36 342 015 855</w:t>
            </w:r>
          </w:p>
        </w:tc>
      </w:tr>
      <w:tr w:rsidR="004C56A7" w14:paraId="679C3DCA" w14:textId="77777777" w:rsidTr="00125EA9">
        <w:tc>
          <w:tcPr>
            <w:tcW w:w="2268" w:type="dxa"/>
          </w:tcPr>
          <w:p w14:paraId="41F5A7ED" w14:textId="77777777" w:rsidR="004C56A7" w:rsidRDefault="004C56A7" w:rsidP="00125EA9">
            <w:pPr>
              <w:pStyle w:val="PartiesDetails"/>
            </w:pPr>
            <w:bookmarkStart w:id="23" w:name="_DTBK2604" w:colFirst="0" w:colLast="0"/>
            <w:bookmarkStart w:id="24" w:name="_DTBK2605" w:colFirst="1" w:colLast="1"/>
            <w:bookmarkEnd w:id="22"/>
            <w:r>
              <w:t>Short form name</w:t>
            </w:r>
          </w:p>
        </w:tc>
        <w:tc>
          <w:tcPr>
            <w:tcW w:w="7230" w:type="dxa"/>
          </w:tcPr>
          <w:p w14:paraId="08380173" w14:textId="77777777" w:rsidR="004C56A7" w:rsidRPr="00DA6D0D" w:rsidRDefault="004C56A7" w:rsidP="00125EA9">
            <w:pPr>
              <w:pStyle w:val="PartiesDetails"/>
              <w:rPr>
                <w:b/>
              </w:rPr>
            </w:pPr>
            <w:r>
              <w:rPr>
                <w:b/>
              </w:rPr>
              <w:t xml:space="preserve">Department </w:t>
            </w:r>
          </w:p>
        </w:tc>
      </w:tr>
      <w:tr w:rsidR="004C56A7" w14:paraId="5123D83D" w14:textId="77777777" w:rsidTr="00125EA9">
        <w:tc>
          <w:tcPr>
            <w:tcW w:w="2268" w:type="dxa"/>
          </w:tcPr>
          <w:p w14:paraId="6FFB643E" w14:textId="77777777" w:rsidR="004C56A7" w:rsidRDefault="004C56A7" w:rsidP="00125EA9">
            <w:pPr>
              <w:pStyle w:val="PartiesDetails"/>
            </w:pPr>
            <w:bookmarkStart w:id="25" w:name="_DTBK2107" w:colFirst="1" w:colLast="1"/>
            <w:bookmarkStart w:id="26" w:name="_DTBK2513" w:colFirst="1" w:colLast="1"/>
            <w:bookmarkStart w:id="27" w:name="_DTBK2606" w:colFirst="0" w:colLast="0"/>
            <w:bookmarkEnd w:id="23"/>
            <w:bookmarkEnd w:id="24"/>
            <w:r>
              <w:t>Notice details</w:t>
            </w:r>
          </w:p>
        </w:tc>
        <w:tc>
          <w:tcPr>
            <w:tcW w:w="7230" w:type="dxa"/>
          </w:tcPr>
          <w:p w14:paraId="1A419403" w14:textId="77777777" w:rsidR="004C56A7" w:rsidRDefault="00E065CA" w:rsidP="00125EA9">
            <w:pPr>
              <w:pStyle w:val="PartiesDetails"/>
            </w:pPr>
            <w:bookmarkStart w:id="28" w:name="_DTBK2511"/>
            <w:bookmarkStart w:id="29" w:name="bkVarParty1"/>
            <w:r>
              <w:t>71 Athllon Drive, Greenway, ACT, 2900</w:t>
            </w:r>
          </w:p>
          <w:p w14:paraId="60D809BC" w14:textId="77777777" w:rsidR="00C00E40" w:rsidRPr="00C00E40" w:rsidRDefault="00E065CA" w:rsidP="004B716F">
            <w:bookmarkStart w:id="30" w:name="_DTBK2512"/>
            <w:bookmarkEnd w:id="28"/>
            <w:r>
              <w:t>GPO Box</w:t>
            </w:r>
            <w:r w:rsidR="00B93EE1">
              <w:t xml:space="preserve"> 9820</w:t>
            </w:r>
            <w:r>
              <w:t>, Canberra, ACT, 2601</w:t>
            </w:r>
          </w:p>
          <w:bookmarkEnd w:id="30"/>
          <w:p w14:paraId="5AFA588C" w14:textId="77777777" w:rsidR="004C56A7" w:rsidRDefault="004C56A7">
            <w:pPr>
              <w:pStyle w:val="PartiesDetails"/>
            </w:pPr>
            <w:r>
              <w:t xml:space="preserve">Email: </w:t>
            </w:r>
            <w:bookmarkEnd w:id="29"/>
            <w:r w:rsidR="00FC4EF6">
              <w:t>Capital@dss.gov.au</w:t>
            </w:r>
            <w:r w:rsidR="00FC4EF6" w:rsidDel="00FC4EF6">
              <w:t xml:space="preserve"> </w:t>
            </w:r>
          </w:p>
        </w:tc>
      </w:tr>
      <w:tr w:rsidR="004C56A7" w14:paraId="7B3D5252" w14:textId="77777777" w:rsidTr="00125EA9">
        <w:tc>
          <w:tcPr>
            <w:tcW w:w="2268" w:type="dxa"/>
          </w:tcPr>
          <w:p w14:paraId="672B6CC8" w14:textId="77777777" w:rsidR="004C56A7" w:rsidRDefault="004C56A7" w:rsidP="00125EA9">
            <w:pPr>
              <w:pStyle w:val="PartiesDetails"/>
            </w:pPr>
            <w:bookmarkStart w:id="31" w:name="_DTBK2514" w:colFirst="1" w:colLast="1"/>
            <w:bookmarkStart w:id="32" w:name="bkNoRef1" w:colFirst="0" w:colLast="2"/>
            <w:bookmarkEnd w:id="25"/>
            <w:bookmarkEnd w:id="26"/>
            <w:bookmarkEnd w:id="27"/>
          </w:p>
        </w:tc>
        <w:tc>
          <w:tcPr>
            <w:tcW w:w="7230" w:type="dxa"/>
          </w:tcPr>
          <w:p w14:paraId="07F91F95" w14:textId="431444A1" w:rsidR="004C56A7" w:rsidRDefault="004C56A7">
            <w:pPr>
              <w:pStyle w:val="PartiesDetails"/>
            </w:pPr>
            <w:r>
              <w:t xml:space="preserve">Attention: </w:t>
            </w:r>
            <w:r w:rsidR="00FC4EF6">
              <w:t>Director, Community Grants Hub</w:t>
            </w:r>
          </w:p>
        </w:tc>
      </w:tr>
      <w:bookmarkEnd w:id="31"/>
    </w:tbl>
    <w:p w14:paraId="7A8C00A8" w14:textId="77777777" w:rsidR="004C56A7" w:rsidRDefault="004C56A7" w:rsidP="004C56A7">
      <w:pPr>
        <w:pStyle w:val="NormalSingle"/>
      </w:pPr>
    </w:p>
    <w:tbl>
      <w:tblPr>
        <w:tblW w:w="9498" w:type="dxa"/>
        <w:tblLayout w:type="fixed"/>
        <w:tblCellMar>
          <w:left w:w="0" w:type="dxa"/>
          <w:right w:w="0" w:type="dxa"/>
        </w:tblCellMar>
        <w:tblLook w:val="0000" w:firstRow="0" w:lastRow="0" w:firstColumn="0" w:lastColumn="0" w:noHBand="0" w:noVBand="0"/>
      </w:tblPr>
      <w:tblGrid>
        <w:gridCol w:w="2268"/>
        <w:gridCol w:w="7230"/>
      </w:tblGrid>
      <w:tr w:rsidR="004C56A7" w14:paraId="28428503" w14:textId="77777777" w:rsidTr="00125EA9">
        <w:tc>
          <w:tcPr>
            <w:tcW w:w="2268" w:type="dxa"/>
            <w:tcBorders>
              <w:top w:val="single" w:sz="4" w:space="0" w:color="808080" w:themeColor="background1" w:themeShade="80"/>
            </w:tcBorders>
            <w:tcMar>
              <w:top w:w="227" w:type="dxa"/>
            </w:tcMar>
          </w:tcPr>
          <w:p w14:paraId="68022A62" w14:textId="77777777" w:rsidR="004C56A7" w:rsidRDefault="004C56A7" w:rsidP="00125EA9">
            <w:pPr>
              <w:pStyle w:val="PartiesDetails"/>
            </w:pPr>
            <w:bookmarkStart w:id="33" w:name="_DTBK2108" w:colFirst="1" w:colLast="1"/>
            <w:bookmarkEnd w:id="32"/>
            <w:r>
              <w:t>Name</w:t>
            </w:r>
          </w:p>
        </w:tc>
        <w:tc>
          <w:tcPr>
            <w:tcW w:w="7230" w:type="dxa"/>
            <w:tcBorders>
              <w:top w:val="single" w:sz="4" w:space="0" w:color="808080" w:themeColor="background1" w:themeShade="80"/>
            </w:tcBorders>
            <w:tcMar>
              <w:top w:w="113" w:type="dxa"/>
            </w:tcMar>
          </w:tcPr>
          <w:p w14:paraId="3620ED75" w14:textId="77777777" w:rsidR="004C56A7" w:rsidRPr="00B93EE1" w:rsidRDefault="00B93EE1" w:rsidP="004B716F">
            <w:pPr>
              <w:pStyle w:val="PartiesDetails"/>
            </w:pPr>
            <w:r w:rsidRPr="00974446">
              <w:rPr>
                <w:highlight w:val="lightGray"/>
              </w:rPr>
              <w:t>[</w:t>
            </w:r>
            <w:r>
              <w:rPr>
                <w:b/>
                <w:i/>
                <w:highlight w:val="lightGray"/>
              </w:rPr>
              <w:t>insert entity name</w:t>
            </w:r>
            <w:r w:rsidRPr="00974446">
              <w:rPr>
                <w:highlight w:val="lightGray"/>
              </w:rPr>
              <w:t>]</w:t>
            </w:r>
            <w:r w:rsidR="005934BE">
              <w:t xml:space="preserve"> </w:t>
            </w:r>
            <w:r w:rsidR="005D440E">
              <w:t xml:space="preserve">ACN </w:t>
            </w:r>
            <w:r w:rsidRPr="00974446">
              <w:rPr>
                <w:rFonts w:cs="Arial"/>
                <w:color w:val="000000"/>
                <w:szCs w:val="20"/>
                <w:highlight w:val="lightGray"/>
              </w:rPr>
              <w:t>[</w:t>
            </w:r>
            <w:r>
              <w:rPr>
                <w:rFonts w:cs="Arial"/>
                <w:b/>
                <w:i/>
                <w:color w:val="000000"/>
                <w:szCs w:val="20"/>
                <w:highlight w:val="lightGray"/>
              </w:rPr>
              <w:t>insert ACN</w:t>
            </w:r>
            <w:r w:rsidRPr="00974446">
              <w:rPr>
                <w:rFonts w:cs="Arial"/>
                <w:color w:val="000000"/>
                <w:szCs w:val="20"/>
                <w:highlight w:val="lightGray"/>
              </w:rPr>
              <w:t>]</w:t>
            </w:r>
          </w:p>
        </w:tc>
      </w:tr>
      <w:tr w:rsidR="004C56A7" w14:paraId="02D2CE7B" w14:textId="77777777" w:rsidTr="00125EA9">
        <w:tc>
          <w:tcPr>
            <w:tcW w:w="2268" w:type="dxa"/>
          </w:tcPr>
          <w:p w14:paraId="1AF57FF6" w14:textId="77777777" w:rsidR="004C56A7" w:rsidRPr="00D24CC2" w:rsidRDefault="00CF67D1" w:rsidP="00125EA9">
            <w:pPr>
              <w:pStyle w:val="PartiesDetails"/>
            </w:pPr>
            <w:bookmarkStart w:id="34" w:name="bkNoABN2"/>
            <w:bookmarkStart w:id="35" w:name="_DTBK2515" w:colFirst="1" w:colLast="1"/>
            <w:bookmarkEnd w:id="33"/>
            <w:r w:rsidRPr="00D24CC2">
              <w:t>A</w:t>
            </w:r>
            <w:r w:rsidR="00B93EE1">
              <w:t>B</w:t>
            </w:r>
            <w:r w:rsidRPr="00D24CC2">
              <w:t>N</w:t>
            </w:r>
          </w:p>
        </w:tc>
        <w:tc>
          <w:tcPr>
            <w:tcW w:w="7230" w:type="dxa"/>
          </w:tcPr>
          <w:p w14:paraId="573AB8DD" w14:textId="77777777" w:rsidR="004C56A7" w:rsidRPr="005D440E" w:rsidRDefault="00B93EE1" w:rsidP="00C00E40">
            <w:pPr>
              <w:pStyle w:val="PartiesDetails"/>
            </w:pPr>
            <w:r w:rsidRPr="00974446">
              <w:rPr>
                <w:rFonts w:cs="Arial"/>
                <w:color w:val="000000"/>
                <w:szCs w:val="20"/>
                <w:highlight w:val="lightGray"/>
              </w:rPr>
              <w:t>[</w:t>
            </w:r>
            <w:r>
              <w:rPr>
                <w:rFonts w:cs="Arial"/>
                <w:b/>
                <w:i/>
                <w:color w:val="000000"/>
                <w:szCs w:val="20"/>
                <w:highlight w:val="lightGray"/>
              </w:rPr>
              <w:t>insert A</w:t>
            </w:r>
            <w:r w:rsidR="00BA451A">
              <w:rPr>
                <w:rFonts w:cs="Arial"/>
                <w:b/>
                <w:i/>
                <w:color w:val="000000"/>
                <w:szCs w:val="20"/>
                <w:highlight w:val="lightGray"/>
              </w:rPr>
              <w:t>B</w:t>
            </w:r>
            <w:r>
              <w:rPr>
                <w:rFonts w:cs="Arial"/>
                <w:b/>
                <w:i/>
                <w:color w:val="000000"/>
                <w:szCs w:val="20"/>
                <w:highlight w:val="lightGray"/>
              </w:rPr>
              <w:t>N</w:t>
            </w:r>
            <w:r w:rsidRPr="00974446">
              <w:rPr>
                <w:rFonts w:cs="Arial"/>
                <w:color w:val="000000"/>
                <w:szCs w:val="20"/>
                <w:highlight w:val="lightGray"/>
              </w:rPr>
              <w:t>]</w:t>
            </w:r>
          </w:p>
        </w:tc>
      </w:tr>
      <w:tr w:rsidR="004C56A7" w14:paraId="58B57EC4" w14:textId="77777777" w:rsidTr="00125EA9">
        <w:tc>
          <w:tcPr>
            <w:tcW w:w="2268" w:type="dxa"/>
          </w:tcPr>
          <w:p w14:paraId="6C47F024" w14:textId="77777777" w:rsidR="004C56A7" w:rsidRPr="00D24CC2" w:rsidRDefault="004C56A7" w:rsidP="00125EA9">
            <w:pPr>
              <w:pStyle w:val="PartiesDetails"/>
            </w:pPr>
            <w:bookmarkStart w:id="36" w:name="_DTBK2607" w:colFirst="0" w:colLast="0"/>
            <w:bookmarkStart w:id="37" w:name="_DTBK2608" w:colFirst="1" w:colLast="1"/>
            <w:bookmarkEnd w:id="34"/>
            <w:bookmarkEnd w:id="35"/>
            <w:r w:rsidRPr="00D24CC2">
              <w:t>Short form name</w:t>
            </w:r>
          </w:p>
        </w:tc>
        <w:tc>
          <w:tcPr>
            <w:tcW w:w="7230" w:type="dxa"/>
          </w:tcPr>
          <w:p w14:paraId="1ED47C69" w14:textId="77777777" w:rsidR="004C56A7" w:rsidRPr="00D24CC2" w:rsidRDefault="004C56A7" w:rsidP="00125EA9">
            <w:pPr>
              <w:pStyle w:val="PartiesDetails"/>
              <w:rPr>
                <w:b/>
              </w:rPr>
            </w:pPr>
            <w:bookmarkStart w:id="38" w:name="bkSFName2"/>
            <w:r w:rsidRPr="00D24CC2">
              <w:rPr>
                <w:b/>
              </w:rPr>
              <w:t>Participant</w:t>
            </w:r>
            <w:bookmarkEnd w:id="38"/>
          </w:p>
        </w:tc>
      </w:tr>
      <w:tr w:rsidR="004C56A7" w14:paraId="0A012547" w14:textId="77777777" w:rsidTr="00125EA9">
        <w:tc>
          <w:tcPr>
            <w:tcW w:w="2268" w:type="dxa"/>
          </w:tcPr>
          <w:p w14:paraId="45CD0F00" w14:textId="77777777" w:rsidR="004C56A7" w:rsidRPr="00D24CC2" w:rsidRDefault="004C56A7" w:rsidP="00125EA9">
            <w:pPr>
              <w:pStyle w:val="PartiesDetails"/>
            </w:pPr>
            <w:bookmarkStart w:id="39" w:name="_DTBK2109" w:colFirst="1" w:colLast="1"/>
            <w:bookmarkStart w:id="40" w:name="_DTBK2518" w:colFirst="1" w:colLast="1"/>
            <w:bookmarkEnd w:id="36"/>
            <w:bookmarkEnd w:id="37"/>
            <w:r w:rsidRPr="00D24CC2">
              <w:t>Notice details</w:t>
            </w:r>
          </w:p>
        </w:tc>
        <w:tc>
          <w:tcPr>
            <w:tcW w:w="7230" w:type="dxa"/>
          </w:tcPr>
          <w:p w14:paraId="66C55F1F" w14:textId="77777777" w:rsidR="00903E63" w:rsidRDefault="00903E63" w:rsidP="00903E63">
            <w:pPr>
              <w:pStyle w:val="PartiesDetails"/>
            </w:pPr>
            <w:bookmarkStart w:id="41" w:name="_DTBK2516"/>
            <w:bookmarkStart w:id="42" w:name="bkVarParty2"/>
            <w:r w:rsidRPr="00984592">
              <w:rPr>
                <w:highlight w:val="lightGray"/>
              </w:rPr>
              <w:t>[</w:t>
            </w:r>
            <w:r w:rsidRPr="00984592">
              <w:rPr>
                <w:b/>
                <w:i/>
                <w:highlight w:val="lightGray"/>
              </w:rPr>
              <w:t>insert physical address</w:t>
            </w:r>
            <w:r w:rsidRPr="00984592">
              <w:rPr>
                <w:highlight w:val="lightGray"/>
              </w:rPr>
              <w:t>]</w:t>
            </w:r>
          </w:p>
          <w:p w14:paraId="3CDF0639" w14:textId="77777777" w:rsidR="00903E63" w:rsidRPr="009B1CCB" w:rsidRDefault="00903E63" w:rsidP="00903E63">
            <w:pPr>
              <w:pStyle w:val="PartiesDetails"/>
            </w:pPr>
            <w:r w:rsidRPr="00984592">
              <w:rPr>
                <w:highlight w:val="lightGray"/>
              </w:rPr>
              <w:t>[</w:t>
            </w:r>
            <w:r w:rsidRPr="00984592">
              <w:rPr>
                <w:b/>
                <w:i/>
                <w:highlight w:val="lightGray"/>
              </w:rPr>
              <w:t>insert postal address</w:t>
            </w:r>
            <w:r w:rsidRPr="00984592">
              <w:rPr>
                <w:highlight w:val="lightGray"/>
              </w:rPr>
              <w:t>]</w:t>
            </w:r>
          </w:p>
          <w:bookmarkEnd w:id="41"/>
          <w:p w14:paraId="52FE8A01" w14:textId="77777777" w:rsidR="004C56A7" w:rsidRPr="00D24CC2" w:rsidRDefault="004C56A7" w:rsidP="00D24CC2">
            <w:pPr>
              <w:pStyle w:val="PartiesDetails"/>
            </w:pPr>
            <w:r w:rsidRPr="00D24CC2">
              <w:t xml:space="preserve">Email: </w:t>
            </w:r>
            <w:r w:rsidR="00903E63" w:rsidRPr="00984592">
              <w:rPr>
                <w:highlight w:val="lightGray"/>
              </w:rPr>
              <w:t>[</w:t>
            </w:r>
            <w:r w:rsidR="00903E63" w:rsidRPr="00984592">
              <w:rPr>
                <w:b/>
                <w:i/>
                <w:highlight w:val="lightGray"/>
              </w:rPr>
              <w:t>insert</w:t>
            </w:r>
            <w:r w:rsidR="00903E63" w:rsidRPr="00984592">
              <w:rPr>
                <w:highlight w:val="lightGray"/>
              </w:rPr>
              <w:t>]</w:t>
            </w:r>
            <w:bookmarkEnd w:id="42"/>
          </w:p>
        </w:tc>
      </w:tr>
      <w:tr w:rsidR="004C56A7" w14:paraId="13005EEF" w14:textId="77777777" w:rsidTr="00125EA9">
        <w:tc>
          <w:tcPr>
            <w:tcW w:w="2268" w:type="dxa"/>
          </w:tcPr>
          <w:p w14:paraId="68FFD142" w14:textId="77777777" w:rsidR="004C56A7" w:rsidRPr="00D24CC2" w:rsidRDefault="004C56A7" w:rsidP="00125EA9">
            <w:pPr>
              <w:pStyle w:val="PartiesDetails"/>
            </w:pPr>
            <w:bookmarkStart w:id="43" w:name="_DTBK2519" w:colFirst="1" w:colLast="1"/>
            <w:bookmarkStart w:id="44" w:name="bkNoRef2" w:colFirst="0" w:colLast="2"/>
            <w:bookmarkEnd w:id="39"/>
            <w:bookmarkEnd w:id="40"/>
          </w:p>
        </w:tc>
        <w:tc>
          <w:tcPr>
            <w:tcW w:w="7230" w:type="dxa"/>
          </w:tcPr>
          <w:p w14:paraId="390BC138" w14:textId="77777777" w:rsidR="004C56A7" w:rsidRPr="00D24CC2" w:rsidRDefault="004C56A7" w:rsidP="00D24CC2">
            <w:pPr>
              <w:pStyle w:val="PartiesDetails"/>
            </w:pPr>
            <w:r w:rsidRPr="00D24CC2">
              <w:t xml:space="preserve">Attention: </w:t>
            </w:r>
            <w:bookmarkStart w:id="45" w:name="bkRef2"/>
            <w:r w:rsidR="00903E63" w:rsidRPr="00984592">
              <w:rPr>
                <w:highlight w:val="lightGray"/>
              </w:rPr>
              <w:t>[</w:t>
            </w:r>
            <w:r w:rsidR="00903E63" w:rsidRPr="00984592">
              <w:rPr>
                <w:b/>
                <w:i/>
                <w:highlight w:val="lightGray"/>
              </w:rPr>
              <w:t>insert</w:t>
            </w:r>
            <w:r w:rsidR="00903E63" w:rsidRPr="00984592">
              <w:rPr>
                <w:highlight w:val="lightGray"/>
              </w:rPr>
              <w:t>]</w:t>
            </w:r>
            <w:bookmarkEnd w:id="45"/>
          </w:p>
        </w:tc>
      </w:tr>
      <w:bookmarkEnd w:id="43"/>
    </w:tbl>
    <w:p w14:paraId="1046A548" w14:textId="77777777" w:rsidR="004C56A7" w:rsidRDefault="004C56A7" w:rsidP="004C56A7">
      <w:pPr>
        <w:pStyle w:val="NormalSingle"/>
      </w:pPr>
    </w:p>
    <w:bookmarkEnd w:id="44"/>
    <w:p w14:paraId="013F8650" w14:textId="77777777" w:rsidR="004C56A7" w:rsidRDefault="004C56A7" w:rsidP="004C56A7">
      <w:pPr>
        <w:pStyle w:val="NormalSingle"/>
        <w:pBdr>
          <w:bottom w:val="single" w:sz="4" w:space="1" w:color="auto"/>
        </w:pBdr>
        <w:spacing w:line="40" w:lineRule="exact"/>
      </w:pPr>
    </w:p>
    <w:p w14:paraId="7D1065A7" w14:textId="77777777" w:rsidR="004C56A7" w:rsidRDefault="004C56A7" w:rsidP="004C56A7">
      <w:pPr>
        <w:pStyle w:val="MESubheading"/>
      </w:pPr>
      <w:r>
        <w:t>Background</w:t>
      </w:r>
    </w:p>
    <w:p w14:paraId="7918B984" w14:textId="77777777" w:rsidR="004C56A7" w:rsidRPr="00563585" w:rsidRDefault="004C56A7" w:rsidP="004C56A7">
      <w:pPr>
        <w:pStyle w:val="Level1"/>
        <w:rPr>
          <w:szCs w:val="20"/>
        </w:rPr>
      </w:pPr>
      <w:bookmarkStart w:id="46" w:name="bkInsertText"/>
      <w:bookmarkStart w:id="47" w:name="_DTBK2609"/>
      <w:bookmarkEnd w:id="46"/>
      <w:r>
        <w:rPr>
          <w:szCs w:val="20"/>
        </w:rPr>
        <w:t xml:space="preserve">The Department is providing the Funds </w:t>
      </w:r>
      <w:r w:rsidRPr="00563585">
        <w:rPr>
          <w:szCs w:val="20"/>
        </w:rPr>
        <w:t xml:space="preserve">through </w:t>
      </w:r>
      <w:r w:rsidRPr="009B25C9">
        <w:rPr>
          <w:szCs w:val="20"/>
        </w:rPr>
        <w:t>the Program.</w:t>
      </w:r>
    </w:p>
    <w:p w14:paraId="44920074" w14:textId="2ED7B29D" w:rsidR="004C56A7" w:rsidRPr="00563585" w:rsidRDefault="004C56A7" w:rsidP="004C56A7">
      <w:pPr>
        <w:pStyle w:val="Level1"/>
        <w:rPr>
          <w:szCs w:val="20"/>
        </w:rPr>
      </w:pPr>
      <w:bookmarkStart w:id="48" w:name="_DTBK2119"/>
      <w:bookmarkEnd w:id="47"/>
      <w:r w:rsidRPr="00563585">
        <w:rPr>
          <w:szCs w:val="20"/>
        </w:rPr>
        <w:t xml:space="preserve">The Program </w:t>
      </w:r>
      <w:r>
        <w:rPr>
          <w:szCs w:val="20"/>
        </w:rPr>
        <w:t xml:space="preserve">supports the establishment and delivery of </w:t>
      </w:r>
      <w:r w:rsidR="007A2838" w:rsidRPr="000F77B3">
        <w:rPr>
          <w:rFonts w:cs="Arial"/>
        </w:rPr>
        <w:t xml:space="preserve">emergency and crisis accommodation </w:t>
      </w:r>
      <w:r w:rsidR="006E6994">
        <w:rPr>
          <w:rFonts w:cs="Arial"/>
        </w:rPr>
        <w:t xml:space="preserve">to ensure there are additional safe places </w:t>
      </w:r>
      <w:r w:rsidR="007A2838" w:rsidRPr="000F77B3">
        <w:rPr>
          <w:rFonts w:cs="Arial"/>
        </w:rPr>
        <w:t xml:space="preserve">for women and children </w:t>
      </w:r>
      <w:r w:rsidR="007A2838">
        <w:rPr>
          <w:rFonts w:cs="Arial"/>
        </w:rPr>
        <w:t>experiencing</w:t>
      </w:r>
      <w:r w:rsidR="007A2838" w:rsidRPr="000F77B3">
        <w:rPr>
          <w:rFonts w:cs="Arial"/>
        </w:rPr>
        <w:t xml:space="preserve"> domestic and </w:t>
      </w:r>
      <w:r w:rsidR="007A2838">
        <w:rPr>
          <w:rFonts w:cs="Arial"/>
        </w:rPr>
        <w:t xml:space="preserve">family </w:t>
      </w:r>
      <w:r w:rsidR="007A2838" w:rsidRPr="000F77B3">
        <w:rPr>
          <w:rFonts w:cs="Arial"/>
        </w:rPr>
        <w:t>violence</w:t>
      </w:r>
      <w:r w:rsidR="007A2838">
        <w:rPr>
          <w:rFonts w:cs="Arial"/>
        </w:rPr>
        <w:t>.</w:t>
      </w:r>
    </w:p>
    <w:p w14:paraId="30283397" w14:textId="77777777" w:rsidR="004C56A7" w:rsidRPr="00563585" w:rsidRDefault="004C56A7" w:rsidP="004C56A7">
      <w:pPr>
        <w:pStyle w:val="Level1"/>
        <w:rPr>
          <w:szCs w:val="20"/>
        </w:rPr>
      </w:pPr>
      <w:bookmarkStart w:id="49" w:name="_DTBK2120"/>
      <w:bookmarkEnd w:id="48"/>
      <w:r w:rsidRPr="00563585">
        <w:rPr>
          <w:szCs w:val="20"/>
        </w:rPr>
        <w:t xml:space="preserve">The Participant is committed to helping to achieve </w:t>
      </w:r>
      <w:r w:rsidRPr="00752A1B">
        <w:rPr>
          <w:szCs w:val="20"/>
        </w:rPr>
        <w:t>the Program Objectives and the Aim of the Project through the conduct of the Project, and ensuring</w:t>
      </w:r>
      <w:r>
        <w:rPr>
          <w:szCs w:val="20"/>
        </w:rPr>
        <w:t xml:space="preserve"> the Works are available to be used for the Designated Use throughout the Designated Use Period</w:t>
      </w:r>
      <w:r w:rsidRPr="00563585">
        <w:rPr>
          <w:szCs w:val="20"/>
        </w:rPr>
        <w:t>.</w:t>
      </w:r>
    </w:p>
    <w:p w14:paraId="114FEC58" w14:textId="77777777" w:rsidR="004C56A7" w:rsidRPr="00361D30" w:rsidRDefault="004C56A7" w:rsidP="004C56A7">
      <w:pPr>
        <w:pStyle w:val="Level1"/>
        <w:rPr>
          <w:szCs w:val="20"/>
        </w:rPr>
      </w:pPr>
      <w:bookmarkStart w:id="50" w:name="_DTBK2610"/>
      <w:bookmarkEnd w:id="49"/>
      <w:r w:rsidRPr="00361D30">
        <w:rPr>
          <w:szCs w:val="20"/>
        </w:rPr>
        <w:t>The Participant has been approved</w:t>
      </w:r>
      <w:r>
        <w:rPr>
          <w:szCs w:val="20"/>
        </w:rPr>
        <w:t xml:space="preserve"> </w:t>
      </w:r>
      <w:r w:rsidR="00DF6BCB">
        <w:rPr>
          <w:szCs w:val="20"/>
        </w:rPr>
        <w:t xml:space="preserve">to receive funding from the Department </w:t>
      </w:r>
      <w:r w:rsidRPr="00361D30">
        <w:rPr>
          <w:szCs w:val="20"/>
        </w:rPr>
        <w:t>to carry out the Project in support of the Program Objectives and the Aim of the Project on the terms and conditions set out in this Agreement.</w:t>
      </w:r>
    </w:p>
    <w:p w14:paraId="422AA032" w14:textId="77777777" w:rsidR="004C56A7" w:rsidRPr="00563585" w:rsidRDefault="004C56A7" w:rsidP="004C56A7">
      <w:pPr>
        <w:pStyle w:val="Level1"/>
        <w:rPr>
          <w:szCs w:val="20"/>
        </w:rPr>
      </w:pPr>
      <w:bookmarkStart w:id="51" w:name="_DTBK2121"/>
      <w:bookmarkEnd w:id="50"/>
      <w:r w:rsidRPr="00563585">
        <w:rPr>
          <w:szCs w:val="20"/>
        </w:rPr>
        <w:t xml:space="preserve">In consideration of </w:t>
      </w:r>
      <w:r>
        <w:rPr>
          <w:szCs w:val="20"/>
        </w:rPr>
        <w:t>the Department</w:t>
      </w:r>
      <w:r w:rsidRPr="00563585">
        <w:rPr>
          <w:szCs w:val="20"/>
        </w:rPr>
        <w:t xml:space="preserve"> providing the Funds to the Participant, the Participant has agreed to perform the Project</w:t>
      </w:r>
      <w:r>
        <w:rPr>
          <w:szCs w:val="20"/>
        </w:rPr>
        <w:t>, and ensure the Works are available to be used for the Designated Use throughout the Designated Use Period,</w:t>
      </w:r>
      <w:r w:rsidRPr="00563585">
        <w:rPr>
          <w:szCs w:val="20"/>
        </w:rPr>
        <w:t xml:space="preserve"> in accordance with the terms and conditions of this Agreement.</w:t>
      </w:r>
      <w:r>
        <w:rPr>
          <w:szCs w:val="20"/>
        </w:rPr>
        <w:t xml:space="preserve"> </w:t>
      </w:r>
    </w:p>
    <w:bookmarkEnd w:id="51"/>
    <w:p w14:paraId="785068CA" w14:textId="77777777" w:rsidR="004C56A7" w:rsidRDefault="004C56A7" w:rsidP="004C56A7"/>
    <w:p w14:paraId="3FD10A4A" w14:textId="77777777" w:rsidR="004C56A7" w:rsidRDefault="004C56A7" w:rsidP="004C56A7">
      <w:pPr>
        <w:pStyle w:val="MEChapterheading"/>
      </w:pPr>
      <w:r>
        <w:br w:type="page"/>
      </w:r>
      <w:bookmarkStart w:id="52" w:name="_Toc970373"/>
      <w:bookmarkStart w:id="53" w:name="_Toc971178"/>
      <w:bookmarkStart w:id="54" w:name="_Toc1143389"/>
      <w:bookmarkStart w:id="55" w:name="_Toc1644697"/>
      <w:bookmarkStart w:id="56" w:name="_Toc1644909"/>
      <w:bookmarkStart w:id="57" w:name="_Toc1646704"/>
      <w:bookmarkStart w:id="58" w:name="_Toc1647472"/>
      <w:bookmarkStart w:id="59" w:name="_Toc1647644"/>
      <w:bookmarkStart w:id="60" w:name="_Toc4592507"/>
      <w:bookmarkStart w:id="61" w:name="_Toc25675372"/>
      <w:bookmarkStart w:id="62" w:name="_Toc25739482"/>
      <w:r>
        <w:lastRenderedPageBreak/>
        <w:t>Agreed terms</w:t>
      </w:r>
      <w:bookmarkEnd w:id="52"/>
      <w:bookmarkEnd w:id="53"/>
      <w:bookmarkEnd w:id="54"/>
      <w:bookmarkEnd w:id="55"/>
      <w:bookmarkEnd w:id="56"/>
      <w:bookmarkEnd w:id="57"/>
      <w:bookmarkEnd w:id="58"/>
      <w:bookmarkEnd w:id="59"/>
      <w:bookmarkEnd w:id="60"/>
      <w:bookmarkEnd w:id="61"/>
      <w:bookmarkEnd w:id="62"/>
    </w:p>
    <w:p w14:paraId="51848AEE" w14:textId="77777777" w:rsidR="004C56A7" w:rsidRDefault="004C56A7" w:rsidP="004C56A7">
      <w:pPr>
        <w:pStyle w:val="PartL1"/>
      </w:pPr>
      <w:bookmarkStart w:id="63" w:name="_Toc493249262"/>
      <w:bookmarkStart w:id="64" w:name="_Toc518987173"/>
      <w:bookmarkStart w:id="65" w:name="_Toc523849309"/>
      <w:bookmarkStart w:id="66" w:name="_Toc970374"/>
      <w:bookmarkStart w:id="67" w:name="_Toc971179"/>
      <w:bookmarkStart w:id="68" w:name="_Toc1143390"/>
      <w:r>
        <w:t xml:space="preserve"> </w:t>
      </w:r>
      <w:bookmarkStart w:id="69" w:name="_Toc1644698"/>
      <w:bookmarkStart w:id="70" w:name="_Toc1644910"/>
      <w:bookmarkStart w:id="71" w:name="_Toc1646705"/>
      <w:bookmarkStart w:id="72" w:name="_Toc1647473"/>
      <w:bookmarkStart w:id="73" w:name="_Toc1647645"/>
      <w:bookmarkStart w:id="74" w:name="_Toc4592508"/>
      <w:bookmarkStart w:id="75" w:name="_Toc25675373"/>
      <w:bookmarkStart w:id="76" w:name="_Toc25739483"/>
      <w:r>
        <w:t xml:space="preserve">- </w:t>
      </w:r>
      <w:bookmarkEnd w:id="63"/>
      <w:r>
        <w:t>Defined terms and interpretation</w:t>
      </w:r>
      <w:bookmarkEnd w:id="64"/>
      <w:bookmarkEnd w:id="65"/>
      <w:bookmarkEnd w:id="69"/>
      <w:bookmarkEnd w:id="70"/>
      <w:bookmarkEnd w:id="71"/>
      <w:bookmarkEnd w:id="72"/>
      <w:bookmarkEnd w:id="73"/>
      <w:bookmarkEnd w:id="74"/>
      <w:bookmarkEnd w:id="75"/>
      <w:bookmarkEnd w:id="76"/>
    </w:p>
    <w:p w14:paraId="64D2A254" w14:textId="77777777" w:rsidR="004C56A7" w:rsidRDefault="004C56A7" w:rsidP="004C56A7">
      <w:pPr>
        <w:pStyle w:val="MELegal1"/>
      </w:pPr>
      <w:bookmarkStart w:id="77" w:name="_Toc1644699"/>
      <w:bookmarkStart w:id="78" w:name="_Toc1644911"/>
      <w:bookmarkStart w:id="79" w:name="_Toc1646706"/>
      <w:bookmarkStart w:id="80" w:name="_Toc1647646"/>
      <w:bookmarkStart w:id="81" w:name="_Toc4592509"/>
      <w:bookmarkStart w:id="82" w:name="_Toc25675374"/>
      <w:bookmarkStart w:id="83" w:name="_Toc25739484"/>
      <w:r>
        <w:t>Defined terms &amp; interpretation</w:t>
      </w:r>
      <w:bookmarkEnd w:id="77"/>
      <w:bookmarkEnd w:id="78"/>
      <w:bookmarkEnd w:id="79"/>
      <w:bookmarkEnd w:id="80"/>
      <w:bookmarkEnd w:id="81"/>
      <w:bookmarkEnd w:id="82"/>
      <w:bookmarkEnd w:id="83"/>
      <w:r>
        <w:t xml:space="preserve"> </w:t>
      </w:r>
      <w:bookmarkEnd w:id="66"/>
      <w:bookmarkEnd w:id="67"/>
      <w:bookmarkEnd w:id="68"/>
    </w:p>
    <w:p w14:paraId="7FAA507F" w14:textId="77777777" w:rsidR="004C56A7" w:rsidRDefault="004C56A7" w:rsidP="004C56A7">
      <w:pPr>
        <w:pStyle w:val="MELegal2"/>
      </w:pPr>
      <w:bookmarkStart w:id="84" w:name="_Ref881930"/>
      <w:bookmarkStart w:id="85" w:name="_Toc970375"/>
      <w:bookmarkStart w:id="86" w:name="_Toc971180"/>
      <w:bookmarkStart w:id="87" w:name="_Toc1143391"/>
      <w:bookmarkStart w:id="88" w:name="_Toc1644700"/>
      <w:bookmarkStart w:id="89" w:name="_Toc1644912"/>
      <w:bookmarkStart w:id="90" w:name="_Toc1647474"/>
      <w:bookmarkStart w:id="91" w:name="_Toc1647647"/>
      <w:bookmarkStart w:id="92" w:name="_DTBK2122"/>
      <w:r>
        <w:t>Defined terms</w:t>
      </w:r>
      <w:bookmarkEnd w:id="84"/>
      <w:bookmarkEnd w:id="85"/>
      <w:bookmarkEnd w:id="86"/>
      <w:bookmarkEnd w:id="87"/>
      <w:bookmarkEnd w:id="88"/>
      <w:bookmarkEnd w:id="89"/>
      <w:bookmarkEnd w:id="90"/>
      <w:bookmarkEnd w:id="91"/>
      <w:r>
        <w:t xml:space="preserve"> </w:t>
      </w:r>
    </w:p>
    <w:bookmarkEnd w:id="92"/>
    <w:p w14:paraId="43DF0C20" w14:textId="77777777" w:rsidR="004C56A7" w:rsidRDefault="004C56A7" w:rsidP="004C56A7">
      <w:pPr>
        <w:ind w:left="680"/>
      </w:pPr>
      <w:r>
        <w:t>In this Agreement, except where the contrary intention is expressed, the following definitions are used:</w:t>
      </w:r>
    </w:p>
    <w:p w14:paraId="5EE1085B" w14:textId="5DEE6818" w:rsidR="004C6F7A" w:rsidRPr="00690075" w:rsidRDefault="004C6F7A">
      <w:pPr>
        <w:pStyle w:val="DefinitionL1"/>
      </w:pPr>
      <w:bookmarkStart w:id="93" w:name="_DTBK2006"/>
      <w:r w:rsidRPr="00690075">
        <w:rPr>
          <w:b/>
        </w:rPr>
        <w:t>Acquittal Report</w:t>
      </w:r>
      <w:r>
        <w:t xml:space="preserve"> means a Report, in a form acceptable to the Department, to be provided to the Department in accordance with clause </w:t>
      </w:r>
      <w:r w:rsidR="00EA54B5">
        <w:fldChar w:fldCharType="begin"/>
      </w:r>
      <w:r w:rsidR="00EA54B5">
        <w:instrText xml:space="preserve"> REF _Ref25660861 \w \h </w:instrText>
      </w:r>
      <w:r w:rsidR="00EA54B5">
        <w:fldChar w:fldCharType="separate"/>
      </w:r>
      <w:r w:rsidR="007E5C1F">
        <w:t>15.3</w:t>
      </w:r>
      <w:r w:rsidR="00EA54B5">
        <w:fldChar w:fldCharType="end"/>
      </w:r>
      <w:r>
        <w:t xml:space="preserve">. </w:t>
      </w:r>
    </w:p>
    <w:p w14:paraId="7A0A7800" w14:textId="77777777" w:rsidR="004C56A7" w:rsidRPr="00340AD1" w:rsidRDefault="004C56A7">
      <w:pPr>
        <w:pStyle w:val="DefinitionL1"/>
      </w:pPr>
      <w:r w:rsidRPr="00340AD1">
        <w:rPr>
          <w:b/>
        </w:rPr>
        <w:t>Advisers</w:t>
      </w:r>
      <w:r w:rsidRPr="00D0118B">
        <w:rPr>
          <w:b/>
        </w:rPr>
        <w:t xml:space="preserve"> </w:t>
      </w:r>
      <w:r w:rsidRPr="00542C7E">
        <w:t>means the financial, technical or legal advisers of a party and the respective Personnel of those financial, technical</w:t>
      </w:r>
      <w:r>
        <w:t xml:space="preserve"> or legal advisers.</w:t>
      </w:r>
    </w:p>
    <w:p w14:paraId="7EAA9C3F" w14:textId="77777777" w:rsidR="004C56A7" w:rsidRDefault="004C56A7" w:rsidP="004C56A7">
      <w:pPr>
        <w:pStyle w:val="DefinitionL1"/>
      </w:pPr>
      <w:r w:rsidRPr="002956A9">
        <w:rPr>
          <w:b/>
        </w:rPr>
        <w:t>Agreement</w:t>
      </w:r>
      <w:r>
        <w:t xml:space="preserve"> means this document and includes the Schedules and any annexures or attachments.</w:t>
      </w:r>
    </w:p>
    <w:p w14:paraId="72390DA7" w14:textId="40E7791B" w:rsidR="004C56A7" w:rsidRDefault="004C56A7" w:rsidP="004C56A7">
      <w:pPr>
        <w:pStyle w:val="DefinitionL1"/>
      </w:pPr>
      <w:bookmarkStart w:id="94" w:name="_DTBK2007"/>
      <w:bookmarkEnd w:id="93"/>
      <w:r w:rsidRPr="002956A9">
        <w:rPr>
          <w:b/>
        </w:rPr>
        <w:t>Agreement Period</w:t>
      </w:r>
      <w:r>
        <w:t xml:space="preserve"> means the period described in clause </w:t>
      </w:r>
      <w:r>
        <w:fldChar w:fldCharType="begin"/>
      </w:r>
      <w:r>
        <w:instrText xml:space="preserve"> REF _Ref1646606 \w \h </w:instrText>
      </w:r>
      <w:r>
        <w:fldChar w:fldCharType="separate"/>
      </w:r>
      <w:r w:rsidR="007E5C1F">
        <w:t>2</w:t>
      </w:r>
      <w:r>
        <w:fldChar w:fldCharType="end"/>
      </w:r>
      <w:r>
        <w:t xml:space="preserve">, and includes the Project Period and the Designated Use Period. </w:t>
      </w:r>
    </w:p>
    <w:p w14:paraId="11CDA7BF" w14:textId="2B416582" w:rsidR="004C56A7" w:rsidRDefault="004C56A7" w:rsidP="004C56A7">
      <w:pPr>
        <w:pStyle w:val="DefinitionL1"/>
      </w:pPr>
      <w:bookmarkStart w:id="95" w:name="_DTBK2123"/>
      <w:bookmarkEnd w:id="94"/>
      <w:r w:rsidRPr="00A046C5">
        <w:rPr>
          <w:b/>
        </w:rPr>
        <w:t>Aim of the Project</w:t>
      </w:r>
      <w:r>
        <w:t xml:space="preserve"> has the meaning provided in Item </w:t>
      </w:r>
      <w:r>
        <w:fldChar w:fldCharType="begin"/>
      </w:r>
      <w:r>
        <w:instrText xml:space="preserve"> REF _Ref888674 \n \h </w:instrText>
      </w:r>
      <w:r>
        <w:fldChar w:fldCharType="separate"/>
      </w:r>
      <w:r w:rsidR="007E5C1F">
        <w:t>1.2</w:t>
      </w:r>
      <w:r>
        <w:fldChar w:fldCharType="end"/>
      </w:r>
      <w:r>
        <w:t xml:space="preserve"> of </w:t>
      </w:r>
      <w:r>
        <w:fldChar w:fldCharType="begin"/>
      </w:r>
      <w:r>
        <w:instrText xml:space="preserve"> REF _Ref1121151 \w \h </w:instrText>
      </w:r>
      <w:r>
        <w:fldChar w:fldCharType="separate"/>
      </w:r>
      <w:r w:rsidR="007E5C1F">
        <w:t>Schedule 1</w:t>
      </w:r>
      <w:r>
        <w:fldChar w:fldCharType="end"/>
      </w:r>
      <w:r>
        <w:t>.</w:t>
      </w:r>
    </w:p>
    <w:p w14:paraId="19A90967" w14:textId="77777777" w:rsidR="004C56A7" w:rsidRDefault="004C56A7" w:rsidP="004C56A7">
      <w:pPr>
        <w:pStyle w:val="DefinitionL1"/>
      </w:pPr>
      <w:bookmarkStart w:id="96" w:name="_DTBK2009"/>
      <w:bookmarkEnd w:id="95"/>
      <w:r w:rsidRPr="00A046C5">
        <w:rPr>
          <w:b/>
        </w:rPr>
        <w:t>Approval</w:t>
      </w:r>
      <w:r>
        <w:t xml:space="preserve"> includes any consent, authorisation, registration, filing, agreement, notification, certificate, permission, licence, approval, permit, authority or exemption issued by, from or with any Proper Authority.</w:t>
      </w:r>
    </w:p>
    <w:p w14:paraId="04DA850B" w14:textId="77777777" w:rsidR="004C56A7" w:rsidRDefault="004C56A7" w:rsidP="004C56A7">
      <w:pPr>
        <w:pStyle w:val="DefinitionL1"/>
      </w:pPr>
      <w:bookmarkStart w:id="97" w:name="_DTBK2010"/>
      <w:bookmarkEnd w:id="96"/>
      <w:r w:rsidRPr="00A046C5">
        <w:rPr>
          <w:b/>
        </w:rPr>
        <w:t>Approved Auditor</w:t>
      </w:r>
      <w:r>
        <w:t xml:space="preserve"> means a person who is:</w:t>
      </w:r>
    </w:p>
    <w:p w14:paraId="4E2EBB8E" w14:textId="77777777" w:rsidR="004C56A7" w:rsidRDefault="004C56A7" w:rsidP="004C56A7">
      <w:pPr>
        <w:pStyle w:val="DefinitionL2"/>
      </w:pPr>
      <w:bookmarkStart w:id="98" w:name="_DTBK2124"/>
      <w:r>
        <w:t xml:space="preserve">registered as a company auditor under the Corporations Act or an appropriately qualified member of the Institute of Chartered Accountants in Australia, CPA Australia or the Institute of </w:t>
      </w:r>
      <w:r w:rsidR="00B93EE1">
        <w:t xml:space="preserve">Public </w:t>
      </w:r>
      <w:r>
        <w:t xml:space="preserve">Accountants; </w:t>
      </w:r>
    </w:p>
    <w:p w14:paraId="71DE1824" w14:textId="77777777" w:rsidR="004C56A7" w:rsidRDefault="004C56A7" w:rsidP="004C56A7">
      <w:pPr>
        <w:pStyle w:val="DefinitionL2"/>
      </w:pPr>
      <w:r>
        <w:t xml:space="preserve">acting in a professional capacity as an auditor; and </w:t>
      </w:r>
    </w:p>
    <w:p w14:paraId="705109F2" w14:textId="77777777" w:rsidR="004C56A7" w:rsidRDefault="004C56A7" w:rsidP="004C56A7">
      <w:pPr>
        <w:pStyle w:val="DefinitionL2"/>
      </w:pPr>
      <w:bookmarkStart w:id="99" w:name="_DTBK2611"/>
      <w:bookmarkEnd w:id="98"/>
      <w:r>
        <w:t>not a principal, member, shareholder, office holder or employee of the Participant;</w:t>
      </w:r>
    </w:p>
    <w:p w14:paraId="6FF78644" w14:textId="4170A931" w:rsidR="004C56A7" w:rsidRDefault="004C56A7" w:rsidP="004C56A7">
      <w:pPr>
        <w:pStyle w:val="DefinitionL1"/>
      </w:pPr>
      <w:bookmarkStart w:id="100" w:name="_DTBK2012"/>
      <w:bookmarkStart w:id="101" w:name="_DTBK2011"/>
      <w:bookmarkEnd w:id="97"/>
      <w:bookmarkEnd w:id="99"/>
      <w:r w:rsidRPr="00A046C5">
        <w:rPr>
          <w:b/>
        </w:rPr>
        <w:t>Asset</w:t>
      </w:r>
      <w:r>
        <w:t xml:space="preserve"> means </w:t>
      </w:r>
      <w:bookmarkStart w:id="102" w:name="_DTBK2125"/>
      <w:bookmarkEnd w:id="100"/>
      <w:r>
        <w:t xml:space="preserve">an item of tangible property purchased or leased either wholly or in part with the use of the Funds, that is not a fixture, for the Project with a value at the time of acquisition of </w:t>
      </w:r>
      <w:r w:rsidR="00542C7E">
        <w:t xml:space="preserve">fifty </w:t>
      </w:r>
      <w:r w:rsidRPr="0011439B">
        <w:t>thousand dollars ($</w:t>
      </w:r>
      <w:r w:rsidR="00CD5116">
        <w:t>50</w:t>
      </w:r>
      <w:r w:rsidRPr="0011439B">
        <w:t>,00</w:t>
      </w:r>
      <w:r w:rsidR="0011439B" w:rsidRPr="0011439B">
        <w:t>0)</w:t>
      </w:r>
      <w:r>
        <w:t xml:space="preserve"> or more, exclusive of GST, but does not include the Property, the Works or Project Material.</w:t>
      </w:r>
    </w:p>
    <w:p w14:paraId="05E6DA90" w14:textId="77777777" w:rsidR="004C56A7" w:rsidRDefault="004C56A7" w:rsidP="00E56360">
      <w:pPr>
        <w:pStyle w:val="DefinitionL1"/>
      </w:pPr>
      <w:bookmarkStart w:id="103" w:name="_DTBK2013"/>
      <w:bookmarkEnd w:id="101"/>
      <w:bookmarkEnd w:id="102"/>
      <w:r w:rsidRPr="00E56360">
        <w:rPr>
          <w:b/>
        </w:rPr>
        <w:t>Audit</w:t>
      </w:r>
      <w:r>
        <w:t xml:space="preserve"> means an audit carried out by the Approved Auditor in accordance with the Australian Auditing Standards.</w:t>
      </w:r>
      <w:r w:rsidR="00E56360" w:rsidRPr="00E56360">
        <w:rPr>
          <w:b/>
        </w:rPr>
        <w:t xml:space="preserve"> </w:t>
      </w:r>
      <w:r w:rsidR="00B93EE1" w:rsidRPr="00E56360">
        <w:rPr>
          <w:b/>
        </w:rPr>
        <w:t>Audited</w:t>
      </w:r>
      <w:r w:rsidR="00B93EE1" w:rsidRPr="00BA451A">
        <w:t xml:space="preserve"> has a corresponding meaning.</w:t>
      </w:r>
    </w:p>
    <w:p w14:paraId="045B8388" w14:textId="77777777" w:rsidR="004C56A7" w:rsidRDefault="004C56A7" w:rsidP="004C56A7">
      <w:pPr>
        <w:pStyle w:val="DefinitionL1"/>
      </w:pPr>
      <w:bookmarkStart w:id="104" w:name="_DTBK2014"/>
      <w:bookmarkEnd w:id="103"/>
      <w:r w:rsidRPr="00A046C5">
        <w:rPr>
          <w:b/>
        </w:rPr>
        <w:t>Auditor-General</w:t>
      </w:r>
      <w:r>
        <w:t xml:space="preserve"> means the office established under the </w:t>
      </w:r>
      <w:r w:rsidRPr="00A046C5">
        <w:rPr>
          <w:i/>
        </w:rPr>
        <w:t>Auditor-General Act 1997</w:t>
      </w:r>
      <w:r>
        <w:t xml:space="preserve"> (Cth) and includes any other person that may, from time to time, perform the functions of that office.</w:t>
      </w:r>
    </w:p>
    <w:p w14:paraId="45D1BB3E" w14:textId="77777777" w:rsidR="004C56A7" w:rsidRDefault="004C56A7" w:rsidP="004C56A7">
      <w:pPr>
        <w:pStyle w:val="DefinitionL1"/>
      </w:pPr>
      <w:bookmarkStart w:id="105" w:name="_DTBK2015"/>
      <w:bookmarkEnd w:id="104"/>
      <w:r w:rsidRPr="00A046C5">
        <w:rPr>
          <w:b/>
        </w:rPr>
        <w:t>Australian Accounting Standards</w:t>
      </w:r>
      <w:r>
        <w:t xml:space="preserve"> means the standards of that name maintained by the Australian Accounting Standards Board (established under section 226 of the </w:t>
      </w:r>
      <w:r w:rsidRPr="00A046C5">
        <w:rPr>
          <w:i/>
        </w:rPr>
        <w:t>Australian Securities and Investments Commission Act 2001</w:t>
      </w:r>
      <w:r>
        <w:t xml:space="preserve"> (Cth)) or other accounting standards which are generally accepted and consistently applied in Australia.</w:t>
      </w:r>
    </w:p>
    <w:p w14:paraId="1A091444" w14:textId="77777777" w:rsidR="004C56A7" w:rsidRDefault="004C56A7" w:rsidP="004C56A7">
      <w:pPr>
        <w:pStyle w:val="DefinitionL1"/>
      </w:pPr>
      <w:bookmarkStart w:id="106" w:name="_DTBK2016"/>
      <w:bookmarkEnd w:id="105"/>
      <w:r w:rsidRPr="00A046C5">
        <w:rPr>
          <w:b/>
        </w:rPr>
        <w:t>Australian Auditing Standards</w:t>
      </w:r>
      <w:r>
        <w:t xml:space="preserve"> means the standards made by the Auditor-General under section 24 of the </w:t>
      </w:r>
      <w:r w:rsidRPr="00A046C5">
        <w:rPr>
          <w:i/>
        </w:rPr>
        <w:t>Auditor-General Act 1997</w:t>
      </w:r>
      <w:r>
        <w:t xml:space="preserve"> (Cth) or other auditing standards which are generally accepted and consistently applied in Australia.</w:t>
      </w:r>
    </w:p>
    <w:p w14:paraId="695B26E7" w14:textId="77777777" w:rsidR="004C56A7" w:rsidRDefault="004C56A7" w:rsidP="004C56A7">
      <w:pPr>
        <w:pStyle w:val="DefinitionL1"/>
      </w:pPr>
      <w:bookmarkStart w:id="107" w:name="_DTBK2017"/>
      <w:bookmarkEnd w:id="106"/>
      <w:r w:rsidRPr="00A046C5">
        <w:rPr>
          <w:b/>
        </w:rPr>
        <w:t>Bank</w:t>
      </w:r>
      <w:r>
        <w:t xml:space="preserve"> means an 'authorised deposit-taking institution' as that term is defined in the </w:t>
      </w:r>
      <w:r w:rsidRPr="00A046C5">
        <w:rPr>
          <w:i/>
        </w:rPr>
        <w:t>Banking Act 1959</w:t>
      </w:r>
      <w:r>
        <w:t xml:space="preserve"> (Cth).</w:t>
      </w:r>
    </w:p>
    <w:p w14:paraId="68F06094" w14:textId="77777777" w:rsidR="004C56A7" w:rsidRDefault="004C56A7" w:rsidP="004C56A7">
      <w:pPr>
        <w:pStyle w:val="DefinitionL1"/>
      </w:pPr>
      <w:bookmarkStart w:id="108" w:name="_DTBK2018"/>
      <w:bookmarkEnd w:id="107"/>
      <w:r w:rsidRPr="00A046C5">
        <w:rPr>
          <w:b/>
        </w:rPr>
        <w:t>Business Day</w:t>
      </w:r>
      <w:r>
        <w:t xml:space="preserve"> means, in relation to the doing of any action in a place, any day other than a Saturday, Sunday, or public holiday in that place.</w:t>
      </w:r>
    </w:p>
    <w:p w14:paraId="68B606D9" w14:textId="77777777" w:rsidR="004C56A7" w:rsidRDefault="004C56A7" w:rsidP="004C56A7">
      <w:pPr>
        <w:pStyle w:val="DefinitionL1"/>
      </w:pPr>
      <w:bookmarkStart w:id="109" w:name="_DTBK2019"/>
      <w:bookmarkEnd w:id="108"/>
      <w:r w:rsidRPr="00A046C5">
        <w:rPr>
          <w:b/>
        </w:rPr>
        <w:lastRenderedPageBreak/>
        <w:t>Certificate of Occupancy</w:t>
      </w:r>
      <w:r>
        <w:t xml:space="preserve"> means a certificate issued by the Proper Authority that provides such certificates confirming that the relevant Works comply with all relevant Laws,</w:t>
      </w:r>
      <w:r w:rsidR="00E56360">
        <w:t xml:space="preserve"> </w:t>
      </w:r>
      <w:r>
        <w:t>Approvals and other requirements and are fit for the purpose of occupancy and use for the Designated Use.</w:t>
      </w:r>
    </w:p>
    <w:p w14:paraId="2A31A10E" w14:textId="77777777" w:rsidR="004C56A7" w:rsidRDefault="004C56A7" w:rsidP="004C56A7">
      <w:pPr>
        <w:pStyle w:val="DefinitionL1"/>
      </w:pPr>
      <w:bookmarkStart w:id="110" w:name="_DTBK2127"/>
      <w:bookmarkEnd w:id="109"/>
      <w:r w:rsidRPr="00A046C5">
        <w:rPr>
          <w:b/>
        </w:rPr>
        <w:t>Committed</w:t>
      </w:r>
      <w:r>
        <w:t xml:space="preserve"> means Funds that the Participant is contractually obliged to pay to a third party in respect of any part of the activities making up the Project and that can be identified in a written contractual arrangement with that third party.</w:t>
      </w:r>
    </w:p>
    <w:p w14:paraId="4CFC50FB" w14:textId="77777777" w:rsidR="004C56A7" w:rsidRDefault="004C56A7" w:rsidP="004C56A7">
      <w:pPr>
        <w:pStyle w:val="DefinitionL1"/>
      </w:pPr>
      <w:bookmarkStart w:id="111" w:name="_DTBK2020"/>
      <w:bookmarkEnd w:id="110"/>
      <w:r w:rsidRPr="00CF04BC">
        <w:rPr>
          <w:b/>
        </w:rPr>
        <w:t>Commonwealth</w:t>
      </w:r>
      <w:r>
        <w:t xml:space="preserve"> means the Commonwealth of Australia.</w:t>
      </w:r>
    </w:p>
    <w:p w14:paraId="06BB7E2F" w14:textId="77777777" w:rsidR="004C56A7" w:rsidRDefault="004C56A7" w:rsidP="004C56A7">
      <w:pPr>
        <w:pStyle w:val="DefinitionL1"/>
      </w:pPr>
      <w:bookmarkStart w:id="112" w:name="_DTBK2021"/>
      <w:bookmarkEnd w:id="111"/>
      <w:r w:rsidRPr="00A046C5">
        <w:rPr>
          <w:b/>
        </w:rPr>
        <w:t>Comple</w:t>
      </w:r>
      <w:r w:rsidRPr="002436E9">
        <w:rPr>
          <w:b/>
        </w:rPr>
        <w:t>tion Date</w:t>
      </w:r>
      <w:r w:rsidRPr="002436E9">
        <w:t xml:space="preserve"> means the date </w:t>
      </w:r>
      <w:r>
        <w:t xml:space="preserve">that is 45 Business Days after the end of the Designated Use Period. </w:t>
      </w:r>
    </w:p>
    <w:p w14:paraId="61E4921C" w14:textId="77777777" w:rsidR="004C56A7" w:rsidRDefault="004C56A7" w:rsidP="004C56A7">
      <w:pPr>
        <w:pStyle w:val="DefinitionL1"/>
      </w:pPr>
      <w:bookmarkStart w:id="113" w:name="_DTBK2022"/>
      <w:bookmarkEnd w:id="112"/>
      <w:r w:rsidRPr="00A046C5">
        <w:rPr>
          <w:b/>
        </w:rPr>
        <w:t>Confidential Information</w:t>
      </w:r>
      <w:r>
        <w:t xml:space="preserve"> means information that:</w:t>
      </w:r>
    </w:p>
    <w:p w14:paraId="18C62F7D" w14:textId="77777777" w:rsidR="004C56A7" w:rsidRDefault="004C56A7" w:rsidP="004C56A7">
      <w:pPr>
        <w:pStyle w:val="DefinitionL2"/>
      </w:pPr>
      <w:r>
        <w:t xml:space="preserve">is by its nature confidential; </w:t>
      </w:r>
    </w:p>
    <w:p w14:paraId="061896CB" w14:textId="77777777" w:rsidR="004C56A7" w:rsidRDefault="004C56A7" w:rsidP="004C56A7">
      <w:pPr>
        <w:pStyle w:val="DefinitionL2"/>
      </w:pPr>
      <w:bookmarkStart w:id="114" w:name="_DTBK2613"/>
      <w:r>
        <w:t>is designated by the Department as being confidential; or</w:t>
      </w:r>
    </w:p>
    <w:p w14:paraId="785DAF0D" w14:textId="77777777" w:rsidR="004C56A7" w:rsidRDefault="004C56A7" w:rsidP="004C56A7">
      <w:pPr>
        <w:pStyle w:val="DefinitionL2"/>
      </w:pPr>
      <w:bookmarkStart w:id="115" w:name="_DTBK2614"/>
      <w:bookmarkEnd w:id="114"/>
      <w:r>
        <w:t>the Participant knows or ought to know is confidential,</w:t>
      </w:r>
    </w:p>
    <w:bookmarkEnd w:id="115"/>
    <w:p w14:paraId="3D11869A" w14:textId="77777777" w:rsidR="004C56A7" w:rsidRDefault="004C56A7" w:rsidP="004C56A7">
      <w:pPr>
        <w:ind w:left="680"/>
      </w:pPr>
      <w:r>
        <w:t>but does not include information that:</w:t>
      </w:r>
    </w:p>
    <w:p w14:paraId="6465859B" w14:textId="77777777" w:rsidR="004C56A7" w:rsidRDefault="004C56A7" w:rsidP="004C56A7">
      <w:pPr>
        <w:pStyle w:val="DefinitionL2"/>
      </w:pPr>
      <w:bookmarkStart w:id="116" w:name="_DTBK2615"/>
      <w:r>
        <w:t>is or becomes public knowledge, other than by breach of this Agreement or by any other confidentiality obligation</w:t>
      </w:r>
      <w:bookmarkStart w:id="117" w:name="_DTBK2617"/>
      <w:bookmarkEnd w:id="116"/>
      <w:r>
        <w:t>.</w:t>
      </w:r>
    </w:p>
    <w:p w14:paraId="25C365F9" w14:textId="77777777" w:rsidR="004C56A7" w:rsidRPr="00984592" w:rsidRDefault="004C56A7" w:rsidP="004C56A7">
      <w:pPr>
        <w:pStyle w:val="DefinitionL1"/>
      </w:pPr>
      <w:bookmarkStart w:id="118" w:name="_DTBK2024"/>
      <w:bookmarkEnd w:id="113"/>
      <w:bookmarkEnd w:id="117"/>
      <w:r w:rsidRPr="00984592">
        <w:rPr>
          <w:b/>
        </w:rPr>
        <w:t xml:space="preserve">Conflict </w:t>
      </w:r>
      <w:r>
        <w:t>means any circumstances where the Participant or any of its subcontractors or Personnel has an interest (financial or non-financial) or an association that is affected, will affect, or could be perceived to affect, the Participant's ability to deliver the Project, or their role in the Project, or its obligations under this Agreement fairly and independently.</w:t>
      </w:r>
    </w:p>
    <w:p w14:paraId="542BD30E" w14:textId="58954B88" w:rsidR="00D30D62" w:rsidRPr="007B3804" w:rsidRDefault="00D30D62" w:rsidP="004C56A7">
      <w:pPr>
        <w:pStyle w:val="DefinitionL1"/>
      </w:pPr>
      <w:r>
        <w:rPr>
          <w:b/>
        </w:rPr>
        <w:t xml:space="preserve">Contractor </w:t>
      </w:r>
      <w:r w:rsidRPr="007B3804">
        <w:t>has the meaning given to it in clause </w:t>
      </w:r>
      <w:r w:rsidRPr="007B3804">
        <w:fldChar w:fldCharType="begin"/>
      </w:r>
      <w:r w:rsidRPr="007B3804">
        <w:instrText xml:space="preserve"> REF _Ref4658976 \r \h </w:instrText>
      </w:r>
      <w:r>
        <w:instrText xml:space="preserve"> \* MERGEFORMAT </w:instrText>
      </w:r>
      <w:r w:rsidRPr="007B3804">
        <w:fldChar w:fldCharType="separate"/>
      </w:r>
      <w:r w:rsidR="007E5C1F">
        <w:t>5.1</w:t>
      </w:r>
      <w:r w:rsidRPr="007B3804">
        <w:fldChar w:fldCharType="end"/>
      </w:r>
      <w:r w:rsidRPr="007B3804">
        <w:t>.</w:t>
      </w:r>
    </w:p>
    <w:p w14:paraId="304C9282" w14:textId="77777777" w:rsidR="004C56A7" w:rsidRDefault="004C56A7" w:rsidP="004C56A7">
      <w:pPr>
        <w:pStyle w:val="DefinitionL1"/>
      </w:pPr>
      <w:r w:rsidRPr="00A046C5">
        <w:rPr>
          <w:b/>
        </w:rPr>
        <w:t>Control</w:t>
      </w:r>
      <w:r w:rsidRPr="00340AD1">
        <w:t>:</w:t>
      </w:r>
      <w:r>
        <w:t xml:space="preserve"> </w:t>
      </w:r>
    </w:p>
    <w:p w14:paraId="049D5794" w14:textId="77777777" w:rsidR="004C56A7" w:rsidRDefault="004C56A7" w:rsidP="004C56A7">
      <w:pPr>
        <w:pStyle w:val="DefinitionL2"/>
      </w:pPr>
      <w:r>
        <w:t>has the meaning given under the Corporations Act;</w:t>
      </w:r>
    </w:p>
    <w:p w14:paraId="23356DC8" w14:textId="77777777" w:rsidR="004C56A7" w:rsidRDefault="004C56A7" w:rsidP="004C56A7">
      <w:pPr>
        <w:pStyle w:val="DefinitionL2"/>
      </w:pPr>
      <w:r>
        <w:t>in respect of an 'entity' (as defined in the Corporations Act) also includes the direct or indirect power to directly or indirectly direct the management or policies of the entity or control the membership or voting of the board of directors or other governing body of the entity (whether or not the power has statutory, legal or equitable force or arises by means of statutory, legal or equitable rights or trusts, agreements, arrangements, understandings, practices, the ownership of any interest in a 'marketable security' (as defined in section 9 of the Corporations Act), bonds or instruments of the entity or otherwise); and</w:t>
      </w:r>
    </w:p>
    <w:p w14:paraId="53C16127" w14:textId="77777777" w:rsidR="004C56A7" w:rsidRDefault="004C56A7" w:rsidP="004C56A7">
      <w:pPr>
        <w:pStyle w:val="DefinitionL2"/>
      </w:pPr>
      <w:r>
        <w:t>also includes owning or controlling, directly or indirectly, more than 50</w:t>
      </w:r>
      <w:r w:rsidR="00542C7E">
        <w:t xml:space="preserve"> per cent </w:t>
      </w:r>
      <w:r>
        <w:t>of the shares or units in an entity.</w:t>
      </w:r>
    </w:p>
    <w:p w14:paraId="3CB90AA8" w14:textId="77777777" w:rsidR="004C56A7" w:rsidRDefault="004C56A7" w:rsidP="004C56A7">
      <w:pPr>
        <w:pStyle w:val="DefinitionL1"/>
      </w:pPr>
      <w:bookmarkStart w:id="119" w:name="_DTBK2025"/>
      <w:bookmarkEnd w:id="118"/>
      <w:r w:rsidRPr="008C3825">
        <w:rPr>
          <w:b/>
        </w:rPr>
        <w:t>Corporations Act</w:t>
      </w:r>
      <w:r>
        <w:t xml:space="preserve"> means the </w:t>
      </w:r>
      <w:r w:rsidRPr="008C3825">
        <w:rPr>
          <w:i/>
        </w:rPr>
        <w:t>Corporations Act 2001</w:t>
      </w:r>
      <w:r>
        <w:t xml:space="preserve"> (Cth).</w:t>
      </w:r>
    </w:p>
    <w:p w14:paraId="21DAA1AE" w14:textId="65E8E689" w:rsidR="004C56A7" w:rsidRDefault="004C56A7" w:rsidP="004C56A7">
      <w:pPr>
        <w:pStyle w:val="DefinitionL1"/>
      </w:pPr>
      <w:bookmarkStart w:id="120" w:name="_DTBK2128"/>
      <w:bookmarkEnd w:id="119"/>
      <w:r w:rsidRPr="00A046C5">
        <w:rPr>
          <w:b/>
        </w:rPr>
        <w:t>Date for Practical Completion</w:t>
      </w:r>
      <w:r>
        <w:t xml:space="preserve"> m</w:t>
      </w:r>
      <w:r w:rsidR="0092096A">
        <w:t xml:space="preserve">eans the date specified in Item </w:t>
      </w:r>
      <w:r w:rsidR="0092096A">
        <w:fldChar w:fldCharType="begin"/>
      </w:r>
      <w:r w:rsidR="0092096A">
        <w:instrText xml:space="preserve"> REF _Ref4689823 \n \h </w:instrText>
      </w:r>
      <w:r w:rsidR="0092096A">
        <w:fldChar w:fldCharType="separate"/>
      </w:r>
      <w:r w:rsidR="007E5C1F">
        <w:t>3.2</w:t>
      </w:r>
      <w:r w:rsidR="0092096A">
        <w:fldChar w:fldCharType="end"/>
      </w:r>
      <w:r>
        <w:t xml:space="preserve"> of </w:t>
      </w:r>
      <w:r>
        <w:fldChar w:fldCharType="begin"/>
      </w:r>
      <w:r>
        <w:instrText xml:space="preserve"> REF _Ref1121151 \w \h </w:instrText>
      </w:r>
      <w:r>
        <w:fldChar w:fldCharType="separate"/>
      </w:r>
      <w:r w:rsidR="007E5C1F">
        <w:t>Schedule 1</w:t>
      </w:r>
      <w:r>
        <w:fldChar w:fldCharType="end"/>
      </w:r>
      <w:r>
        <w:t xml:space="preserve"> by which the Participant must achieve Practical Completion of the Works.</w:t>
      </w:r>
    </w:p>
    <w:p w14:paraId="5B795119" w14:textId="77777777" w:rsidR="004C56A7" w:rsidRDefault="004C56A7" w:rsidP="004C56A7">
      <w:pPr>
        <w:pStyle w:val="DefinitionL1"/>
      </w:pPr>
      <w:bookmarkStart w:id="121" w:name="_DTBK2027"/>
      <w:bookmarkEnd w:id="120"/>
      <w:r w:rsidRPr="00A046C5">
        <w:rPr>
          <w:b/>
        </w:rPr>
        <w:t>Date of this Agreement</w:t>
      </w:r>
      <w:r>
        <w:t xml:space="preserve"> means the date on which this Agreement is</w:t>
      </w:r>
      <w:r w:rsidR="00965405">
        <w:t xml:space="preserve"> </w:t>
      </w:r>
      <w:r>
        <w:t>signed by the last Party to do so.</w:t>
      </w:r>
    </w:p>
    <w:p w14:paraId="58291175" w14:textId="77777777" w:rsidR="004C56A7" w:rsidRDefault="004C56A7" w:rsidP="004C56A7">
      <w:pPr>
        <w:pStyle w:val="DefinitionL1"/>
      </w:pPr>
      <w:bookmarkStart w:id="122" w:name="_DTBK2028"/>
      <w:bookmarkEnd w:id="121"/>
      <w:r>
        <w:rPr>
          <w:b/>
        </w:rPr>
        <w:t>Department</w:t>
      </w:r>
      <w:r w:rsidRPr="00A046C5">
        <w:rPr>
          <w:b/>
        </w:rPr>
        <w:t xml:space="preserve"> Material</w:t>
      </w:r>
      <w:r>
        <w:t xml:space="preserve"> means any Material:</w:t>
      </w:r>
    </w:p>
    <w:p w14:paraId="3A8FAC7E" w14:textId="77777777" w:rsidR="004C56A7" w:rsidRDefault="004C56A7" w:rsidP="004C56A7">
      <w:pPr>
        <w:pStyle w:val="DefinitionL2"/>
      </w:pPr>
      <w:r>
        <w:t>provided by the Department to the Participant for the purposes of this Agreement; or</w:t>
      </w:r>
    </w:p>
    <w:p w14:paraId="34D92255" w14:textId="77777777" w:rsidR="004C56A7" w:rsidRDefault="004C56A7" w:rsidP="004C56A7">
      <w:pPr>
        <w:pStyle w:val="DefinitionL2"/>
      </w:pPr>
      <w:r>
        <w:t xml:space="preserve">copied or derived at any time from the Material referred to in paragraph (a); </w:t>
      </w:r>
    </w:p>
    <w:p w14:paraId="0906F870" w14:textId="77777777" w:rsidR="004C56A7" w:rsidRDefault="004C56A7" w:rsidP="004C56A7">
      <w:pPr>
        <w:pStyle w:val="DefinitionL1"/>
      </w:pPr>
      <w:r w:rsidRPr="00A046C5">
        <w:rPr>
          <w:b/>
        </w:rPr>
        <w:t>Depreciated</w:t>
      </w:r>
      <w:r>
        <w:t xml:space="preserve"> means the amount representing the same reduced value of an Asset as calculated for income tax purposes under, and in accordance with, the </w:t>
      </w:r>
      <w:r w:rsidRPr="00A046C5">
        <w:rPr>
          <w:i/>
        </w:rPr>
        <w:t>Income Tax Assessment Act 1997</w:t>
      </w:r>
      <w:r>
        <w:t xml:space="preserve"> (Cth).</w:t>
      </w:r>
    </w:p>
    <w:p w14:paraId="6B75A731" w14:textId="1CA1F57C" w:rsidR="004C56A7" w:rsidRDefault="004C56A7" w:rsidP="004C56A7">
      <w:pPr>
        <w:pStyle w:val="DefinitionL1"/>
      </w:pPr>
      <w:bookmarkStart w:id="123" w:name="_DTBK2029"/>
      <w:bookmarkEnd w:id="122"/>
      <w:r w:rsidRPr="00A046C5">
        <w:rPr>
          <w:b/>
        </w:rPr>
        <w:t>Designated Use</w:t>
      </w:r>
      <w:r>
        <w:t xml:space="preserve"> means the designated use specified in Item </w:t>
      </w:r>
      <w:r>
        <w:fldChar w:fldCharType="begin"/>
      </w:r>
      <w:r>
        <w:instrText xml:space="preserve"> REF _Ref890870 \n \h </w:instrText>
      </w:r>
      <w:r>
        <w:fldChar w:fldCharType="separate"/>
      </w:r>
      <w:r w:rsidR="007E5C1F">
        <w:t>4.2</w:t>
      </w:r>
      <w:r>
        <w:fldChar w:fldCharType="end"/>
      </w:r>
      <w:r>
        <w:t xml:space="preserve"> of </w:t>
      </w:r>
      <w:r>
        <w:fldChar w:fldCharType="begin"/>
      </w:r>
      <w:r>
        <w:instrText xml:space="preserve"> REF _Ref1121151 \w \h </w:instrText>
      </w:r>
      <w:r>
        <w:fldChar w:fldCharType="separate"/>
      </w:r>
      <w:r w:rsidR="007E5C1F">
        <w:t>Schedule 1</w:t>
      </w:r>
      <w:r>
        <w:fldChar w:fldCharType="end"/>
      </w:r>
      <w:r>
        <w:t xml:space="preserve">. </w:t>
      </w:r>
    </w:p>
    <w:p w14:paraId="1B9C0015" w14:textId="4282FE1D" w:rsidR="004C56A7" w:rsidRDefault="004C56A7" w:rsidP="004C56A7">
      <w:pPr>
        <w:pStyle w:val="DefinitionL1"/>
      </w:pPr>
      <w:bookmarkStart w:id="124" w:name="_DTBK2030"/>
      <w:bookmarkEnd w:id="123"/>
      <w:r w:rsidRPr="00A046C5">
        <w:rPr>
          <w:b/>
        </w:rPr>
        <w:t>Designated Use Period</w:t>
      </w:r>
      <w:r>
        <w:t xml:space="preserve"> means the period specified in Item </w:t>
      </w:r>
      <w:r>
        <w:fldChar w:fldCharType="begin"/>
      </w:r>
      <w:r>
        <w:instrText xml:space="preserve"> REF _Ref890883 \n \h </w:instrText>
      </w:r>
      <w:r>
        <w:fldChar w:fldCharType="separate"/>
      </w:r>
      <w:r w:rsidR="007E5C1F">
        <w:t>4.1</w:t>
      </w:r>
      <w:r>
        <w:fldChar w:fldCharType="end"/>
      </w:r>
      <w:r>
        <w:t xml:space="preserve"> of </w:t>
      </w:r>
      <w:r>
        <w:fldChar w:fldCharType="begin"/>
      </w:r>
      <w:r>
        <w:instrText xml:space="preserve"> REF _Ref1121151 \w \h </w:instrText>
      </w:r>
      <w:r>
        <w:fldChar w:fldCharType="separate"/>
      </w:r>
      <w:r w:rsidR="007E5C1F">
        <w:t>Schedule 1</w:t>
      </w:r>
      <w:r>
        <w:fldChar w:fldCharType="end"/>
      </w:r>
      <w:r>
        <w:t>.</w:t>
      </w:r>
    </w:p>
    <w:p w14:paraId="4ABBF414" w14:textId="6BCD0793" w:rsidR="00A50EE2" w:rsidRPr="00E15384" w:rsidRDefault="00A50EE2" w:rsidP="00A50EE2">
      <w:pPr>
        <w:pStyle w:val="DefinitionL1"/>
      </w:pPr>
      <w:bookmarkStart w:id="125" w:name="_DTBK2031"/>
      <w:bookmarkEnd w:id="124"/>
      <w:r>
        <w:rPr>
          <w:b/>
        </w:rPr>
        <w:t>Designated Use</w:t>
      </w:r>
      <w:r w:rsidRPr="00E15384">
        <w:rPr>
          <w:b/>
        </w:rPr>
        <w:t xml:space="preserve"> Report</w:t>
      </w:r>
      <w:r>
        <w:t xml:space="preserve"> means a Report, in a form acceptable to the Department, to be provided to the Department in accordance with clause </w:t>
      </w:r>
      <w:r>
        <w:fldChar w:fldCharType="begin"/>
      </w:r>
      <w:r>
        <w:instrText xml:space="preserve"> REF _Ref22033473 \w \h </w:instrText>
      </w:r>
      <w:r>
        <w:fldChar w:fldCharType="separate"/>
      </w:r>
      <w:r w:rsidR="007E5C1F">
        <w:t>15.5</w:t>
      </w:r>
      <w:r>
        <w:fldChar w:fldCharType="end"/>
      </w:r>
      <w:r>
        <w:t xml:space="preserve">. </w:t>
      </w:r>
    </w:p>
    <w:p w14:paraId="278F83ED" w14:textId="73A655EB" w:rsidR="004C56A7" w:rsidRDefault="004C56A7" w:rsidP="004C56A7">
      <w:pPr>
        <w:pStyle w:val="DefinitionL1"/>
      </w:pPr>
      <w:r w:rsidRPr="00A046C5">
        <w:rPr>
          <w:b/>
        </w:rPr>
        <w:lastRenderedPageBreak/>
        <w:t>Dispose</w:t>
      </w:r>
      <w:r>
        <w:t xml:space="preserve"> means to sell, mortgage or encumber, lease or sub lease, license or sub-license, assign or otherwise transfer or give up ownership or the right to occupy or use, or to enter into an agreement to</w:t>
      </w:r>
      <w:r w:rsidR="000B6AD6">
        <w:t xml:space="preserve"> do any of the preceding acts.</w:t>
      </w:r>
    </w:p>
    <w:p w14:paraId="47C4DAB6" w14:textId="61D41B18" w:rsidR="0050054F" w:rsidRDefault="0050054F" w:rsidP="0050054F">
      <w:pPr>
        <w:pStyle w:val="DefinitionL1"/>
      </w:pPr>
      <w:bookmarkStart w:id="126" w:name="_DTBK2036"/>
      <w:bookmarkEnd w:id="125"/>
      <w:r>
        <w:rPr>
          <w:b/>
        </w:rPr>
        <w:t>Draft Project Plan and Budget</w:t>
      </w:r>
      <w:r>
        <w:t xml:space="preserve"> means a document including draft versions of the Project plan and Project budget</w:t>
      </w:r>
      <w:r w:rsidR="00157241">
        <w:t>,</w:t>
      </w:r>
      <w:r>
        <w:t xml:space="preserve"> which the Participant is required to submit to the Department in accordance with clause </w:t>
      </w:r>
      <w:r>
        <w:fldChar w:fldCharType="begin"/>
      </w:r>
      <w:r>
        <w:instrText xml:space="preserve"> REF _Ref4680513 \w \h </w:instrText>
      </w:r>
      <w:r>
        <w:fldChar w:fldCharType="separate"/>
      </w:r>
      <w:r w:rsidR="007E5C1F">
        <w:t>3.1</w:t>
      </w:r>
      <w:r>
        <w:fldChar w:fldCharType="end"/>
      </w:r>
      <w:r>
        <w:t>.</w:t>
      </w:r>
    </w:p>
    <w:p w14:paraId="66075A1F" w14:textId="77777777" w:rsidR="004C56A7" w:rsidRPr="00E56360" w:rsidRDefault="004C56A7" w:rsidP="004C56A7">
      <w:pPr>
        <w:pStyle w:val="DefinitionL1"/>
        <w:rPr>
          <w:b/>
          <w:color w:val="FF0000"/>
        </w:rPr>
      </w:pPr>
      <w:r w:rsidRPr="003D25C3">
        <w:rPr>
          <w:b/>
        </w:rPr>
        <w:t>External Administrator</w:t>
      </w:r>
      <w:r>
        <w:rPr>
          <w:b/>
        </w:rPr>
        <w:t xml:space="preserve"> </w:t>
      </w:r>
      <w:r>
        <w:t xml:space="preserve">means </w:t>
      </w:r>
      <w:r w:rsidRPr="00B04B08">
        <w:t>an administrator, controller or managing controller (each as defined in the Corporations Act), trustee, provisional liquidator, liquidator or any other person (however described) holding or appointed to an analogous office or acting or purporting to act in an analogous capacity.</w:t>
      </w:r>
    </w:p>
    <w:p w14:paraId="43194794" w14:textId="7234466E" w:rsidR="004C56A7" w:rsidRPr="00D0118B" w:rsidRDefault="004C56A7" w:rsidP="00E56360">
      <w:pPr>
        <w:pStyle w:val="DefinitionL1"/>
        <w:numPr>
          <w:ilvl w:val="0"/>
          <w:numId w:val="0"/>
        </w:numPr>
        <w:ind w:left="680"/>
      </w:pPr>
      <w:r w:rsidRPr="00D0118B">
        <w:rPr>
          <w:b/>
        </w:rPr>
        <w:t>Final Report</w:t>
      </w:r>
      <w:r w:rsidRPr="00D0118B">
        <w:t xml:space="preserve"> means the Report, in a form acceptable to the Department, to be provided to the Department in accordance with clause </w:t>
      </w:r>
      <w:r w:rsidR="004C6F7A">
        <w:rPr>
          <w:color w:val="FF0000"/>
        </w:rPr>
        <w:fldChar w:fldCharType="begin"/>
      </w:r>
      <w:r w:rsidR="004C6F7A">
        <w:instrText xml:space="preserve"> REF _Ref25157600 \w \h </w:instrText>
      </w:r>
      <w:r w:rsidR="004C6F7A">
        <w:rPr>
          <w:color w:val="FF0000"/>
        </w:rPr>
      </w:r>
      <w:r w:rsidR="004C6F7A">
        <w:rPr>
          <w:color w:val="FF0000"/>
        </w:rPr>
        <w:fldChar w:fldCharType="separate"/>
      </w:r>
      <w:r w:rsidR="007E5C1F">
        <w:t>15.4</w:t>
      </w:r>
      <w:r w:rsidR="004C6F7A">
        <w:rPr>
          <w:color w:val="FF0000"/>
        </w:rPr>
        <w:fldChar w:fldCharType="end"/>
      </w:r>
      <w:r w:rsidRPr="00D0118B">
        <w:t>.</w:t>
      </w:r>
    </w:p>
    <w:p w14:paraId="3BDBDD52" w14:textId="77777777" w:rsidR="004C56A7" w:rsidRPr="00D0118B" w:rsidRDefault="004C56A7" w:rsidP="004C56A7">
      <w:pPr>
        <w:pStyle w:val="DefinitionL1"/>
      </w:pPr>
      <w:bookmarkStart w:id="127" w:name="_DTBK2037"/>
      <w:bookmarkEnd w:id="126"/>
      <w:r w:rsidRPr="00D0118B">
        <w:rPr>
          <w:b/>
        </w:rPr>
        <w:t>Freedom of Information Commissioner</w:t>
      </w:r>
      <w:r w:rsidRPr="00D0118B">
        <w:t xml:space="preserve"> means the office established under the </w:t>
      </w:r>
      <w:r w:rsidRPr="00D0118B">
        <w:rPr>
          <w:i/>
        </w:rPr>
        <w:t>Australian Information Commissioner Act 2010</w:t>
      </w:r>
      <w:r w:rsidRPr="00D0118B">
        <w:t xml:space="preserve"> (Cth) and includes any other person that may, from time to time, perform the functions of that office.</w:t>
      </w:r>
    </w:p>
    <w:p w14:paraId="7CC6637C" w14:textId="15EF2C31" w:rsidR="00542C7E" w:rsidRDefault="00542C7E">
      <w:pPr>
        <w:pStyle w:val="DefinitionL1"/>
      </w:pPr>
      <w:bookmarkStart w:id="128" w:name="_DTBK2038"/>
      <w:bookmarkEnd w:id="127"/>
      <w:r>
        <w:rPr>
          <w:b/>
        </w:rPr>
        <w:t xml:space="preserve">Funding Arrangement Manager </w:t>
      </w:r>
      <w:r>
        <w:t>means the Department person or position holder specified in Item </w:t>
      </w:r>
      <w:r w:rsidR="00EA54B5">
        <w:fldChar w:fldCharType="begin"/>
      </w:r>
      <w:r w:rsidR="00EA54B5">
        <w:instrText xml:space="preserve"> REF _Ref25660888 \n \h </w:instrText>
      </w:r>
      <w:r w:rsidR="00EA54B5">
        <w:fldChar w:fldCharType="separate"/>
      </w:r>
      <w:r w:rsidR="007E5C1F">
        <w:t>7.1</w:t>
      </w:r>
      <w:r w:rsidR="00EA54B5">
        <w:fldChar w:fldCharType="end"/>
      </w:r>
      <w:r>
        <w:t xml:space="preserve"> of </w:t>
      </w:r>
      <w:r>
        <w:fldChar w:fldCharType="begin"/>
      </w:r>
      <w:r>
        <w:instrText xml:space="preserve"> REF _Ref1121151 \w \h </w:instrText>
      </w:r>
      <w:r>
        <w:fldChar w:fldCharType="separate"/>
      </w:r>
      <w:r w:rsidR="007E5C1F">
        <w:t>Schedule 1</w:t>
      </w:r>
      <w:r>
        <w:fldChar w:fldCharType="end"/>
      </w:r>
      <w:r>
        <w:t>.</w:t>
      </w:r>
    </w:p>
    <w:p w14:paraId="61E37DF0" w14:textId="77777777" w:rsidR="00542C7E" w:rsidRPr="00D0118B" w:rsidRDefault="004C56A7">
      <w:pPr>
        <w:pStyle w:val="DefinitionL1"/>
      </w:pPr>
      <w:r w:rsidRPr="00D0118B">
        <w:rPr>
          <w:b/>
        </w:rPr>
        <w:t xml:space="preserve">Funds </w:t>
      </w:r>
      <w:r w:rsidRPr="00D0118B">
        <w:t xml:space="preserve">means the amount payable by the Department to the Participant under this Agreement and includes any interest earned on the Funds. </w:t>
      </w:r>
    </w:p>
    <w:p w14:paraId="6F633D9F" w14:textId="77777777" w:rsidR="004C56A7" w:rsidRPr="00D0118B" w:rsidRDefault="004C56A7">
      <w:pPr>
        <w:pStyle w:val="DefinitionL1"/>
      </w:pPr>
      <w:bookmarkStart w:id="129" w:name="_DTBK2039"/>
      <w:bookmarkEnd w:id="128"/>
      <w:r w:rsidRPr="00D0118B">
        <w:rPr>
          <w:b/>
        </w:rPr>
        <w:t>Government Agency</w:t>
      </w:r>
      <w:r w:rsidRPr="00D0118B">
        <w:t xml:space="preserve"> means:</w:t>
      </w:r>
    </w:p>
    <w:p w14:paraId="4D3FEA02" w14:textId="77777777" w:rsidR="004C56A7" w:rsidRPr="00D0118B" w:rsidRDefault="004C56A7" w:rsidP="004C56A7">
      <w:pPr>
        <w:pStyle w:val="DefinitionL2"/>
      </w:pPr>
      <w:bookmarkStart w:id="130" w:name="_DTBK2621"/>
      <w:r w:rsidRPr="00D0118B">
        <w:t>a body corporate or an unincorporated body established or constituted for a public purpose by Commonwealth legislation, or an instrument made under that legislation;</w:t>
      </w:r>
    </w:p>
    <w:p w14:paraId="28012246" w14:textId="7CF8762B" w:rsidR="004C56A7" w:rsidRPr="00D0118B" w:rsidRDefault="004C56A7" w:rsidP="004C56A7">
      <w:pPr>
        <w:pStyle w:val="DefinitionL2"/>
      </w:pPr>
      <w:bookmarkStart w:id="131" w:name="_DTBK2130"/>
      <w:bookmarkEnd w:id="130"/>
      <w:r w:rsidRPr="00D0118B">
        <w:t>a body established by the Governor-General or by a Minister of State of the Common</w:t>
      </w:r>
      <w:r w:rsidR="000B6AD6">
        <w:t>wealth, including departments;</w:t>
      </w:r>
    </w:p>
    <w:p w14:paraId="4E8C9F36" w14:textId="77777777" w:rsidR="004C56A7" w:rsidRPr="00D0118B" w:rsidRDefault="004C56A7" w:rsidP="004C56A7">
      <w:pPr>
        <w:pStyle w:val="DefinitionL2"/>
      </w:pPr>
      <w:bookmarkStart w:id="132" w:name="_DTBK2622"/>
      <w:bookmarkEnd w:id="131"/>
      <w:r w:rsidRPr="00D0118B">
        <w:t>an incorporated company over which the Commonwealth exercises control; or</w:t>
      </w:r>
    </w:p>
    <w:p w14:paraId="03C4B4E9" w14:textId="77777777" w:rsidR="004C56A7" w:rsidRPr="00D0118B" w:rsidRDefault="004C56A7" w:rsidP="004C56A7">
      <w:pPr>
        <w:pStyle w:val="DefinitionL2"/>
      </w:pPr>
      <w:r w:rsidRPr="00D0118B">
        <w:t xml:space="preserve">any federal, state, local government, semi-government, quasi-government or other department, body or authority (statutory or otherwise). </w:t>
      </w:r>
    </w:p>
    <w:p w14:paraId="2C5CFD67" w14:textId="05EFEAB3" w:rsidR="004C56A7" w:rsidRPr="00D0118B" w:rsidRDefault="004C56A7" w:rsidP="004C56A7">
      <w:pPr>
        <w:pStyle w:val="DefinitionL1"/>
      </w:pPr>
      <w:bookmarkStart w:id="133" w:name="_DTBK2040"/>
      <w:bookmarkEnd w:id="129"/>
      <w:bookmarkEnd w:id="132"/>
      <w:r w:rsidRPr="00D0118B">
        <w:rPr>
          <w:b/>
        </w:rPr>
        <w:t>Guidelines</w:t>
      </w:r>
      <w:r w:rsidRPr="00D0118B">
        <w:t xml:space="preserve"> means the guidelines for the Program </w:t>
      </w:r>
      <w:r w:rsidR="00654BE8" w:rsidRPr="00D0118B">
        <w:t xml:space="preserve">prepared by the Department </w:t>
      </w:r>
      <w:r w:rsidRPr="00D0118B">
        <w:t>as described in Item </w:t>
      </w:r>
      <w:r w:rsidR="00E56360">
        <w:fldChar w:fldCharType="begin"/>
      </w:r>
      <w:r w:rsidR="00E56360">
        <w:instrText xml:space="preserve"> REF _Ref1558706 \n \h </w:instrText>
      </w:r>
      <w:r w:rsidR="00E56360">
        <w:fldChar w:fldCharType="separate"/>
      </w:r>
      <w:r w:rsidR="007E5C1F">
        <w:t>1.3</w:t>
      </w:r>
      <w:r w:rsidR="00E56360">
        <w:fldChar w:fldCharType="end"/>
      </w:r>
      <w:r w:rsidRPr="00D0118B">
        <w:t xml:space="preserve"> of </w:t>
      </w:r>
      <w:r w:rsidR="00E56360">
        <w:fldChar w:fldCharType="begin"/>
      </w:r>
      <w:r w:rsidR="00E56360">
        <w:instrText xml:space="preserve"> REF _Ref24959737 \n \h </w:instrText>
      </w:r>
      <w:r w:rsidR="00E56360">
        <w:fldChar w:fldCharType="separate"/>
      </w:r>
      <w:r w:rsidR="007E5C1F">
        <w:t>Schedule 1</w:t>
      </w:r>
      <w:r w:rsidR="00E56360">
        <w:fldChar w:fldCharType="end"/>
      </w:r>
      <w:r w:rsidRPr="00D0118B">
        <w:t xml:space="preserve">. </w:t>
      </w:r>
    </w:p>
    <w:p w14:paraId="06721916" w14:textId="77777777" w:rsidR="004C56A7" w:rsidRPr="00D0118B" w:rsidRDefault="004C56A7" w:rsidP="00D0118B">
      <w:pPr>
        <w:pStyle w:val="DefinitionL1"/>
      </w:pPr>
      <w:bookmarkStart w:id="134" w:name="_BPDC_LN_INS_1230"/>
      <w:bookmarkStart w:id="135" w:name="_BPDC_PR_INS_1231"/>
      <w:bookmarkStart w:id="136" w:name="_BPDC_LN_INS_1228"/>
      <w:bookmarkStart w:id="137" w:name="_BPDC_PR_INS_1229"/>
      <w:bookmarkStart w:id="138" w:name="_DTBK2043"/>
      <w:bookmarkEnd w:id="133"/>
      <w:bookmarkEnd w:id="134"/>
      <w:bookmarkEnd w:id="135"/>
      <w:bookmarkEnd w:id="136"/>
      <w:bookmarkEnd w:id="137"/>
      <w:r w:rsidRPr="00D0118B">
        <w:rPr>
          <w:b/>
        </w:rPr>
        <w:t>Information Commissioner</w:t>
      </w:r>
      <w:r w:rsidRPr="00D0118B">
        <w:t xml:space="preserve"> means the office established under the </w:t>
      </w:r>
      <w:r w:rsidRPr="00D0118B">
        <w:rPr>
          <w:i/>
        </w:rPr>
        <w:t>Australian Information Commissioner Act 2010 (</w:t>
      </w:r>
      <w:r w:rsidRPr="00D0118B">
        <w:t>Cth) and includes any other person that may, from time to time, perform the functions of that office.</w:t>
      </w:r>
    </w:p>
    <w:p w14:paraId="62390B1A" w14:textId="77777777" w:rsidR="004C56A7" w:rsidRPr="00D0118B" w:rsidRDefault="004C56A7" w:rsidP="004C56A7">
      <w:pPr>
        <w:pStyle w:val="DefinitionL1"/>
      </w:pPr>
      <w:bookmarkStart w:id="139" w:name="_DTBK2044"/>
      <w:bookmarkEnd w:id="138"/>
      <w:r w:rsidRPr="00D0118B">
        <w:rPr>
          <w:b/>
        </w:rPr>
        <w:t>Insolvency Event</w:t>
      </w:r>
      <w:r w:rsidRPr="00D0118B">
        <w:t xml:space="preserve"> means, in respect of the Participant, any of the following:</w:t>
      </w:r>
    </w:p>
    <w:p w14:paraId="416BC16E" w14:textId="77777777" w:rsidR="004C56A7" w:rsidRPr="00D0118B" w:rsidRDefault="004C56A7" w:rsidP="004C56A7">
      <w:pPr>
        <w:pStyle w:val="DefinitionL2"/>
      </w:pPr>
      <w:r w:rsidRPr="00D0118B">
        <w:t>it becomes insolvent within the meaning of section 95A, or is taken to have failed to comply with a statutory demand under section 459F(1), or must be presumed by a court to be insolvent under section 459C(2), or is the subject of a circumstance specified in section 461 (whether or not an application to court has been made under that section) or, if the person is a Part 5.7 body, is taken to be unable to pay its debts under section 585, of the Corporations Act;</w:t>
      </w:r>
    </w:p>
    <w:p w14:paraId="5DE882C2" w14:textId="77777777" w:rsidR="004C56A7" w:rsidRPr="00D0118B" w:rsidRDefault="004C56A7" w:rsidP="004C56A7">
      <w:pPr>
        <w:pStyle w:val="DefinitionL2"/>
      </w:pPr>
      <w:r w:rsidRPr="00D0118B">
        <w:t>except with the Department's consent:</w:t>
      </w:r>
    </w:p>
    <w:p w14:paraId="3BED3899" w14:textId="77777777" w:rsidR="004C56A7" w:rsidRPr="00D0118B" w:rsidRDefault="004C56A7" w:rsidP="004C56A7">
      <w:pPr>
        <w:pStyle w:val="DefinitionL3"/>
      </w:pPr>
      <w:r w:rsidRPr="00D0118B">
        <w:t>it is the subject of a Liquidation, or an order or an application is made for its Liquidation; or</w:t>
      </w:r>
    </w:p>
    <w:p w14:paraId="16A1238C" w14:textId="77777777" w:rsidR="004C56A7" w:rsidRPr="00D0118B" w:rsidRDefault="004C56A7" w:rsidP="004C56A7">
      <w:pPr>
        <w:pStyle w:val="DefinitionL3"/>
      </w:pPr>
      <w:r w:rsidRPr="00D0118B">
        <w:t>an effective resolution is passed or meeting summoned or convened to consider a resolution for its Liquidation;</w:t>
      </w:r>
    </w:p>
    <w:p w14:paraId="3EDD5CCB" w14:textId="77777777" w:rsidR="004C56A7" w:rsidRPr="00D0118B" w:rsidRDefault="004C56A7" w:rsidP="004C56A7">
      <w:pPr>
        <w:pStyle w:val="DefinitionL2"/>
      </w:pPr>
      <w:r w:rsidRPr="00D0118B">
        <w:t>an External Administrator is appointed to it or any of its assets or a step is taken to do so or its Related Body requests such an appointment;</w:t>
      </w:r>
    </w:p>
    <w:p w14:paraId="4D3DB4A8" w14:textId="77777777" w:rsidR="004C56A7" w:rsidRPr="00D0118B" w:rsidRDefault="004C56A7" w:rsidP="004C56A7">
      <w:pPr>
        <w:pStyle w:val="DefinitionL2"/>
      </w:pPr>
      <w:r w:rsidRPr="00D0118B">
        <w:t>if a registered corporation under the Corporations Act, a step is taken under section 601AA, 601AB or 601AC of the Corporations Act to cancel its registration;</w:t>
      </w:r>
    </w:p>
    <w:p w14:paraId="534873DC" w14:textId="77777777" w:rsidR="004C56A7" w:rsidRPr="00D0118B" w:rsidRDefault="004C56A7" w:rsidP="004C56A7">
      <w:pPr>
        <w:pStyle w:val="DefinitionL2"/>
      </w:pPr>
      <w:r w:rsidRPr="00D0118B">
        <w:t>if a trustee of a Trust, it is unable to satisfy out of the assets of the Trust the liabilities incurred by it as and when those liabilities fall due;</w:t>
      </w:r>
    </w:p>
    <w:p w14:paraId="1D91AF2B" w14:textId="77777777" w:rsidR="004C56A7" w:rsidRPr="00D0118B" w:rsidRDefault="004C56A7" w:rsidP="004C56A7">
      <w:pPr>
        <w:pStyle w:val="DefinitionL2"/>
      </w:pPr>
      <w:r w:rsidRPr="00D0118B">
        <w:lastRenderedPageBreak/>
        <w:t xml:space="preserve">any event or conduct occurs which would enable a court to grant a petition, or an order is made, for the bankruptcy of an individual or his estate pursuant to the </w:t>
      </w:r>
      <w:r w:rsidRPr="00690075">
        <w:rPr>
          <w:i/>
        </w:rPr>
        <w:t>Bankruptcy Act</w:t>
      </w:r>
      <w:r w:rsidR="00E56360" w:rsidRPr="00690075">
        <w:rPr>
          <w:i/>
        </w:rPr>
        <w:t xml:space="preserve"> 1966</w:t>
      </w:r>
      <w:r w:rsidR="00E56360">
        <w:t xml:space="preserve"> (Cth)</w:t>
      </w:r>
      <w:r w:rsidRPr="00D0118B">
        <w:t>;</w:t>
      </w:r>
    </w:p>
    <w:p w14:paraId="78F9BBD7" w14:textId="77777777" w:rsidR="004C56A7" w:rsidRPr="00D0118B" w:rsidRDefault="004C56A7" w:rsidP="004C56A7">
      <w:pPr>
        <w:pStyle w:val="DefinitionL2"/>
      </w:pPr>
      <w:bookmarkStart w:id="140" w:name="_Ref508185984"/>
      <w:r w:rsidRPr="00D0118B">
        <w:t>any application (not withdrawn or dismissed within five (5) Business Days) is made to a court for an order, a meeting is convened, a resolution is passed or any negotiations are commenced, for the purpose of implementing or agreeing:</w:t>
      </w:r>
      <w:bookmarkEnd w:id="140"/>
      <w:r w:rsidRPr="00D0118B">
        <w:t xml:space="preserve"> </w:t>
      </w:r>
    </w:p>
    <w:p w14:paraId="1FA8224A" w14:textId="77777777" w:rsidR="004C56A7" w:rsidRPr="00D0118B" w:rsidRDefault="004C56A7" w:rsidP="004C56A7">
      <w:pPr>
        <w:pStyle w:val="DefinitionL3"/>
      </w:pPr>
      <w:r w:rsidRPr="00D0118B">
        <w:t xml:space="preserve">a moratorium of any debts of a person; </w:t>
      </w:r>
    </w:p>
    <w:p w14:paraId="10383C0A" w14:textId="77777777" w:rsidR="004C56A7" w:rsidRPr="00D0118B" w:rsidRDefault="004C56A7" w:rsidP="004C56A7">
      <w:pPr>
        <w:pStyle w:val="DefinitionL3"/>
      </w:pPr>
      <w:r w:rsidRPr="00D0118B">
        <w:t xml:space="preserve">a personal insolvency agreement; </w:t>
      </w:r>
    </w:p>
    <w:p w14:paraId="5864063A" w14:textId="77777777" w:rsidR="004C56A7" w:rsidRPr="00D0118B" w:rsidRDefault="004C56A7" w:rsidP="004C56A7">
      <w:pPr>
        <w:pStyle w:val="DefinitionL3"/>
      </w:pPr>
      <w:r w:rsidRPr="00D0118B">
        <w:t xml:space="preserve">any other assignment, composition or arrangement (formal or informal) with a person's creditors; </w:t>
      </w:r>
    </w:p>
    <w:p w14:paraId="104FBA90" w14:textId="77777777" w:rsidR="004C56A7" w:rsidRDefault="004C56A7" w:rsidP="004C56A7">
      <w:pPr>
        <w:pStyle w:val="DefinitionL3"/>
      </w:pPr>
      <w:r>
        <w:t>any similar proceeding or arrangement by which the assets of a person are subjected conditionally or unconditionally to the control of that person's creditors or a trustee; or</w:t>
      </w:r>
    </w:p>
    <w:p w14:paraId="5DB4D178" w14:textId="37FEB1D3" w:rsidR="004C56A7" w:rsidRDefault="004C56A7" w:rsidP="004C56A7">
      <w:pPr>
        <w:pStyle w:val="DefinitionL3"/>
      </w:pPr>
      <w:r>
        <w:t>or any agreement or other arrangement of the type referred to in this paragraph </w:t>
      </w:r>
      <w:r>
        <w:fldChar w:fldCharType="begin"/>
      </w:r>
      <w:r>
        <w:instrText xml:space="preserve"> REF _Ref508185984 \r \h </w:instrText>
      </w:r>
      <w:r>
        <w:fldChar w:fldCharType="separate"/>
      </w:r>
      <w:r w:rsidR="007E5C1F">
        <w:t>(g)</w:t>
      </w:r>
      <w:r>
        <w:fldChar w:fldCharType="end"/>
      </w:r>
      <w:r>
        <w:t xml:space="preserve"> is ordered, declared or agreed to;</w:t>
      </w:r>
    </w:p>
    <w:p w14:paraId="7CD4DA68" w14:textId="77777777" w:rsidR="004C56A7" w:rsidRDefault="004C56A7" w:rsidP="004C56A7">
      <w:pPr>
        <w:pStyle w:val="DefinitionL2"/>
      </w:pPr>
      <w:r>
        <w:t>a person becomes an insolvent under administration (as defined in the Corporations Act);</w:t>
      </w:r>
    </w:p>
    <w:p w14:paraId="0CCBC49E" w14:textId="77777777" w:rsidR="004C56A7" w:rsidRDefault="004C56A7" w:rsidP="004C56A7">
      <w:pPr>
        <w:pStyle w:val="DefinitionL2"/>
      </w:pPr>
      <w:r>
        <w:t>an analogous or equivalent event to any listed above occurs in any jurisdiction; or</w:t>
      </w:r>
    </w:p>
    <w:p w14:paraId="00428631" w14:textId="77777777" w:rsidR="004C56A7" w:rsidRPr="00373B71" w:rsidRDefault="004C56A7" w:rsidP="004C56A7">
      <w:pPr>
        <w:pStyle w:val="DefinitionL2"/>
      </w:pPr>
      <w:r>
        <w:t>it stops or suspends payment to all or a class of creditors generally.</w:t>
      </w:r>
    </w:p>
    <w:p w14:paraId="1322C066" w14:textId="77777777" w:rsidR="004C56A7" w:rsidRDefault="004C56A7" w:rsidP="004C56A7">
      <w:pPr>
        <w:pStyle w:val="DefinitionL1"/>
      </w:pPr>
      <w:r w:rsidRPr="00A046C5">
        <w:rPr>
          <w:b/>
        </w:rPr>
        <w:t>Intellectual Property</w:t>
      </w:r>
      <w:r>
        <w:t xml:space="preserve"> </w:t>
      </w:r>
      <w:r w:rsidRPr="009B1CCB">
        <w:rPr>
          <w:b/>
        </w:rPr>
        <w:t>Rights</w:t>
      </w:r>
      <w:r>
        <w:t xml:space="preserve"> means all intellectual property rights subsisting anywhere in the world (whether registered or unregistered, and whether or not capable of being registered), including the following rights:</w:t>
      </w:r>
    </w:p>
    <w:p w14:paraId="373BBE2E" w14:textId="77777777" w:rsidR="004C56A7" w:rsidRDefault="004C56A7" w:rsidP="004C56A7">
      <w:pPr>
        <w:pStyle w:val="DefinitionL2"/>
      </w:pPr>
      <w:bookmarkStart w:id="141" w:name="_Ref504669399"/>
      <w:r w:rsidRPr="00D23263">
        <w:t xml:space="preserve">patents, copyright, rights in circuit layouts, designs, trade </w:t>
      </w:r>
      <w:r>
        <w:t xml:space="preserve">marks </w:t>
      </w:r>
      <w:r w:rsidRPr="00D23263">
        <w:t>and service marks (including goodwill in those marks), domain names</w:t>
      </w:r>
      <w:r>
        <w:t>,</w:t>
      </w:r>
      <w:r w:rsidRPr="00D23263">
        <w:t xml:space="preserve"> trade names and any right</w:t>
      </w:r>
      <w:r>
        <w:t>s to prevent third parties from using and disclosing</w:t>
      </w:r>
      <w:r w:rsidRPr="00D23263">
        <w:t xml:space="preserve"> confidential information (including know-how and trade secrets);</w:t>
      </w:r>
      <w:bookmarkEnd w:id="141"/>
    </w:p>
    <w:p w14:paraId="09FBCA9B" w14:textId="238C3B23" w:rsidR="004C56A7" w:rsidRDefault="004C56A7" w:rsidP="004C56A7">
      <w:pPr>
        <w:pStyle w:val="DefinitionL2"/>
      </w:pPr>
      <w:bookmarkStart w:id="142" w:name="_Ref504669452"/>
      <w:r w:rsidRPr="007A0779">
        <w:t>any application or right to apply for registration of any of the rights referred to in paragraph</w:t>
      </w:r>
      <w:r>
        <w:t> </w:t>
      </w:r>
      <w:r>
        <w:fldChar w:fldCharType="begin"/>
      </w:r>
      <w:r>
        <w:instrText xml:space="preserve"> REF _Ref504669399 \r \h </w:instrText>
      </w:r>
      <w:r>
        <w:fldChar w:fldCharType="separate"/>
      </w:r>
      <w:r w:rsidR="007E5C1F">
        <w:t>(a)</w:t>
      </w:r>
      <w:r>
        <w:fldChar w:fldCharType="end"/>
      </w:r>
      <w:r>
        <w:t>; and</w:t>
      </w:r>
      <w:bookmarkEnd w:id="142"/>
    </w:p>
    <w:p w14:paraId="1B984479" w14:textId="4B1A23EB" w:rsidR="004C56A7" w:rsidRPr="00694151" w:rsidRDefault="004C56A7" w:rsidP="004C56A7">
      <w:pPr>
        <w:pStyle w:val="DefinitionL2"/>
      </w:pPr>
      <w:r w:rsidRPr="007A0779">
        <w:t>all rights of a similar nature to any of the rights in paragraphs </w:t>
      </w:r>
      <w:r>
        <w:fldChar w:fldCharType="begin"/>
      </w:r>
      <w:r>
        <w:instrText xml:space="preserve"> REF _Ref504669399 \r \h </w:instrText>
      </w:r>
      <w:r>
        <w:fldChar w:fldCharType="separate"/>
      </w:r>
      <w:r w:rsidR="007E5C1F">
        <w:t>(a)</w:t>
      </w:r>
      <w:r>
        <w:fldChar w:fldCharType="end"/>
      </w:r>
      <w:r>
        <w:t xml:space="preserve"> and </w:t>
      </w:r>
      <w:r>
        <w:fldChar w:fldCharType="begin"/>
      </w:r>
      <w:r>
        <w:instrText xml:space="preserve"> REF _Ref504669452 \r \h </w:instrText>
      </w:r>
      <w:r>
        <w:fldChar w:fldCharType="separate"/>
      </w:r>
      <w:r w:rsidR="007E5C1F">
        <w:t>(b)</w:t>
      </w:r>
      <w:r>
        <w:fldChar w:fldCharType="end"/>
      </w:r>
      <w:r w:rsidRPr="007A0779">
        <w:t xml:space="preserve"> that may subsist anywhere in the world</w:t>
      </w:r>
      <w:r>
        <w:t>.</w:t>
      </w:r>
    </w:p>
    <w:p w14:paraId="3B879738" w14:textId="77777777" w:rsidR="004C56A7" w:rsidRDefault="004C56A7" w:rsidP="004C56A7">
      <w:pPr>
        <w:pStyle w:val="DefinitionL1"/>
      </w:pPr>
      <w:bookmarkStart w:id="143" w:name="_DTBK1974"/>
      <w:bookmarkEnd w:id="139"/>
      <w:r w:rsidRPr="00A046C5">
        <w:rPr>
          <w:b/>
        </w:rPr>
        <w:t>Interest</w:t>
      </w:r>
      <w:r>
        <w:t xml:space="preserve"> means interest calculated at the 90 day bank-accepted bill rate (available from the Reserve Bank of Australia) less 10 basis points.</w:t>
      </w:r>
    </w:p>
    <w:p w14:paraId="5BC12133" w14:textId="7CB2E534" w:rsidR="004C56A7" w:rsidRDefault="004C56A7" w:rsidP="004C56A7">
      <w:pPr>
        <w:pStyle w:val="DefinitionL1"/>
      </w:pPr>
      <w:bookmarkStart w:id="144" w:name="_DTBK2045"/>
      <w:bookmarkEnd w:id="143"/>
      <w:r>
        <w:rPr>
          <w:b/>
        </w:rPr>
        <w:t xml:space="preserve">Item </w:t>
      </w:r>
      <w:r>
        <w:t xml:space="preserve">means an Item in </w:t>
      </w:r>
      <w:r>
        <w:fldChar w:fldCharType="begin"/>
      </w:r>
      <w:r>
        <w:instrText xml:space="preserve"> REF _Ref1023843 \w \h </w:instrText>
      </w:r>
      <w:r>
        <w:fldChar w:fldCharType="separate"/>
      </w:r>
      <w:r w:rsidR="007E5C1F">
        <w:t>Schedule 1</w:t>
      </w:r>
      <w:r>
        <w:fldChar w:fldCharType="end"/>
      </w:r>
      <w:r>
        <w:t>.</w:t>
      </w:r>
    </w:p>
    <w:p w14:paraId="1B2383E9" w14:textId="77777777" w:rsidR="004C56A7" w:rsidRDefault="004C56A7" w:rsidP="004C56A7">
      <w:pPr>
        <w:pStyle w:val="DefinitionL1"/>
      </w:pPr>
      <w:bookmarkStart w:id="145" w:name="_DTBK2046"/>
      <w:bookmarkEnd w:id="144"/>
      <w:r w:rsidRPr="00A046C5">
        <w:rPr>
          <w:b/>
        </w:rPr>
        <w:t>Law</w:t>
      </w:r>
      <w:r>
        <w:t xml:space="preserve"> means any applicable statute, regulation, by-law, ordinance or subordinate legislation in force from time to time anywhere in Australia, whether made by a State, Territory, the Commonwealth, or a local government, and includes the common law and rules of equity as applicable from time to time.</w:t>
      </w:r>
    </w:p>
    <w:p w14:paraId="3C884814" w14:textId="77777777" w:rsidR="004C56A7" w:rsidRDefault="004C56A7" w:rsidP="004C56A7">
      <w:pPr>
        <w:pStyle w:val="DefinitionL1"/>
        <w:numPr>
          <w:ilvl w:val="0"/>
          <w:numId w:val="0"/>
        </w:numPr>
        <w:ind w:left="680"/>
      </w:pPr>
      <w:bookmarkStart w:id="146" w:name="_DTBK2047"/>
      <w:bookmarkEnd w:id="145"/>
      <w:r>
        <w:rPr>
          <w:b/>
        </w:rPr>
        <w:t xml:space="preserve">Liquidation </w:t>
      </w:r>
      <w:r>
        <w:t>means:</w:t>
      </w:r>
    </w:p>
    <w:p w14:paraId="5341F737" w14:textId="77777777" w:rsidR="004C56A7" w:rsidRDefault="004C56A7" w:rsidP="004C56A7">
      <w:pPr>
        <w:pStyle w:val="DefinitionL2"/>
        <w:keepLines/>
      </w:pPr>
      <w:r>
        <w:t>a winding up, dissolution, liquidation, provisional liquidation, administration, bankruptcy or other proceeding for which an External Administrator is appointed, or an analogous or equivalent event or proceeding in any jurisdiction; or</w:t>
      </w:r>
    </w:p>
    <w:p w14:paraId="24B5CB8E" w14:textId="77777777" w:rsidR="004C56A7" w:rsidRPr="003D25C3" w:rsidRDefault="004C56A7" w:rsidP="004C56A7">
      <w:pPr>
        <w:pStyle w:val="DefinitionL2"/>
      </w:pPr>
      <w:r>
        <w:t>an arrangement, moratorium, assignment or composition with or for the benefit of creditors or any class or group of them.</w:t>
      </w:r>
    </w:p>
    <w:p w14:paraId="6D4EC081" w14:textId="77777777" w:rsidR="004C56A7" w:rsidRDefault="004C56A7" w:rsidP="004C56A7">
      <w:pPr>
        <w:pStyle w:val="DefinitionL1"/>
      </w:pPr>
      <w:r w:rsidRPr="00B54A55">
        <w:rPr>
          <w:b/>
        </w:rPr>
        <w:t>Material</w:t>
      </w:r>
      <w:r>
        <w:t xml:space="preserve"> means </w:t>
      </w:r>
      <w:r w:rsidRPr="008D1F0B">
        <w:t>any software, firmware, documented methodology or process, tools, object libraries, documentation or other material in whatever form, including without limitation any reports, specifications, business rules or requirements, user manuals, user guides, operations manuals, training materials and instructions, and the subject matter of any Intellectual Property Rights.</w:t>
      </w:r>
      <w:r>
        <w:t xml:space="preserve"> </w:t>
      </w:r>
      <w:bookmarkStart w:id="147" w:name="_DTBK2048"/>
      <w:bookmarkEnd w:id="146"/>
    </w:p>
    <w:p w14:paraId="013BFE5E" w14:textId="77777777" w:rsidR="004C56A7" w:rsidRDefault="004C56A7" w:rsidP="004C56A7">
      <w:pPr>
        <w:pStyle w:val="DefinitionL1"/>
      </w:pPr>
      <w:r w:rsidRPr="00B54A55">
        <w:rPr>
          <w:b/>
        </w:rPr>
        <w:t>Milestone</w:t>
      </w:r>
      <w:r>
        <w:t xml:space="preserve"> means a milestone set out in the Milestone Schedule.</w:t>
      </w:r>
    </w:p>
    <w:p w14:paraId="759A0608" w14:textId="5FF6012A" w:rsidR="004C56A7" w:rsidRDefault="004C56A7" w:rsidP="004C56A7">
      <w:pPr>
        <w:pStyle w:val="DefinitionL1"/>
      </w:pPr>
      <w:bookmarkStart w:id="148" w:name="_DTBK2049"/>
      <w:bookmarkEnd w:id="147"/>
      <w:r w:rsidRPr="00A046C5">
        <w:rPr>
          <w:b/>
        </w:rPr>
        <w:t>Milestone Schedule</w:t>
      </w:r>
      <w:r>
        <w:t xml:space="preserve"> means the milestone schedule set out in </w:t>
      </w:r>
      <w:r>
        <w:fldChar w:fldCharType="begin"/>
      </w:r>
      <w:r>
        <w:instrText xml:space="preserve"> REF _Ref1380706 \n \h </w:instrText>
      </w:r>
      <w:r>
        <w:fldChar w:fldCharType="separate"/>
      </w:r>
      <w:r w:rsidR="007E5C1F">
        <w:t>Schedule 2</w:t>
      </w:r>
      <w:r>
        <w:fldChar w:fldCharType="end"/>
      </w:r>
      <w:r w:rsidR="00CA183D">
        <w:t xml:space="preserve">, as updated from time to time in </w:t>
      </w:r>
      <w:r w:rsidR="00EA54B5">
        <w:t>the</w:t>
      </w:r>
      <w:r w:rsidR="00CA183D">
        <w:t xml:space="preserve"> Project Plan</w:t>
      </w:r>
      <w:r w:rsidR="00EA54B5">
        <w:t xml:space="preserve"> that is approved by the Department in accordance with clause </w:t>
      </w:r>
      <w:r w:rsidR="00EA54B5">
        <w:fldChar w:fldCharType="begin"/>
      </w:r>
      <w:r w:rsidR="00EA54B5">
        <w:instrText xml:space="preserve"> REF _Ref25610303 \w \h </w:instrText>
      </w:r>
      <w:r w:rsidR="00EA54B5">
        <w:fldChar w:fldCharType="separate"/>
      </w:r>
      <w:r w:rsidR="007E5C1F">
        <w:t>3.3</w:t>
      </w:r>
      <w:r w:rsidR="00EA54B5">
        <w:fldChar w:fldCharType="end"/>
      </w:r>
      <w:r w:rsidR="00052D65">
        <w:t>3</w:t>
      </w:r>
      <w:r>
        <w:t>.</w:t>
      </w:r>
      <w:r w:rsidR="00CA183D">
        <w:t xml:space="preserve"> </w:t>
      </w:r>
    </w:p>
    <w:p w14:paraId="30E64F5A" w14:textId="77777777" w:rsidR="004C56A7" w:rsidRDefault="004C56A7" w:rsidP="004C56A7">
      <w:pPr>
        <w:pStyle w:val="DefinitionL1"/>
      </w:pPr>
      <w:bookmarkStart w:id="149" w:name="_DTBK2050"/>
      <w:bookmarkEnd w:id="148"/>
      <w:r w:rsidRPr="00A046C5">
        <w:rPr>
          <w:b/>
        </w:rPr>
        <w:lastRenderedPageBreak/>
        <w:t>Moral Rights</w:t>
      </w:r>
      <w:r>
        <w:t xml:space="preserve"> means each and every "moral right", as defined in the </w:t>
      </w:r>
      <w:r w:rsidRPr="008C3825">
        <w:rPr>
          <w:i/>
        </w:rPr>
        <w:t>Copyright Act 1968</w:t>
      </w:r>
      <w:r>
        <w:t xml:space="preserve"> (Cth).</w:t>
      </w:r>
    </w:p>
    <w:p w14:paraId="0E7F0B09" w14:textId="01A870B8" w:rsidR="004C56A7" w:rsidRDefault="004C56A7" w:rsidP="004C56A7">
      <w:pPr>
        <w:pStyle w:val="DefinitionL1"/>
      </w:pPr>
      <w:r>
        <w:rPr>
          <w:b/>
        </w:rPr>
        <w:t xml:space="preserve">Notice of Change </w:t>
      </w:r>
      <w:r>
        <w:t xml:space="preserve">means a notice of change substantially in the form of </w:t>
      </w:r>
      <w:r>
        <w:rPr>
          <w:highlight w:val="cyan"/>
        </w:rPr>
        <w:fldChar w:fldCharType="begin"/>
      </w:r>
      <w:r>
        <w:instrText xml:space="preserve"> REF _Ref2670830 \w \h </w:instrText>
      </w:r>
      <w:r>
        <w:rPr>
          <w:highlight w:val="cyan"/>
        </w:rPr>
      </w:r>
      <w:r>
        <w:rPr>
          <w:highlight w:val="cyan"/>
        </w:rPr>
        <w:fldChar w:fldCharType="separate"/>
      </w:r>
      <w:r w:rsidR="007E5C1F">
        <w:t>Schedule 4</w:t>
      </w:r>
      <w:r>
        <w:rPr>
          <w:highlight w:val="cyan"/>
        </w:rPr>
        <w:fldChar w:fldCharType="end"/>
      </w:r>
      <w:r>
        <w:t>.</w:t>
      </w:r>
    </w:p>
    <w:p w14:paraId="3AD71BDB" w14:textId="77777777" w:rsidR="004C56A7" w:rsidRDefault="004C56A7" w:rsidP="004C56A7">
      <w:pPr>
        <w:pStyle w:val="DefinitionL1"/>
      </w:pPr>
      <w:bookmarkStart w:id="150" w:name="_DTBK2051"/>
      <w:bookmarkEnd w:id="149"/>
      <w:r w:rsidRPr="00A046C5">
        <w:rPr>
          <w:b/>
        </w:rPr>
        <w:t>Ombudsman</w:t>
      </w:r>
      <w:r w:rsidRPr="00A046C5">
        <w:t xml:space="preserve"> means the office established under the </w:t>
      </w:r>
      <w:r w:rsidRPr="009B1CCB">
        <w:rPr>
          <w:i/>
        </w:rPr>
        <w:t>Ombudsman Act 1976</w:t>
      </w:r>
      <w:r>
        <w:t xml:space="preserve"> (Cth) and includes any other person that may, from time to time, perform the functions of that office.</w:t>
      </w:r>
    </w:p>
    <w:p w14:paraId="69547440" w14:textId="77777777" w:rsidR="004C56A7" w:rsidRDefault="004C56A7" w:rsidP="004C56A7">
      <w:pPr>
        <w:pStyle w:val="DefinitionL1"/>
      </w:pPr>
      <w:bookmarkStart w:id="151" w:name="_DTBK2052"/>
      <w:bookmarkEnd w:id="150"/>
      <w:r w:rsidRPr="00A046C5">
        <w:rPr>
          <w:b/>
        </w:rPr>
        <w:t>Other Contributions</w:t>
      </w:r>
      <w:r>
        <w:t xml:space="preserve"> means financial or in-kind resources (with in-kind resources valued at market rates) from third parties or the Participant for the </w:t>
      </w:r>
      <w:r w:rsidRPr="00B54A55">
        <w:t>Project</w:t>
      </w:r>
      <w:r>
        <w:t>, other than the Funds.</w:t>
      </w:r>
    </w:p>
    <w:p w14:paraId="67FCB754" w14:textId="512460E3" w:rsidR="004C56A7" w:rsidRDefault="004C56A7" w:rsidP="004C56A7">
      <w:pPr>
        <w:pStyle w:val="DefinitionL1"/>
      </w:pPr>
      <w:bookmarkStart w:id="152" w:name="_DTBK2054"/>
      <w:bookmarkEnd w:id="151"/>
      <w:r w:rsidRPr="00A046C5">
        <w:rPr>
          <w:b/>
        </w:rPr>
        <w:t xml:space="preserve">Participant </w:t>
      </w:r>
      <w:r>
        <w:rPr>
          <w:b/>
        </w:rPr>
        <w:t>Contact Officer</w:t>
      </w:r>
      <w:r>
        <w:t xml:space="preserve"> means the Participant person or position holder specified in Item </w:t>
      </w:r>
      <w:r>
        <w:fldChar w:fldCharType="begin"/>
      </w:r>
      <w:r>
        <w:instrText xml:space="preserve"> REF _Ref1558589 \n \h </w:instrText>
      </w:r>
      <w:r>
        <w:fldChar w:fldCharType="separate"/>
      </w:r>
      <w:r w:rsidR="007E5C1F">
        <w:t>7.2</w:t>
      </w:r>
      <w:r>
        <w:fldChar w:fldCharType="end"/>
      </w:r>
      <w:r>
        <w:t xml:space="preserve"> of </w:t>
      </w:r>
      <w:r>
        <w:fldChar w:fldCharType="begin"/>
      </w:r>
      <w:r>
        <w:instrText xml:space="preserve"> REF _Ref1121151 \w \h </w:instrText>
      </w:r>
      <w:r>
        <w:fldChar w:fldCharType="separate"/>
      </w:r>
      <w:r w:rsidR="007E5C1F">
        <w:t>Schedule 1</w:t>
      </w:r>
      <w:r>
        <w:fldChar w:fldCharType="end"/>
      </w:r>
      <w:r>
        <w:t>.</w:t>
      </w:r>
    </w:p>
    <w:p w14:paraId="651209EC" w14:textId="77777777" w:rsidR="004C56A7" w:rsidRDefault="004C56A7" w:rsidP="004C56A7">
      <w:pPr>
        <w:pStyle w:val="DefinitionL1"/>
      </w:pPr>
      <w:bookmarkStart w:id="153" w:name="_DTBK2055"/>
      <w:bookmarkEnd w:id="152"/>
      <w:r w:rsidRPr="00A046C5">
        <w:rPr>
          <w:b/>
        </w:rPr>
        <w:t>Party</w:t>
      </w:r>
      <w:r>
        <w:t xml:space="preserve"> means a party to this Agreement.</w:t>
      </w:r>
    </w:p>
    <w:p w14:paraId="00139EF8" w14:textId="77777777" w:rsidR="004C56A7" w:rsidRDefault="004C56A7" w:rsidP="004C56A7">
      <w:pPr>
        <w:pStyle w:val="DefinitionL1"/>
      </w:pPr>
      <w:bookmarkStart w:id="154" w:name="_DTBK2056"/>
      <w:bookmarkEnd w:id="153"/>
      <w:r w:rsidRPr="00A046C5">
        <w:rPr>
          <w:b/>
        </w:rPr>
        <w:t>Personal Information</w:t>
      </w:r>
      <w:r>
        <w:t xml:space="preserve"> has the meaning given in the </w:t>
      </w:r>
      <w:r w:rsidRPr="009B1CCB">
        <w:t>Privacy Act</w:t>
      </w:r>
      <w:r>
        <w:t>.</w:t>
      </w:r>
    </w:p>
    <w:p w14:paraId="0BC649B8" w14:textId="77777777" w:rsidR="004C56A7" w:rsidRDefault="004C56A7" w:rsidP="004C56A7">
      <w:pPr>
        <w:pStyle w:val="DefinitionL1"/>
      </w:pPr>
      <w:bookmarkStart w:id="155" w:name="_DTBK2132"/>
      <w:bookmarkEnd w:id="154"/>
      <w:r w:rsidRPr="00A046C5">
        <w:rPr>
          <w:b/>
        </w:rPr>
        <w:t>Personnel</w:t>
      </w:r>
      <w:r>
        <w:t xml:space="preserve"> means </w:t>
      </w:r>
      <w:r w:rsidRPr="00C82AD5">
        <w:t xml:space="preserve">an officer, employee, contractor, subcontractor, agent or representative of that party (except that the Department's Personnel excludes the </w:t>
      </w:r>
      <w:r>
        <w:t xml:space="preserve">Participant </w:t>
      </w:r>
      <w:r w:rsidRPr="00C82AD5">
        <w:t xml:space="preserve">and the </w:t>
      </w:r>
      <w:r>
        <w:t>Participant</w:t>
      </w:r>
      <w:r w:rsidRPr="00C82AD5">
        <w:t xml:space="preserve"> Personnel)</w:t>
      </w:r>
      <w:r>
        <w:t>.</w:t>
      </w:r>
    </w:p>
    <w:p w14:paraId="5106BF1B" w14:textId="242E7DB8" w:rsidR="004C56A7" w:rsidRDefault="004C56A7" w:rsidP="004C56A7">
      <w:pPr>
        <w:pStyle w:val="DefinitionL1"/>
      </w:pPr>
      <w:r w:rsidRPr="00A046C5">
        <w:rPr>
          <w:b/>
        </w:rPr>
        <w:t>Practical Completion</w:t>
      </w:r>
      <w:r>
        <w:t xml:space="preserve"> occurs when the Works have been completed and the requirements of clause </w:t>
      </w:r>
      <w:r>
        <w:fldChar w:fldCharType="begin"/>
      </w:r>
      <w:r>
        <w:instrText xml:space="preserve"> REF _Ref880856 \w \h </w:instrText>
      </w:r>
      <w:r>
        <w:fldChar w:fldCharType="separate"/>
      </w:r>
      <w:r w:rsidR="007E5C1F">
        <w:t>4.8</w:t>
      </w:r>
      <w:r>
        <w:fldChar w:fldCharType="end"/>
      </w:r>
      <w:r>
        <w:t xml:space="preserve"> have been satisfied. </w:t>
      </w:r>
    </w:p>
    <w:p w14:paraId="0ADE5D33" w14:textId="77777777" w:rsidR="004C56A7" w:rsidRDefault="004C56A7" w:rsidP="004C56A7">
      <w:pPr>
        <w:pStyle w:val="DefinitionL1"/>
      </w:pPr>
      <w:bookmarkStart w:id="156" w:name="_DTBK2057"/>
      <w:bookmarkEnd w:id="155"/>
      <w:r w:rsidRPr="00A046C5">
        <w:rPr>
          <w:b/>
        </w:rPr>
        <w:t>Privacy Commissioner</w:t>
      </w:r>
      <w:r>
        <w:t xml:space="preserve"> means the office established under the </w:t>
      </w:r>
      <w:r w:rsidRPr="00A046C5">
        <w:rPr>
          <w:i/>
        </w:rPr>
        <w:t>Australian Information Commissioner Act 2010</w:t>
      </w:r>
      <w:r>
        <w:t xml:space="preserve"> (Cth) and includes any other person that may, from time to time, perform the functions of that office.</w:t>
      </w:r>
    </w:p>
    <w:p w14:paraId="0FAA2E7E" w14:textId="77777777" w:rsidR="004C56A7" w:rsidRDefault="004C56A7" w:rsidP="004C56A7">
      <w:pPr>
        <w:pStyle w:val="DefinitionL1"/>
      </w:pPr>
      <w:r>
        <w:rPr>
          <w:b/>
        </w:rPr>
        <w:t xml:space="preserve">Privacy Act </w:t>
      </w:r>
      <w:r w:rsidRPr="009B1CCB">
        <w:t xml:space="preserve">means the </w:t>
      </w:r>
      <w:r w:rsidRPr="009B1CCB">
        <w:rPr>
          <w:i/>
        </w:rPr>
        <w:t xml:space="preserve">Privacy Act 1988 </w:t>
      </w:r>
      <w:r w:rsidRPr="009B1CCB">
        <w:t>(Cth).</w:t>
      </w:r>
    </w:p>
    <w:p w14:paraId="0EC65DC3" w14:textId="77777777" w:rsidR="004C56A7" w:rsidRDefault="004C56A7" w:rsidP="004C56A7">
      <w:pPr>
        <w:pStyle w:val="DefinitionL1"/>
      </w:pPr>
      <w:bookmarkStart w:id="157" w:name="_DTBK2058"/>
      <w:bookmarkEnd w:id="156"/>
      <w:r w:rsidRPr="00A046C5">
        <w:rPr>
          <w:b/>
        </w:rPr>
        <w:t>Program</w:t>
      </w:r>
      <w:r>
        <w:t xml:space="preserve"> means the program referred to in </w:t>
      </w:r>
      <w:r w:rsidRPr="009B1CCB">
        <w:t>Recitals A and B of this Agreement and includes the Project conducted under that Program pursuant to this Agreement.</w:t>
      </w:r>
    </w:p>
    <w:p w14:paraId="6B07A7FA" w14:textId="327E31E7" w:rsidR="004C56A7" w:rsidRDefault="004C56A7" w:rsidP="004C56A7">
      <w:pPr>
        <w:pStyle w:val="DefinitionL1"/>
      </w:pPr>
      <w:bookmarkStart w:id="158" w:name="_DTBK2059"/>
      <w:bookmarkEnd w:id="157"/>
      <w:r w:rsidRPr="00A046C5">
        <w:rPr>
          <w:b/>
        </w:rPr>
        <w:t>Program Objectives</w:t>
      </w:r>
      <w:r>
        <w:t xml:space="preserve"> means the program objectives described in Item </w:t>
      </w:r>
      <w:r>
        <w:fldChar w:fldCharType="begin"/>
      </w:r>
      <w:r>
        <w:instrText xml:space="preserve"> REF _Ref1558549 \n \h </w:instrText>
      </w:r>
      <w:r>
        <w:fldChar w:fldCharType="separate"/>
      </w:r>
      <w:r w:rsidR="007E5C1F">
        <w:t>1.1</w:t>
      </w:r>
      <w:r>
        <w:fldChar w:fldCharType="end"/>
      </w:r>
      <w:r>
        <w:t xml:space="preserve"> of </w:t>
      </w:r>
      <w:r>
        <w:fldChar w:fldCharType="begin"/>
      </w:r>
      <w:r>
        <w:instrText xml:space="preserve"> REF _Ref1121151 \w \h </w:instrText>
      </w:r>
      <w:r>
        <w:fldChar w:fldCharType="separate"/>
      </w:r>
      <w:r w:rsidR="007E5C1F">
        <w:t>Schedule 1</w:t>
      </w:r>
      <w:r>
        <w:fldChar w:fldCharType="end"/>
      </w:r>
      <w:r>
        <w:t xml:space="preserve">. </w:t>
      </w:r>
    </w:p>
    <w:p w14:paraId="1FC40D1F" w14:textId="16AA38FA" w:rsidR="004C56A7" w:rsidRDefault="004C56A7" w:rsidP="004C56A7">
      <w:pPr>
        <w:pStyle w:val="DefinitionL1"/>
      </w:pPr>
      <w:bookmarkStart w:id="159" w:name="_DTBK2060"/>
      <w:bookmarkEnd w:id="158"/>
      <w:r w:rsidRPr="00A046C5">
        <w:rPr>
          <w:b/>
        </w:rPr>
        <w:t>Progress Report</w:t>
      </w:r>
      <w:r>
        <w:t xml:space="preserve"> means a Report</w:t>
      </w:r>
      <w:r w:rsidR="00A50EE2">
        <w:t>, in a form acceptable to the Department,</w:t>
      </w:r>
      <w:r>
        <w:t xml:space="preserve"> </w:t>
      </w:r>
      <w:r w:rsidR="00A50EE2">
        <w:t xml:space="preserve">to be </w:t>
      </w:r>
      <w:r>
        <w:t>provided to the Department in accordance with clause </w:t>
      </w:r>
      <w:r w:rsidR="004C6F7A">
        <w:fldChar w:fldCharType="begin"/>
      </w:r>
      <w:r w:rsidR="004C6F7A">
        <w:instrText xml:space="preserve"> REF _Ref25157500 \w \h </w:instrText>
      </w:r>
      <w:r w:rsidR="004C6F7A">
        <w:fldChar w:fldCharType="separate"/>
      </w:r>
      <w:r w:rsidR="007E5C1F">
        <w:t>15.2(a)</w:t>
      </w:r>
      <w:r w:rsidR="004C6F7A">
        <w:fldChar w:fldCharType="end"/>
      </w:r>
      <w:r w:rsidR="00E56360">
        <w:t xml:space="preserve"> and Item </w:t>
      </w:r>
      <w:r w:rsidR="00E56360">
        <w:fldChar w:fldCharType="begin"/>
      </w:r>
      <w:r w:rsidR="00E56360">
        <w:instrText xml:space="preserve"> REF _Ref22224404 \n \h </w:instrText>
      </w:r>
      <w:r w:rsidR="00E56360">
        <w:fldChar w:fldCharType="separate"/>
      </w:r>
      <w:r w:rsidR="007E5C1F">
        <w:t>5.1</w:t>
      </w:r>
      <w:r w:rsidR="00E56360">
        <w:fldChar w:fldCharType="end"/>
      </w:r>
      <w:r w:rsidR="00E56360">
        <w:t xml:space="preserve"> of </w:t>
      </w:r>
      <w:r w:rsidR="00E56360">
        <w:fldChar w:fldCharType="begin"/>
      </w:r>
      <w:r w:rsidR="00E56360">
        <w:instrText xml:space="preserve"> REF _Ref24959997 \n \h </w:instrText>
      </w:r>
      <w:r w:rsidR="00E56360">
        <w:fldChar w:fldCharType="separate"/>
      </w:r>
      <w:r w:rsidR="007E5C1F">
        <w:t>Schedule 1</w:t>
      </w:r>
      <w:r w:rsidR="00E56360">
        <w:fldChar w:fldCharType="end"/>
      </w:r>
      <w:r w:rsidR="000E2469">
        <w:t>.</w:t>
      </w:r>
      <w:r w:rsidR="00E56360">
        <w:t xml:space="preserve"> </w:t>
      </w:r>
    </w:p>
    <w:p w14:paraId="3F3815EF" w14:textId="721E4EC5" w:rsidR="004C56A7" w:rsidRDefault="004C56A7" w:rsidP="004C56A7">
      <w:pPr>
        <w:pStyle w:val="DefinitionL1"/>
      </w:pPr>
      <w:bookmarkStart w:id="160" w:name="_DTBK2061"/>
      <w:bookmarkEnd w:id="159"/>
      <w:r w:rsidRPr="00A046C5">
        <w:rPr>
          <w:b/>
        </w:rPr>
        <w:t>Project</w:t>
      </w:r>
      <w:r>
        <w:t xml:space="preserve"> means the project described in Item </w:t>
      </w:r>
      <w:r>
        <w:fldChar w:fldCharType="begin"/>
      </w:r>
      <w:r>
        <w:instrText xml:space="preserve"> REF _Ref1558536 \n \h </w:instrText>
      </w:r>
      <w:r>
        <w:fldChar w:fldCharType="separate"/>
      </w:r>
      <w:r w:rsidR="007E5C1F">
        <w:t>2.1</w:t>
      </w:r>
      <w:r>
        <w:fldChar w:fldCharType="end"/>
      </w:r>
      <w:r>
        <w:t xml:space="preserve"> of </w:t>
      </w:r>
      <w:r>
        <w:fldChar w:fldCharType="begin"/>
      </w:r>
      <w:r>
        <w:instrText xml:space="preserve"> REF _Ref1121151 \w \h </w:instrText>
      </w:r>
      <w:r>
        <w:fldChar w:fldCharType="separate"/>
      </w:r>
      <w:r w:rsidR="007E5C1F">
        <w:t>Schedule 1</w:t>
      </w:r>
      <w:r>
        <w:fldChar w:fldCharType="end"/>
      </w:r>
      <w:r>
        <w:t xml:space="preserve"> and includes carrying out the Works.</w:t>
      </w:r>
    </w:p>
    <w:p w14:paraId="65AE4A16" w14:textId="7143AE59" w:rsidR="004C56A7" w:rsidRDefault="004C56A7" w:rsidP="004C56A7">
      <w:pPr>
        <w:pStyle w:val="DefinitionL1"/>
      </w:pPr>
      <w:bookmarkStart w:id="161" w:name="_DTBK2062"/>
      <w:bookmarkEnd w:id="160"/>
      <w:r w:rsidRPr="00A046C5">
        <w:rPr>
          <w:b/>
        </w:rPr>
        <w:t>Project Budget</w:t>
      </w:r>
      <w:r>
        <w:t xml:space="preserve"> means the budget </w:t>
      </w:r>
      <w:r w:rsidR="0003449A">
        <w:t xml:space="preserve">set out at Attachment B to this Agreement, </w:t>
      </w:r>
      <w:r>
        <w:t xml:space="preserve">detailing how the Participant will expend the Funds, and identifying any Other Contributions (if any) and the proposed expenditure of such amounts for the purposes of conducting </w:t>
      </w:r>
      <w:r w:rsidR="00E56360">
        <w:t xml:space="preserve">the </w:t>
      </w:r>
      <w:r>
        <w:t>Project and otherwise performing obligations under this Agreement</w:t>
      </w:r>
      <w:r w:rsidR="00F358FB">
        <w:t xml:space="preserve">, as updated by the Participant from time to time, provided any amendments comply with clause </w:t>
      </w:r>
      <w:r w:rsidR="009A6AA2">
        <w:fldChar w:fldCharType="begin"/>
      </w:r>
      <w:r w:rsidR="009A6AA2">
        <w:instrText xml:space="preserve"> REF _Ref25610303 \w \h </w:instrText>
      </w:r>
      <w:r w:rsidR="009A6AA2">
        <w:fldChar w:fldCharType="separate"/>
      </w:r>
      <w:r w:rsidR="007E5C1F">
        <w:t>3.3</w:t>
      </w:r>
      <w:r w:rsidR="009A6AA2">
        <w:fldChar w:fldCharType="end"/>
      </w:r>
      <w:r>
        <w:t>.</w:t>
      </w:r>
      <w:r w:rsidR="00FE6CED">
        <w:t xml:space="preserve"> </w:t>
      </w:r>
    </w:p>
    <w:p w14:paraId="6A5D2D25" w14:textId="7F91D6CF" w:rsidR="004C56A7" w:rsidRDefault="004C56A7" w:rsidP="004C56A7">
      <w:pPr>
        <w:pStyle w:val="DefinitionL1"/>
      </w:pPr>
      <w:bookmarkStart w:id="162" w:name="_DTBK2063"/>
      <w:bookmarkEnd w:id="161"/>
      <w:r w:rsidRPr="00A046C5">
        <w:rPr>
          <w:b/>
        </w:rPr>
        <w:t>Project Documents</w:t>
      </w:r>
      <w:r>
        <w:t xml:space="preserve"> means all plans, drawings and other information relating to the Project and the Works that are brought into existence by or on behalf of the Participant under or in connection with this Agreement or otherwise relating to the Project or the Works, including those documents identified in Item </w:t>
      </w:r>
      <w:r>
        <w:fldChar w:fldCharType="begin"/>
      </w:r>
      <w:r>
        <w:instrText xml:space="preserve"> REF _Ref1558526 \n \h </w:instrText>
      </w:r>
      <w:r>
        <w:fldChar w:fldCharType="separate"/>
      </w:r>
      <w:r w:rsidR="007E5C1F">
        <w:t>2.4</w:t>
      </w:r>
      <w:r>
        <w:fldChar w:fldCharType="end"/>
      </w:r>
      <w:r>
        <w:t xml:space="preserve"> of </w:t>
      </w:r>
      <w:r>
        <w:fldChar w:fldCharType="begin"/>
      </w:r>
      <w:r>
        <w:instrText xml:space="preserve"> REF _Ref1121151 \w \h </w:instrText>
      </w:r>
      <w:r>
        <w:fldChar w:fldCharType="separate"/>
      </w:r>
      <w:r w:rsidR="007E5C1F">
        <w:t>Schedule 1</w:t>
      </w:r>
      <w:r>
        <w:fldChar w:fldCharType="end"/>
      </w:r>
      <w:r>
        <w:t>.</w:t>
      </w:r>
    </w:p>
    <w:p w14:paraId="1399C7A6" w14:textId="77777777" w:rsidR="004C56A7" w:rsidRDefault="004C56A7" w:rsidP="004C56A7">
      <w:pPr>
        <w:pStyle w:val="DefinitionL1"/>
      </w:pPr>
      <w:bookmarkStart w:id="163" w:name="_DTBK2064"/>
      <w:bookmarkEnd w:id="162"/>
      <w:r w:rsidRPr="00A046C5">
        <w:rPr>
          <w:b/>
        </w:rPr>
        <w:t>Project Manager</w:t>
      </w:r>
      <w:r>
        <w:t xml:space="preserve"> means an independent, suitably qualified project manager engaged by the Participant to supervise all construction works (including the Works) who is not a principal, an employee or an officer of the Participant.</w:t>
      </w:r>
    </w:p>
    <w:p w14:paraId="0D8CF1AA" w14:textId="77777777" w:rsidR="004C56A7" w:rsidRDefault="004C56A7" w:rsidP="004C56A7">
      <w:pPr>
        <w:pStyle w:val="DefinitionL1"/>
        <w:keepLines/>
      </w:pPr>
      <w:bookmarkStart w:id="164" w:name="_DTBK2066"/>
      <w:bookmarkStart w:id="165" w:name="_DTBK2065"/>
      <w:bookmarkEnd w:id="163"/>
      <w:r w:rsidRPr="00A046C5">
        <w:rPr>
          <w:b/>
        </w:rPr>
        <w:t>Project Material</w:t>
      </w:r>
      <w:r>
        <w:t xml:space="preserve"> means all Material that is:</w:t>
      </w:r>
    </w:p>
    <w:p w14:paraId="731FCFBC" w14:textId="77777777" w:rsidR="004C56A7" w:rsidRDefault="004C56A7" w:rsidP="004C56A7">
      <w:pPr>
        <w:pStyle w:val="DefinitionL2"/>
      </w:pPr>
      <w:bookmarkStart w:id="166" w:name="_DTBK2630"/>
      <w:bookmarkEnd w:id="164"/>
      <w:r>
        <w:t>created by the Participant (or its subcontractors) for the purpose of or as a result of performing the Project, including all Project Documents;</w:t>
      </w:r>
    </w:p>
    <w:p w14:paraId="26715C5B" w14:textId="77777777" w:rsidR="004C56A7" w:rsidRDefault="004C56A7" w:rsidP="004C56A7">
      <w:pPr>
        <w:pStyle w:val="DefinitionL2"/>
      </w:pPr>
      <w:bookmarkStart w:id="167" w:name="_DTBK2631"/>
      <w:bookmarkEnd w:id="166"/>
      <w:r>
        <w:t xml:space="preserve">incorporated in, supplied or required to be supplied along with the Material referred to in paragraph (a); or </w:t>
      </w:r>
    </w:p>
    <w:p w14:paraId="65F0C8AD" w14:textId="77777777" w:rsidR="004C56A7" w:rsidRDefault="004C56A7" w:rsidP="004C56A7">
      <w:pPr>
        <w:pStyle w:val="DefinitionL2"/>
      </w:pPr>
      <w:bookmarkStart w:id="168" w:name="_DTBK2632"/>
      <w:bookmarkEnd w:id="167"/>
      <w:r>
        <w:t>copied or derived from the Material referred to in paragraphs (a) or (b);</w:t>
      </w:r>
    </w:p>
    <w:p w14:paraId="614F88D6" w14:textId="77777777" w:rsidR="004C56A7" w:rsidRDefault="004C56A7" w:rsidP="004C56A7">
      <w:pPr>
        <w:ind w:left="680"/>
      </w:pPr>
      <w:bookmarkStart w:id="169" w:name="_DTBK2633"/>
      <w:bookmarkEnd w:id="168"/>
      <w:r>
        <w:t>but excludes the Department Material.</w:t>
      </w:r>
    </w:p>
    <w:p w14:paraId="43415A7A" w14:textId="5425D2F7" w:rsidR="004C56A7" w:rsidRPr="00340AD1" w:rsidRDefault="004C56A7" w:rsidP="004C56A7">
      <w:pPr>
        <w:ind w:left="680"/>
      </w:pPr>
      <w:bookmarkStart w:id="170" w:name="_DTBK2068"/>
      <w:bookmarkEnd w:id="165"/>
      <w:bookmarkEnd w:id="169"/>
      <w:r>
        <w:rPr>
          <w:b/>
        </w:rPr>
        <w:t>Project Period</w:t>
      </w:r>
      <w:r w:rsidRPr="00340AD1">
        <w:t xml:space="preserve"> means the period specified in Item </w:t>
      </w:r>
      <w:r w:rsidRPr="00340AD1">
        <w:fldChar w:fldCharType="begin"/>
      </w:r>
      <w:r w:rsidRPr="00340AD1">
        <w:instrText xml:space="preserve"> REF _Ref891209 \n \h </w:instrText>
      </w:r>
      <w:r>
        <w:instrText xml:space="preserve"> \* MERGEFORMAT </w:instrText>
      </w:r>
      <w:r w:rsidRPr="00340AD1">
        <w:fldChar w:fldCharType="separate"/>
      </w:r>
      <w:r w:rsidR="007E5C1F">
        <w:t>3.3</w:t>
      </w:r>
      <w:r w:rsidRPr="00340AD1">
        <w:fldChar w:fldCharType="end"/>
      </w:r>
      <w:r w:rsidRPr="00340AD1">
        <w:t xml:space="preserve"> of </w:t>
      </w:r>
      <w:r w:rsidRPr="00BC6E2D">
        <w:fldChar w:fldCharType="begin"/>
      </w:r>
      <w:r w:rsidRPr="00BC6E2D">
        <w:instrText xml:space="preserve"> REF _Ref1121151 \w \h </w:instrText>
      </w:r>
      <w:r>
        <w:instrText xml:space="preserve"> \* MERGEFORMAT </w:instrText>
      </w:r>
      <w:r w:rsidRPr="00BC6E2D">
        <w:fldChar w:fldCharType="separate"/>
      </w:r>
      <w:r w:rsidR="007E5C1F">
        <w:t>Schedule 1</w:t>
      </w:r>
      <w:r w:rsidRPr="00BC6E2D">
        <w:fldChar w:fldCharType="end"/>
      </w:r>
      <w:r w:rsidRPr="00BC6E2D">
        <w:t>.</w:t>
      </w:r>
    </w:p>
    <w:p w14:paraId="3D38C0E7" w14:textId="0E5CA2A1" w:rsidR="004C56A7" w:rsidRPr="009D0DE2" w:rsidRDefault="004C56A7" w:rsidP="004C56A7">
      <w:pPr>
        <w:ind w:left="680"/>
      </w:pPr>
      <w:r w:rsidRPr="00A046C5">
        <w:rPr>
          <w:b/>
        </w:rPr>
        <w:t>Project Plan</w:t>
      </w:r>
      <w:r>
        <w:t xml:space="preserve"> means the project plan </w:t>
      </w:r>
      <w:r w:rsidR="0003449A">
        <w:t xml:space="preserve">set out at Attachment A to this Agreement, </w:t>
      </w:r>
      <w:r>
        <w:t xml:space="preserve">detailing how the Participant will conduct and complete the Project, including </w:t>
      </w:r>
      <w:r w:rsidR="00D30D62">
        <w:t xml:space="preserve">details of the Works and the </w:t>
      </w:r>
      <w:r>
        <w:t>timeframes for completion of various stages of the Project</w:t>
      </w:r>
      <w:r w:rsidR="00F358FB">
        <w:t xml:space="preserve">, as updated by the Participant from time to time, provided any amendments comply with clause </w:t>
      </w:r>
      <w:r w:rsidR="009A6AA2">
        <w:fldChar w:fldCharType="begin"/>
      </w:r>
      <w:r w:rsidR="009A6AA2">
        <w:instrText xml:space="preserve"> REF _Ref25610303 \w \h </w:instrText>
      </w:r>
      <w:r w:rsidR="009A6AA2">
        <w:fldChar w:fldCharType="separate"/>
      </w:r>
      <w:r w:rsidR="007E5C1F">
        <w:t>3.3</w:t>
      </w:r>
      <w:r w:rsidR="009A6AA2">
        <w:fldChar w:fldCharType="end"/>
      </w:r>
      <w:r w:rsidR="00052D65">
        <w:t>3</w:t>
      </w:r>
      <w:r>
        <w:t>.</w:t>
      </w:r>
      <w:r w:rsidR="00FE6CED">
        <w:t xml:space="preserve"> </w:t>
      </w:r>
    </w:p>
    <w:p w14:paraId="454D3BCE" w14:textId="77777777" w:rsidR="004C56A7" w:rsidRDefault="004C56A7" w:rsidP="00917746">
      <w:pPr>
        <w:pStyle w:val="DefinitionL1"/>
      </w:pPr>
      <w:bookmarkStart w:id="171" w:name="_DTBK2069"/>
      <w:bookmarkEnd w:id="170"/>
      <w:r w:rsidRPr="00A046C5">
        <w:rPr>
          <w:b/>
        </w:rPr>
        <w:lastRenderedPageBreak/>
        <w:t>Proper Authority</w:t>
      </w:r>
      <w:r>
        <w:t xml:space="preserve"> includes any ministry, department, government, governmental or semi</w:t>
      </w:r>
      <w:r>
        <w:noBreakHyphen/>
        <w:t>governmental authority, agency, instrumentality, council, corporation or other legal entity with legislative authority which has jurisdiction or authority over or in connection with this Agreement, the Works, a Project, a Property or the Designated Use.</w:t>
      </w:r>
    </w:p>
    <w:p w14:paraId="3EFC182A" w14:textId="44561911" w:rsidR="004C56A7" w:rsidRDefault="004C56A7" w:rsidP="004C56A7">
      <w:pPr>
        <w:pStyle w:val="DefinitionL1"/>
      </w:pPr>
      <w:bookmarkStart w:id="172" w:name="_DTBK2634"/>
      <w:bookmarkEnd w:id="171"/>
      <w:r w:rsidRPr="00A046C5">
        <w:rPr>
          <w:b/>
        </w:rPr>
        <w:t>Property</w:t>
      </w:r>
      <w:r>
        <w:t xml:space="preserve"> means the property on which the Works are to be undertaken that is detailed in Item </w:t>
      </w:r>
      <w:r>
        <w:fldChar w:fldCharType="begin"/>
      </w:r>
      <w:r>
        <w:instrText xml:space="preserve"> REF _Ref1557544 \n \h </w:instrText>
      </w:r>
      <w:r>
        <w:fldChar w:fldCharType="separate"/>
      </w:r>
      <w:r w:rsidR="007E5C1F">
        <w:t>2.3</w:t>
      </w:r>
      <w:r>
        <w:fldChar w:fldCharType="end"/>
      </w:r>
      <w:r>
        <w:t xml:space="preserve"> of </w:t>
      </w:r>
      <w:r>
        <w:fldChar w:fldCharType="begin"/>
      </w:r>
      <w:r>
        <w:instrText xml:space="preserve"> REF _Ref1121151 \w \h </w:instrText>
      </w:r>
      <w:r>
        <w:fldChar w:fldCharType="separate"/>
      </w:r>
      <w:r w:rsidR="007E5C1F">
        <w:t>Schedule 1</w:t>
      </w:r>
      <w:r>
        <w:fldChar w:fldCharType="end"/>
      </w:r>
      <w:r>
        <w:t xml:space="preserve"> or is approved by the Department in accordance with clause </w:t>
      </w:r>
      <w:r>
        <w:fldChar w:fldCharType="begin"/>
      </w:r>
      <w:r>
        <w:instrText xml:space="preserve"> REF _Ref2941972 \r \h </w:instrText>
      </w:r>
      <w:r>
        <w:fldChar w:fldCharType="separate"/>
      </w:r>
      <w:r w:rsidR="007E5C1F">
        <w:t>7.2</w:t>
      </w:r>
      <w:r>
        <w:fldChar w:fldCharType="end"/>
      </w:r>
      <w:r>
        <w:t xml:space="preserve"> and includes the land, and any buildings, fixtures and other improvements on the land, but does not include items that would be regarded as fittings or chattels at Law.</w:t>
      </w:r>
    </w:p>
    <w:p w14:paraId="6837E44A" w14:textId="16F22479" w:rsidR="00D30D62" w:rsidRPr="00D30D62" w:rsidRDefault="00D30D62" w:rsidP="004C56A7">
      <w:pPr>
        <w:pStyle w:val="DefinitionL1"/>
      </w:pPr>
      <w:bookmarkStart w:id="173" w:name="_DTBK2070"/>
      <w:bookmarkEnd w:id="172"/>
      <w:r>
        <w:rPr>
          <w:b/>
        </w:rPr>
        <w:t xml:space="preserve">Proposed Property </w:t>
      </w:r>
      <w:r w:rsidRPr="007B3804">
        <w:t>has the meaning given to it in clause </w:t>
      </w:r>
      <w:r w:rsidRPr="007B3804">
        <w:fldChar w:fldCharType="begin"/>
      </w:r>
      <w:r w:rsidRPr="007B3804">
        <w:instrText xml:space="preserve"> REF _Ref4659179 \r \h </w:instrText>
      </w:r>
      <w:r>
        <w:instrText xml:space="preserve"> \* MERGEFORMAT </w:instrText>
      </w:r>
      <w:r w:rsidRPr="007B3804">
        <w:fldChar w:fldCharType="separate"/>
      </w:r>
      <w:r w:rsidR="007E5C1F">
        <w:t>7.2</w:t>
      </w:r>
      <w:r w:rsidRPr="007B3804">
        <w:fldChar w:fldCharType="end"/>
      </w:r>
      <w:r w:rsidRPr="007B3804">
        <w:t>.</w:t>
      </w:r>
    </w:p>
    <w:p w14:paraId="433DCD57" w14:textId="77777777" w:rsidR="004C56A7" w:rsidRDefault="004C56A7" w:rsidP="004C56A7">
      <w:pPr>
        <w:pStyle w:val="DefinitionL1"/>
      </w:pPr>
      <w:bookmarkStart w:id="174" w:name="_DTBK2072"/>
      <w:bookmarkEnd w:id="173"/>
      <w:r w:rsidRPr="00677FF0">
        <w:rPr>
          <w:b/>
        </w:rPr>
        <w:t>Related Agreement</w:t>
      </w:r>
      <w:r>
        <w:t xml:space="preserve"> means any other agreement between the Parties under which the Department provides funding to the Participant, whether entered into before or after this Agreement.</w:t>
      </w:r>
    </w:p>
    <w:p w14:paraId="34FB5002" w14:textId="77777777" w:rsidR="004C56A7" w:rsidRDefault="004C56A7" w:rsidP="004C56A7">
      <w:pPr>
        <w:pStyle w:val="DefinitionL1"/>
      </w:pPr>
      <w:bookmarkStart w:id="175" w:name="_DTBK2073"/>
      <w:bookmarkEnd w:id="174"/>
      <w:r w:rsidRPr="003D25C3">
        <w:rPr>
          <w:b/>
        </w:rPr>
        <w:t>Related Body</w:t>
      </w:r>
      <w:r>
        <w:t xml:space="preserve"> means, regardless of any body's trustee or other capacity:</w:t>
      </w:r>
    </w:p>
    <w:p w14:paraId="2839288E" w14:textId="77777777" w:rsidR="004C56A7" w:rsidRDefault="004C56A7" w:rsidP="004C56A7">
      <w:pPr>
        <w:pStyle w:val="DefinitionL2"/>
      </w:pPr>
      <w:r>
        <w:t>a body corporate which would be related under section 50 of the Corporations Act; or</w:t>
      </w:r>
    </w:p>
    <w:p w14:paraId="33D5A288" w14:textId="77777777" w:rsidR="004C56A7" w:rsidRDefault="004C56A7" w:rsidP="004C56A7">
      <w:pPr>
        <w:pStyle w:val="DefinitionL2"/>
      </w:pPr>
      <w:r>
        <w:t>an entity which Controls, is Controlled by, or is under common Control with, that body.</w:t>
      </w:r>
    </w:p>
    <w:p w14:paraId="25C9182B" w14:textId="77777777" w:rsidR="004C56A7" w:rsidRDefault="004C56A7" w:rsidP="004C56A7">
      <w:pPr>
        <w:pStyle w:val="DefinitionL1"/>
      </w:pPr>
      <w:r w:rsidRPr="008C3825">
        <w:rPr>
          <w:b/>
        </w:rPr>
        <w:t>Related Entit</w:t>
      </w:r>
      <w:r>
        <w:rPr>
          <w:b/>
        </w:rPr>
        <w:t>y</w:t>
      </w:r>
      <w:r>
        <w:t xml:space="preserve"> </w:t>
      </w:r>
      <w:r w:rsidRPr="008C3825">
        <w:t xml:space="preserve">has the meaning given to it </w:t>
      </w:r>
      <w:r>
        <w:t>in</w:t>
      </w:r>
      <w:r w:rsidRPr="008C3825">
        <w:t xml:space="preserve"> the Corporations Act.</w:t>
      </w:r>
      <w:r>
        <w:rPr>
          <w:b/>
        </w:rPr>
        <w:t xml:space="preserve"> </w:t>
      </w:r>
    </w:p>
    <w:p w14:paraId="2EB0FE84" w14:textId="3D558001" w:rsidR="004C56A7" w:rsidRDefault="004C56A7" w:rsidP="004C56A7">
      <w:pPr>
        <w:pStyle w:val="DefinitionL1"/>
      </w:pPr>
      <w:r w:rsidRPr="00677FF0">
        <w:rPr>
          <w:b/>
        </w:rPr>
        <w:t>Reports</w:t>
      </w:r>
      <w:r>
        <w:t xml:space="preserve"> means the reports that the Participant is required to produce and provide to the Department in accordance with clause </w:t>
      </w:r>
      <w:r>
        <w:fldChar w:fldCharType="begin"/>
      </w:r>
      <w:r>
        <w:instrText xml:space="preserve"> REF _Ref1649422 \r \h </w:instrText>
      </w:r>
      <w:r>
        <w:fldChar w:fldCharType="separate"/>
      </w:r>
      <w:r w:rsidR="007E5C1F">
        <w:t>14</w:t>
      </w:r>
      <w:r>
        <w:fldChar w:fldCharType="end"/>
      </w:r>
      <w:r>
        <w:t xml:space="preserve"> and Item </w:t>
      </w:r>
      <w:r>
        <w:fldChar w:fldCharType="begin"/>
      </w:r>
      <w:r>
        <w:instrText xml:space="preserve"> REF _Ref1555961 \n \h </w:instrText>
      </w:r>
      <w:r>
        <w:fldChar w:fldCharType="separate"/>
      </w:r>
      <w:r w:rsidR="007E5C1F">
        <w:t>5</w:t>
      </w:r>
      <w:r>
        <w:fldChar w:fldCharType="end"/>
      </w:r>
      <w:r>
        <w:t xml:space="preserve"> of </w:t>
      </w:r>
      <w:r>
        <w:fldChar w:fldCharType="begin"/>
      </w:r>
      <w:r>
        <w:instrText xml:space="preserve"> REF _Ref1121151 \w \h </w:instrText>
      </w:r>
      <w:r>
        <w:fldChar w:fldCharType="separate"/>
      </w:r>
      <w:r w:rsidR="007E5C1F">
        <w:t>Schedule 1</w:t>
      </w:r>
      <w:r>
        <w:fldChar w:fldCharType="end"/>
      </w:r>
      <w:r>
        <w:t>.</w:t>
      </w:r>
    </w:p>
    <w:p w14:paraId="5720E013" w14:textId="77777777" w:rsidR="00C46C1E" w:rsidRPr="00BA451A" w:rsidRDefault="004C56A7" w:rsidP="004C56A7">
      <w:pPr>
        <w:pStyle w:val="DefinitionL1"/>
        <w:rPr>
          <w:b/>
        </w:rPr>
      </w:pPr>
      <w:bookmarkStart w:id="176" w:name="_DTBK2074"/>
      <w:bookmarkEnd w:id="175"/>
      <w:r w:rsidRPr="00BE6696">
        <w:rPr>
          <w:b/>
        </w:rPr>
        <w:t>SOP Act</w:t>
      </w:r>
      <w:r>
        <w:rPr>
          <w:b/>
        </w:rPr>
        <w:t xml:space="preserve"> </w:t>
      </w:r>
      <w:r>
        <w:t>means</w:t>
      </w:r>
      <w:r w:rsidR="00C46C1E">
        <w:t>:</w:t>
      </w:r>
      <w:r>
        <w:t xml:space="preserve"> </w:t>
      </w:r>
    </w:p>
    <w:p w14:paraId="234115BE" w14:textId="77777777" w:rsidR="00C46C1E" w:rsidRDefault="00C46C1E" w:rsidP="00C46C1E">
      <w:pPr>
        <w:pStyle w:val="DefinitionL2"/>
        <w:rPr>
          <w:rFonts w:ascii="Times New Roman" w:hAnsi="Times New Roman" w:cs="Times New Roman"/>
          <w:lang w:bidi="ar-SA"/>
        </w:rPr>
      </w:pPr>
      <w:r w:rsidRPr="00BA451A">
        <w:rPr>
          <w:i/>
        </w:rPr>
        <w:t>Building and Construction Industry Security of Payment Act 1999</w:t>
      </w:r>
      <w:r>
        <w:t xml:space="preserve"> (NSW);</w:t>
      </w:r>
    </w:p>
    <w:p w14:paraId="12EBCF86" w14:textId="77777777" w:rsidR="00C46C1E" w:rsidRDefault="00C46C1E" w:rsidP="00C46C1E">
      <w:pPr>
        <w:pStyle w:val="DefinitionL2"/>
      </w:pPr>
      <w:r w:rsidRPr="00BA451A">
        <w:rPr>
          <w:i/>
        </w:rPr>
        <w:t>Building and Construction Industry Security of Payment Act 2002</w:t>
      </w:r>
      <w:r>
        <w:t xml:space="preserve"> (Vic); </w:t>
      </w:r>
    </w:p>
    <w:p w14:paraId="7B8515AD" w14:textId="77777777" w:rsidR="00C46C1E" w:rsidRDefault="00C46C1E" w:rsidP="00C46C1E">
      <w:pPr>
        <w:pStyle w:val="DefinitionL2"/>
      </w:pPr>
      <w:r w:rsidRPr="00BA451A">
        <w:rPr>
          <w:i/>
        </w:rPr>
        <w:t>Building Industry Fairness (Security of Payment) Act 2017</w:t>
      </w:r>
      <w:r>
        <w:t xml:space="preserve"> (Qld);</w:t>
      </w:r>
    </w:p>
    <w:p w14:paraId="3B9D916C" w14:textId="77777777" w:rsidR="00C46C1E" w:rsidRDefault="00C46C1E" w:rsidP="00C46C1E">
      <w:pPr>
        <w:pStyle w:val="DefinitionL2"/>
      </w:pPr>
      <w:r w:rsidRPr="00BA451A">
        <w:rPr>
          <w:i/>
        </w:rPr>
        <w:t>Construction Contracts Act 2004</w:t>
      </w:r>
      <w:r>
        <w:t xml:space="preserve"> (WA);</w:t>
      </w:r>
    </w:p>
    <w:p w14:paraId="26E0B494" w14:textId="77777777" w:rsidR="00C46C1E" w:rsidRDefault="00C46C1E" w:rsidP="00C46C1E">
      <w:pPr>
        <w:pStyle w:val="DefinitionL2"/>
      </w:pPr>
      <w:r w:rsidRPr="00BA451A">
        <w:rPr>
          <w:i/>
        </w:rPr>
        <w:t>Construction Contracts (Security of Payments) Act 2004</w:t>
      </w:r>
      <w:r>
        <w:t xml:space="preserve"> (NT); </w:t>
      </w:r>
    </w:p>
    <w:p w14:paraId="157C4B2A" w14:textId="77777777" w:rsidR="00C46C1E" w:rsidRDefault="00C46C1E" w:rsidP="00C46C1E">
      <w:pPr>
        <w:pStyle w:val="DefinitionL2"/>
      </w:pPr>
      <w:r w:rsidRPr="00BA451A">
        <w:rPr>
          <w:i/>
        </w:rPr>
        <w:t>Building and Construction Industry Security of Payment Act 2009</w:t>
      </w:r>
      <w:r>
        <w:t xml:space="preserve"> (Tas); </w:t>
      </w:r>
    </w:p>
    <w:p w14:paraId="5C5C42FA" w14:textId="77777777" w:rsidR="00C46C1E" w:rsidRDefault="00C46C1E" w:rsidP="00C46C1E">
      <w:pPr>
        <w:pStyle w:val="DefinitionL2"/>
      </w:pPr>
      <w:r w:rsidRPr="00BA451A">
        <w:rPr>
          <w:i/>
        </w:rPr>
        <w:t>Building and Construction Industry (Security of Payment) Act 2009</w:t>
      </w:r>
      <w:r>
        <w:t xml:space="preserve"> (ACT);</w:t>
      </w:r>
    </w:p>
    <w:p w14:paraId="5A825DEA" w14:textId="77777777" w:rsidR="00C46C1E" w:rsidRDefault="00C46C1E" w:rsidP="00C46C1E">
      <w:pPr>
        <w:pStyle w:val="DefinitionL2"/>
      </w:pPr>
      <w:r w:rsidRPr="00BA451A">
        <w:rPr>
          <w:i/>
        </w:rPr>
        <w:t>Building and Construction Industry Security of Payment Act 2009</w:t>
      </w:r>
      <w:r>
        <w:t xml:space="preserve"> (SA); and </w:t>
      </w:r>
    </w:p>
    <w:p w14:paraId="5659C5D4" w14:textId="77777777" w:rsidR="00C46C1E" w:rsidRDefault="00C46C1E" w:rsidP="00C46C1E">
      <w:pPr>
        <w:pStyle w:val="DefinitionL2"/>
      </w:pPr>
      <w:r>
        <w:t>any legislation in any State or Territory of Australia addressing security of payment in the building and construction industry.</w:t>
      </w:r>
    </w:p>
    <w:p w14:paraId="4D073E77" w14:textId="77777777" w:rsidR="00C46C1E" w:rsidRPr="00BA451A" w:rsidRDefault="00C46C1E" w:rsidP="004C56A7">
      <w:pPr>
        <w:pStyle w:val="DefinitionL1"/>
      </w:pPr>
      <w:r w:rsidRPr="00BA451A">
        <w:rPr>
          <w:b/>
        </w:rPr>
        <w:t>Specialist Service</w:t>
      </w:r>
      <w:r>
        <w:t xml:space="preserve"> includes services focussed on women and children that are rights-based, client-centre</w:t>
      </w:r>
      <w:r w:rsidR="00380B4B">
        <w:t>d</w:t>
      </w:r>
      <w:r>
        <w:t>, trauma-informed, culturally competent and accessible, age appropriate, have gender expertise, demonstrate</w:t>
      </w:r>
      <w:r w:rsidR="00157241">
        <w:t>s</w:t>
      </w:r>
      <w:r>
        <w:t xml:space="preserve"> expertise and understanding of domestic and family violence, and places the safety, needs and interests of women and children at the centre of all decisions.</w:t>
      </w:r>
    </w:p>
    <w:p w14:paraId="29F43D03" w14:textId="2AD3290B" w:rsidR="00C46C1E" w:rsidRPr="00BA451A" w:rsidRDefault="00C46C1E" w:rsidP="004C56A7">
      <w:pPr>
        <w:pStyle w:val="DefinitionL1"/>
      </w:pPr>
      <w:r w:rsidRPr="00BA451A">
        <w:rPr>
          <w:b/>
        </w:rPr>
        <w:t>Specialist Service Provider</w:t>
      </w:r>
      <w:r>
        <w:t xml:space="preserve"> means any person or organisation who, from time to time, provides a Specialist Service in connection with the Program</w:t>
      </w:r>
      <w:r w:rsidR="000B6AD6">
        <w:t xml:space="preserve"> at the Property or the Works.</w:t>
      </w:r>
    </w:p>
    <w:p w14:paraId="19D57781" w14:textId="69666D36" w:rsidR="004C56A7" w:rsidRDefault="004C56A7" w:rsidP="004C56A7">
      <w:pPr>
        <w:pStyle w:val="DefinitionL1"/>
      </w:pPr>
      <w:r w:rsidRPr="00677FF0">
        <w:rPr>
          <w:b/>
        </w:rPr>
        <w:t>Specified Personnel Position</w:t>
      </w:r>
      <w:r>
        <w:t xml:space="preserve"> in respect of a Project means a position identified in Item </w:t>
      </w:r>
      <w:r>
        <w:fldChar w:fldCharType="begin"/>
      </w:r>
      <w:r>
        <w:instrText xml:space="preserve"> REF _Ref1558381 \n \h </w:instrText>
      </w:r>
      <w:r>
        <w:fldChar w:fldCharType="separate"/>
      </w:r>
      <w:r w:rsidR="007E5C1F">
        <w:t>8</w:t>
      </w:r>
      <w:r>
        <w:fldChar w:fldCharType="end"/>
      </w:r>
      <w:r>
        <w:t xml:space="preserve"> of </w:t>
      </w:r>
      <w:r>
        <w:fldChar w:fldCharType="begin"/>
      </w:r>
      <w:r>
        <w:instrText xml:space="preserve"> REF _Ref1121151 \w \h </w:instrText>
      </w:r>
      <w:r>
        <w:fldChar w:fldCharType="separate"/>
      </w:r>
      <w:r w:rsidR="007E5C1F">
        <w:t>Schedule 1</w:t>
      </w:r>
      <w:r>
        <w:fldChar w:fldCharType="end"/>
      </w:r>
      <w:r>
        <w:t>.</w:t>
      </w:r>
    </w:p>
    <w:p w14:paraId="2D565A6B" w14:textId="77777777" w:rsidR="004C56A7" w:rsidRPr="00B04B08" w:rsidRDefault="004C56A7" w:rsidP="004C56A7">
      <w:pPr>
        <w:pStyle w:val="DefinitionL1"/>
        <w:numPr>
          <w:ilvl w:val="0"/>
          <w:numId w:val="0"/>
        </w:numPr>
        <w:ind w:left="680"/>
      </w:pPr>
      <w:r w:rsidRPr="003D25C3">
        <w:rPr>
          <w:b/>
        </w:rPr>
        <w:t>Trust</w:t>
      </w:r>
      <w:r w:rsidRPr="003D25C3">
        <w:t xml:space="preserve"> means, in respect of a person, each trust or managed investment scheme of which it is or becomes trustee or responsible entity.</w:t>
      </w:r>
    </w:p>
    <w:p w14:paraId="64D78A71" w14:textId="77777777" w:rsidR="004C56A7" w:rsidRDefault="004C56A7" w:rsidP="004C56A7">
      <w:pPr>
        <w:pStyle w:val="DefinitionL1"/>
        <w:numPr>
          <w:ilvl w:val="0"/>
          <w:numId w:val="0"/>
        </w:numPr>
        <w:ind w:left="680"/>
      </w:pPr>
      <w:r w:rsidRPr="00982207">
        <w:rPr>
          <w:b/>
        </w:rPr>
        <w:t>Uncommitted Funds</w:t>
      </w:r>
      <w:r>
        <w:t xml:space="preserve"> means all Funds that are, at the time of the Department's request, Unspent, or cannot be shown to the reasonable satisfaction of the Department to have been spent or Committed in accordance with this Agreement.</w:t>
      </w:r>
    </w:p>
    <w:p w14:paraId="3BE70D82" w14:textId="77777777" w:rsidR="004C56A7" w:rsidRDefault="004C56A7" w:rsidP="004C56A7">
      <w:pPr>
        <w:pStyle w:val="DefinitionL1"/>
        <w:numPr>
          <w:ilvl w:val="0"/>
          <w:numId w:val="0"/>
        </w:numPr>
        <w:ind w:left="680"/>
      </w:pPr>
      <w:r>
        <w:rPr>
          <w:b/>
        </w:rPr>
        <w:t xml:space="preserve">Unforeseen Event </w:t>
      </w:r>
      <w:r w:rsidRPr="00BE6696">
        <w:t>means a circumstance beyond the Participant's reasonable control (other than lack of funds for any reason or any strike, lockout and labour disputes</w:t>
      </w:r>
      <w:r>
        <w:t>)</w:t>
      </w:r>
      <w:r w:rsidRPr="00BE6696">
        <w:t>, including acts of God, natural disasters, acts of war, riots and strikes outside the Participant's organisation.</w:t>
      </w:r>
      <w:r w:rsidR="0033354F">
        <w:t xml:space="preserve"> </w:t>
      </w:r>
    </w:p>
    <w:p w14:paraId="29FE02C1" w14:textId="77777777" w:rsidR="004C56A7" w:rsidRDefault="004C56A7" w:rsidP="004C56A7">
      <w:pPr>
        <w:pStyle w:val="DefinitionL1"/>
      </w:pPr>
      <w:bookmarkStart w:id="177" w:name="_DTBK2133"/>
      <w:bookmarkEnd w:id="176"/>
      <w:r w:rsidRPr="00677FF0">
        <w:rPr>
          <w:b/>
        </w:rPr>
        <w:t>Unspent</w:t>
      </w:r>
      <w:r>
        <w:t xml:space="preserve"> means Funds for the Project that have not been spent or Committed by the Participant.</w:t>
      </w:r>
    </w:p>
    <w:p w14:paraId="10BC6761" w14:textId="77777777" w:rsidR="007B7DE1" w:rsidRPr="00690075" w:rsidRDefault="007B7DE1" w:rsidP="004C56A7">
      <w:pPr>
        <w:pStyle w:val="DefinitionL1"/>
      </w:pPr>
      <w:r w:rsidRPr="00690075">
        <w:rPr>
          <w:b/>
        </w:rPr>
        <w:t>WHS Act</w:t>
      </w:r>
      <w:r>
        <w:t xml:space="preserve"> means the </w:t>
      </w:r>
      <w:r w:rsidR="00A36072" w:rsidRPr="00690075">
        <w:rPr>
          <w:i/>
        </w:rPr>
        <w:t>Work Health and Safety Act 2011</w:t>
      </w:r>
      <w:r w:rsidR="00A36072">
        <w:t xml:space="preserve"> (Cth). </w:t>
      </w:r>
    </w:p>
    <w:p w14:paraId="26D6AFBC" w14:textId="6961C7AE" w:rsidR="004C56A7" w:rsidRDefault="004C56A7" w:rsidP="004C56A7">
      <w:pPr>
        <w:pStyle w:val="DefinitionL1"/>
      </w:pPr>
      <w:r>
        <w:rPr>
          <w:b/>
        </w:rPr>
        <w:t xml:space="preserve">WHS Laws </w:t>
      </w:r>
      <w:r w:rsidRPr="00BE6696">
        <w:t>means the WHS Act and regul</w:t>
      </w:r>
      <w:r w:rsidR="000B6AD6">
        <w:t>ations made under the WHS Act.</w:t>
      </w:r>
    </w:p>
    <w:p w14:paraId="15207B51" w14:textId="23D02F72" w:rsidR="004C56A7" w:rsidRDefault="004C56A7" w:rsidP="004C56A7">
      <w:pPr>
        <w:pStyle w:val="DefinitionL1"/>
      </w:pPr>
      <w:bookmarkStart w:id="178" w:name="_DTBK2075"/>
      <w:bookmarkEnd w:id="177"/>
      <w:r w:rsidRPr="00677FF0">
        <w:rPr>
          <w:b/>
        </w:rPr>
        <w:lastRenderedPageBreak/>
        <w:t>Works</w:t>
      </w:r>
      <w:r>
        <w:t xml:space="preserve"> means that part of the Project which relates to the design, construction, modification, expansion, refurbishment or fit-out (as the case may be) and related activities at the Property, as contemplated by the Project Plan and also as described in Item </w:t>
      </w:r>
      <w:r>
        <w:fldChar w:fldCharType="begin"/>
      </w:r>
      <w:r>
        <w:instrText xml:space="preserve"> REF _Ref1558433 \n \h </w:instrText>
      </w:r>
      <w:r>
        <w:fldChar w:fldCharType="separate"/>
      </w:r>
      <w:r w:rsidR="007E5C1F">
        <w:t>2.2</w:t>
      </w:r>
      <w:r>
        <w:fldChar w:fldCharType="end"/>
      </w:r>
      <w:r>
        <w:t xml:space="preserve"> of </w:t>
      </w:r>
      <w:r>
        <w:fldChar w:fldCharType="begin"/>
      </w:r>
      <w:r>
        <w:instrText xml:space="preserve"> REF _Ref1121151 \w \h </w:instrText>
      </w:r>
      <w:r>
        <w:fldChar w:fldCharType="separate"/>
      </w:r>
      <w:r w:rsidR="007E5C1F">
        <w:t>Schedule 1</w:t>
      </w:r>
      <w:r>
        <w:fldChar w:fldCharType="end"/>
      </w:r>
      <w:r>
        <w:t>.</w:t>
      </w:r>
    </w:p>
    <w:p w14:paraId="1A2798DC" w14:textId="77777777" w:rsidR="004C56A7" w:rsidRDefault="004C56A7" w:rsidP="004C56A7">
      <w:pPr>
        <w:pStyle w:val="MELegal2"/>
      </w:pPr>
      <w:bookmarkStart w:id="179" w:name="_Toc969814"/>
      <w:bookmarkStart w:id="180" w:name="_Toc970376"/>
      <w:bookmarkStart w:id="181" w:name="_Toc970938"/>
      <w:bookmarkStart w:id="182" w:name="_Toc971181"/>
      <w:bookmarkStart w:id="183" w:name="_Toc970377"/>
      <w:bookmarkStart w:id="184" w:name="_Toc971182"/>
      <w:bookmarkStart w:id="185" w:name="_Toc1143392"/>
      <w:bookmarkStart w:id="186" w:name="_Toc1644701"/>
      <w:bookmarkStart w:id="187" w:name="_Toc1644913"/>
      <w:bookmarkStart w:id="188" w:name="_Toc1647475"/>
      <w:bookmarkStart w:id="189" w:name="_Toc1647648"/>
      <w:bookmarkStart w:id="190" w:name="_DTBK2078"/>
      <w:bookmarkEnd w:id="178"/>
      <w:bookmarkEnd w:id="179"/>
      <w:bookmarkEnd w:id="180"/>
      <w:bookmarkEnd w:id="181"/>
      <w:bookmarkEnd w:id="182"/>
      <w:r>
        <w:t>Interpretation</w:t>
      </w:r>
      <w:bookmarkEnd w:id="183"/>
      <w:bookmarkEnd w:id="184"/>
      <w:bookmarkEnd w:id="185"/>
      <w:bookmarkEnd w:id="186"/>
      <w:bookmarkEnd w:id="187"/>
      <w:bookmarkEnd w:id="188"/>
      <w:bookmarkEnd w:id="189"/>
    </w:p>
    <w:p w14:paraId="7C1FFFDE" w14:textId="77777777" w:rsidR="004C56A7" w:rsidRDefault="004C56A7" w:rsidP="004C56A7">
      <w:pPr>
        <w:pStyle w:val="MELegal3"/>
        <w:numPr>
          <w:ilvl w:val="0"/>
          <w:numId w:val="0"/>
        </w:numPr>
        <w:ind w:left="1361" w:hanging="681"/>
      </w:pPr>
      <w:bookmarkStart w:id="191" w:name="_Toc970378"/>
      <w:bookmarkStart w:id="192" w:name="_Toc971183"/>
      <w:bookmarkStart w:id="193" w:name="_DTBK2635"/>
      <w:r>
        <w:t>In this Agreement, unless the contrary intention appears:</w:t>
      </w:r>
      <w:bookmarkEnd w:id="191"/>
      <w:bookmarkEnd w:id="192"/>
    </w:p>
    <w:bookmarkEnd w:id="193"/>
    <w:p w14:paraId="72A7E094" w14:textId="77777777" w:rsidR="004C56A7" w:rsidRDefault="004C56A7" w:rsidP="004C56A7">
      <w:pPr>
        <w:pStyle w:val="MELegal3"/>
      </w:pPr>
      <w:r>
        <w:t>the singular includes the plural and vice versa, and a gender includes other genders;</w:t>
      </w:r>
    </w:p>
    <w:p w14:paraId="2D5F9490" w14:textId="77777777" w:rsidR="004C56A7" w:rsidRDefault="004C56A7" w:rsidP="004C56A7">
      <w:pPr>
        <w:pStyle w:val="MELegal3"/>
      </w:pPr>
      <w:r>
        <w:t>another grammatical form of a defined word or expression has a corresponding meaning;</w:t>
      </w:r>
    </w:p>
    <w:p w14:paraId="46D32976" w14:textId="77777777" w:rsidR="004C56A7" w:rsidRDefault="004C56A7" w:rsidP="004C56A7">
      <w:pPr>
        <w:pStyle w:val="MELegal3"/>
      </w:pPr>
      <w:r>
        <w:t>a reference to a clause, paragraph, schedule or annexure is to a clause or paragraph of, or schedule or annexure to, this Agreement, and a reference to this Agreement includes any schedule or annexure;</w:t>
      </w:r>
    </w:p>
    <w:p w14:paraId="2DEA62D8" w14:textId="77777777" w:rsidR="004C56A7" w:rsidRDefault="004C56A7" w:rsidP="004C56A7">
      <w:pPr>
        <w:pStyle w:val="MELegal3"/>
      </w:pPr>
      <w:r>
        <w:t>a reference to a document or instrument includes the document or instrument as novated, altered, supplemented or replaced from time to time;</w:t>
      </w:r>
    </w:p>
    <w:p w14:paraId="13DEBD2E" w14:textId="77777777" w:rsidR="004C56A7" w:rsidRDefault="004C56A7" w:rsidP="004C56A7">
      <w:pPr>
        <w:pStyle w:val="MELegal3"/>
      </w:pPr>
      <w:r>
        <w:t xml:space="preserve">a reference to </w:t>
      </w:r>
      <w:r w:rsidRPr="00806D7A">
        <w:rPr>
          <w:b/>
        </w:rPr>
        <w:t>A$</w:t>
      </w:r>
      <w:r>
        <w:t xml:space="preserve">, </w:t>
      </w:r>
      <w:r w:rsidRPr="00806D7A">
        <w:rPr>
          <w:b/>
        </w:rPr>
        <w:t>$A</w:t>
      </w:r>
      <w:r>
        <w:t xml:space="preserve">, </w:t>
      </w:r>
      <w:r w:rsidRPr="00806D7A">
        <w:rPr>
          <w:b/>
        </w:rPr>
        <w:t>dollar</w:t>
      </w:r>
      <w:r>
        <w:t xml:space="preserve"> or </w:t>
      </w:r>
      <w:r w:rsidRPr="00806D7A">
        <w:rPr>
          <w:b/>
        </w:rPr>
        <w:t>$</w:t>
      </w:r>
      <w:r>
        <w:t xml:space="preserve"> is to Australian currency;</w:t>
      </w:r>
    </w:p>
    <w:p w14:paraId="630C56D7" w14:textId="77777777" w:rsidR="004C56A7" w:rsidRDefault="004C56A7" w:rsidP="004C56A7">
      <w:pPr>
        <w:pStyle w:val="MELegal3"/>
      </w:pPr>
      <w:r>
        <w:t>a reference to time is to Canberra, Australia time;</w:t>
      </w:r>
    </w:p>
    <w:p w14:paraId="6B6C5ABB" w14:textId="77777777" w:rsidR="004C56A7" w:rsidRDefault="004C56A7" w:rsidP="004C56A7">
      <w:pPr>
        <w:pStyle w:val="MELegal3"/>
      </w:pPr>
      <w:r>
        <w:t>a reference to a party is to a Party to this Agreement, and a reference to a party to a document includes the party's executors, administrators, successors and permitted assigns and substitutes;</w:t>
      </w:r>
    </w:p>
    <w:p w14:paraId="36E1B5F7" w14:textId="77777777" w:rsidR="004C56A7" w:rsidRDefault="004C56A7" w:rsidP="004C56A7">
      <w:pPr>
        <w:pStyle w:val="MELegal3"/>
      </w:pPr>
      <w:r>
        <w:t>a reference to a person includes a natural person, partnership, body corporate, association, governmental or local authority or agency or other entity;</w:t>
      </w:r>
    </w:p>
    <w:p w14:paraId="0C0E8C4A" w14:textId="77777777" w:rsidR="004C56A7" w:rsidRDefault="004C56A7" w:rsidP="004C56A7">
      <w:pPr>
        <w:pStyle w:val="MELegal3"/>
      </w:pPr>
      <w:r>
        <w:t>a reference to a statute, ordinance, code or other law includes regulations and other instruments under it and consolidations, amendments, re–enactments or replacements of any of them;</w:t>
      </w:r>
    </w:p>
    <w:p w14:paraId="2528B845" w14:textId="77777777" w:rsidR="004C56A7" w:rsidRDefault="004C56A7" w:rsidP="004C56A7">
      <w:pPr>
        <w:pStyle w:val="MELegal3"/>
      </w:pPr>
      <w:r>
        <w:t>a word or expression defined in the Corporations Act has the meaning given to it in the Corporations Act;</w:t>
      </w:r>
    </w:p>
    <w:p w14:paraId="2631EA30" w14:textId="77777777" w:rsidR="004C56A7" w:rsidRDefault="004C56A7" w:rsidP="004C56A7">
      <w:pPr>
        <w:pStyle w:val="MELegal3"/>
      </w:pPr>
      <w:r>
        <w:t xml:space="preserve">the meaning of general words is not limited by specific examples introduced by </w:t>
      </w:r>
      <w:r w:rsidRPr="00806D7A">
        <w:rPr>
          <w:b/>
        </w:rPr>
        <w:t>including</w:t>
      </w:r>
      <w:r>
        <w:t xml:space="preserve">, </w:t>
      </w:r>
      <w:r w:rsidRPr="00806D7A">
        <w:rPr>
          <w:b/>
        </w:rPr>
        <w:t>for example</w:t>
      </w:r>
      <w:r>
        <w:t xml:space="preserve"> or similar expressions;</w:t>
      </w:r>
    </w:p>
    <w:p w14:paraId="63F1F2FA" w14:textId="77777777" w:rsidR="004C56A7" w:rsidRDefault="004C56A7" w:rsidP="004C56A7">
      <w:pPr>
        <w:pStyle w:val="MELegal3"/>
      </w:pPr>
      <w:r>
        <w:t>any agreement, representation, warranty or indemnity by two or more parties (including where two or more persons are included in the same defined term) binds them jointly and severally;</w:t>
      </w:r>
    </w:p>
    <w:p w14:paraId="54033BDB" w14:textId="77777777" w:rsidR="004C56A7" w:rsidRDefault="004C56A7" w:rsidP="004C56A7">
      <w:pPr>
        <w:pStyle w:val="MELegal3"/>
      </w:pPr>
      <w:r>
        <w:t>any agreement, representation, warranty or indemnity in favour of two or more parties (including where two or more persons are included in the same defined term) is for the benefit of them jointly and severally;</w:t>
      </w:r>
    </w:p>
    <w:p w14:paraId="1B1C3500" w14:textId="77777777" w:rsidR="004C56A7" w:rsidRDefault="004C56A7" w:rsidP="004C56A7">
      <w:pPr>
        <w:pStyle w:val="MELegal3"/>
      </w:pPr>
      <w:r>
        <w:t>a rule of construction does not apply to the disadvantage of a party because the party was responsible for the preparation of this agreement or any part of it;</w:t>
      </w:r>
    </w:p>
    <w:p w14:paraId="2429FED1" w14:textId="77777777" w:rsidR="004C56A7" w:rsidRDefault="004C56A7" w:rsidP="004C56A7">
      <w:pPr>
        <w:pStyle w:val="MELegal3"/>
      </w:pPr>
      <w:r>
        <w:t>if a day on or by which an obligation must be performed or an event must occur is not a Business Day, the obligation must be performed or the event must occur on or by the next Business Day;</w:t>
      </w:r>
    </w:p>
    <w:p w14:paraId="7A216C24" w14:textId="77777777" w:rsidR="004C56A7" w:rsidRDefault="004C56A7" w:rsidP="004C56A7">
      <w:pPr>
        <w:pStyle w:val="MELegal3"/>
      </w:pPr>
      <w:r>
        <w:t>clause headings are inserted for convenient reference only and have no effect in limiting or extending the language of provisions to which they refer;</w:t>
      </w:r>
    </w:p>
    <w:p w14:paraId="6F3EA792" w14:textId="77777777" w:rsidR="004C56A7" w:rsidRDefault="004C56A7" w:rsidP="004C56A7">
      <w:pPr>
        <w:pStyle w:val="MELegal3"/>
      </w:pPr>
      <w:r>
        <w:t xml:space="preserve">where any word or phrase is given a defined meaning, any other form of that word or phrase has a corresponding meaning; and </w:t>
      </w:r>
    </w:p>
    <w:p w14:paraId="51AF8E0A" w14:textId="77777777" w:rsidR="004C56A7" w:rsidRDefault="004C56A7" w:rsidP="004C56A7">
      <w:pPr>
        <w:pStyle w:val="MELegal3"/>
      </w:pPr>
      <w:bookmarkStart w:id="194" w:name="_DTBK2637"/>
      <w:r w:rsidRPr="00F170D6">
        <w:t xml:space="preserve">the term 'may' where used in the context of a right or remedy </w:t>
      </w:r>
      <w:r>
        <w:t xml:space="preserve">exercisable by the Department </w:t>
      </w:r>
      <w:r w:rsidRPr="00F170D6">
        <w:t xml:space="preserve">means </w:t>
      </w:r>
      <w:r>
        <w:t xml:space="preserve">that the Department may exercise that right or remedy in its sole and absolute </w:t>
      </w:r>
      <w:r w:rsidRPr="00F170D6">
        <w:t>discretion</w:t>
      </w:r>
      <w:r>
        <w:t xml:space="preserve">, and the Department has no obligation to the Participant to do so unless expressly stated. </w:t>
      </w:r>
      <w:bookmarkStart w:id="195" w:name="_DTBK2134"/>
      <w:bookmarkEnd w:id="194"/>
    </w:p>
    <w:p w14:paraId="56E8F52A" w14:textId="77777777" w:rsidR="004C56A7" w:rsidRDefault="004C56A7" w:rsidP="004C56A7">
      <w:pPr>
        <w:pStyle w:val="MELegal2"/>
      </w:pPr>
      <w:bookmarkStart w:id="196" w:name="_Toc970379"/>
      <w:bookmarkStart w:id="197" w:name="_Toc971184"/>
      <w:bookmarkStart w:id="198" w:name="_Toc1143393"/>
      <w:bookmarkStart w:id="199" w:name="_Toc1644702"/>
      <w:bookmarkStart w:id="200" w:name="_Toc1644914"/>
      <w:bookmarkStart w:id="201" w:name="_Toc1647476"/>
      <w:bookmarkStart w:id="202" w:name="_Toc1647649"/>
      <w:bookmarkEnd w:id="195"/>
      <w:r>
        <w:t>Priority of documents</w:t>
      </w:r>
      <w:bookmarkEnd w:id="196"/>
      <w:bookmarkEnd w:id="197"/>
      <w:bookmarkEnd w:id="198"/>
      <w:bookmarkEnd w:id="199"/>
      <w:bookmarkEnd w:id="200"/>
      <w:bookmarkEnd w:id="201"/>
      <w:bookmarkEnd w:id="202"/>
    </w:p>
    <w:p w14:paraId="42123CCD" w14:textId="77777777" w:rsidR="004C56A7" w:rsidRDefault="004C56A7" w:rsidP="004C56A7">
      <w:pPr>
        <w:pStyle w:val="MELegal3"/>
        <w:numPr>
          <w:ilvl w:val="0"/>
          <w:numId w:val="0"/>
        </w:numPr>
        <w:ind w:left="1361" w:hanging="681"/>
      </w:pPr>
      <w:bookmarkStart w:id="203" w:name="_Toc970380"/>
      <w:bookmarkStart w:id="204" w:name="_Toc971185"/>
      <w:bookmarkStart w:id="205" w:name="_DTBK2638"/>
      <w:r>
        <w:t>If there is any conflict or inconsistency between:</w:t>
      </w:r>
      <w:bookmarkEnd w:id="203"/>
      <w:bookmarkEnd w:id="204"/>
    </w:p>
    <w:p w14:paraId="50B35791" w14:textId="77777777" w:rsidR="004C56A7" w:rsidRDefault="004C56A7" w:rsidP="004C56A7">
      <w:pPr>
        <w:pStyle w:val="MELegal3"/>
      </w:pPr>
      <w:bookmarkStart w:id="206" w:name="_DTBK2639"/>
      <w:bookmarkEnd w:id="205"/>
      <w:r>
        <w:t xml:space="preserve">the terms and conditions contained in the clauses of this Agreement and any part of a Schedule, then the terms and conditions of the clauses will prevail to the extent of the conflict or inconsistency; </w:t>
      </w:r>
    </w:p>
    <w:p w14:paraId="0B334061" w14:textId="77777777" w:rsidR="004C56A7" w:rsidRDefault="004C56A7" w:rsidP="004C56A7">
      <w:pPr>
        <w:pStyle w:val="MELegal3"/>
      </w:pPr>
      <w:bookmarkStart w:id="207" w:name="_DTBK2135"/>
      <w:bookmarkEnd w:id="206"/>
      <w:r>
        <w:lastRenderedPageBreak/>
        <w:t xml:space="preserve">the terms and conditions contained in the clauses of this Agreement and any part of the </w:t>
      </w:r>
      <w:r w:rsidR="00B93EE1">
        <w:t>a</w:t>
      </w:r>
      <w:r>
        <w:t xml:space="preserve">nnexures or </w:t>
      </w:r>
      <w:r w:rsidR="00B93EE1">
        <w:t>a</w:t>
      </w:r>
      <w:r>
        <w:t>ttachments (if any), then the terms and conditions of the clauses of the Agreement will prevail to the extent of the conflict or inconsistency; and</w:t>
      </w:r>
    </w:p>
    <w:p w14:paraId="48396F87" w14:textId="77777777" w:rsidR="004C56A7" w:rsidRDefault="004C56A7" w:rsidP="004C56A7">
      <w:pPr>
        <w:pStyle w:val="MELegal3"/>
      </w:pPr>
      <w:bookmarkStart w:id="208" w:name="_DTBK2136"/>
      <w:bookmarkEnd w:id="207"/>
      <w:r>
        <w:t xml:space="preserve">any part of a Schedule and any part of the </w:t>
      </w:r>
      <w:r w:rsidR="00B93EE1">
        <w:t>a</w:t>
      </w:r>
      <w:r>
        <w:t xml:space="preserve">nnexures or </w:t>
      </w:r>
      <w:r w:rsidR="00B93EE1">
        <w:t>a</w:t>
      </w:r>
      <w:r>
        <w:t xml:space="preserve">ttachments (if any), then the Schedule will prevail to the extent of the conflict or inconsistency. </w:t>
      </w:r>
    </w:p>
    <w:p w14:paraId="5E7860EA" w14:textId="4A38EC22" w:rsidR="004C56A7" w:rsidRDefault="004C56A7" w:rsidP="004C56A7">
      <w:pPr>
        <w:pStyle w:val="PartL1"/>
        <w:keepNext/>
      </w:pPr>
      <w:bookmarkStart w:id="209" w:name="_Toc969819"/>
      <w:bookmarkStart w:id="210" w:name="_Toc970381"/>
      <w:bookmarkStart w:id="211" w:name="_Toc970941"/>
      <w:bookmarkStart w:id="212" w:name="_Toc971186"/>
      <w:bookmarkStart w:id="213" w:name="_Toc1143625"/>
      <w:bookmarkStart w:id="214" w:name="_Toc1143731"/>
      <w:bookmarkStart w:id="215" w:name="_Toc1143837"/>
      <w:bookmarkStart w:id="216" w:name="_Toc969820"/>
      <w:bookmarkStart w:id="217" w:name="_Toc970382"/>
      <w:bookmarkStart w:id="218" w:name="_Toc970942"/>
      <w:bookmarkStart w:id="219" w:name="_Toc971187"/>
      <w:bookmarkStart w:id="220" w:name="_Toc1143626"/>
      <w:bookmarkStart w:id="221" w:name="_Toc1143732"/>
      <w:bookmarkStart w:id="222" w:name="_Toc1143838"/>
      <w:bookmarkStart w:id="223" w:name="_Toc969821"/>
      <w:bookmarkStart w:id="224" w:name="_Toc970383"/>
      <w:bookmarkStart w:id="225" w:name="_Toc970943"/>
      <w:bookmarkStart w:id="226" w:name="_Toc971188"/>
      <w:bookmarkStart w:id="227" w:name="_Toc1143627"/>
      <w:bookmarkStart w:id="228" w:name="_Toc1143733"/>
      <w:bookmarkStart w:id="229" w:name="_Toc1143839"/>
      <w:bookmarkStart w:id="230" w:name="_Toc969822"/>
      <w:bookmarkStart w:id="231" w:name="_Toc970384"/>
      <w:bookmarkStart w:id="232" w:name="_Toc970944"/>
      <w:bookmarkStart w:id="233" w:name="_Toc971189"/>
      <w:bookmarkStart w:id="234" w:name="_Toc1143628"/>
      <w:bookmarkStart w:id="235" w:name="_Toc1143734"/>
      <w:bookmarkStart w:id="236" w:name="_Toc1143840"/>
      <w:bookmarkStart w:id="237" w:name="_Toc969823"/>
      <w:bookmarkStart w:id="238" w:name="_Toc970385"/>
      <w:bookmarkStart w:id="239" w:name="_Toc970945"/>
      <w:bookmarkStart w:id="240" w:name="_Toc971190"/>
      <w:bookmarkStart w:id="241" w:name="_Toc1143629"/>
      <w:bookmarkStart w:id="242" w:name="_Toc1143735"/>
      <w:bookmarkStart w:id="243" w:name="_Toc1143841"/>
      <w:bookmarkStart w:id="244" w:name="_Toc969824"/>
      <w:bookmarkStart w:id="245" w:name="_Toc970386"/>
      <w:bookmarkStart w:id="246" w:name="_Toc970946"/>
      <w:bookmarkStart w:id="247" w:name="_Toc971191"/>
      <w:bookmarkStart w:id="248" w:name="_Toc1143630"/>
      <w:bookmarkStart w:id="249" w:name="_Toc1143736"/>
      <w:bookmarkStart w:id="250" w:name="_Toc1143842"/>
      <w:bookmarkStart w:id="251" w:name="_Toc969825"/>
      <w:bookmarkStart w:id="252" w:name="_Toc970387"/>
      <w:bookmarkStart w:id="253" w:name="_Toc970947"/>
      <w:bookmarkStart w:id="254" w:name="_Toc971192"/>
      <w:bookmarkStart w:id="255" w:name="_Toc1143631"/>
      <w:bookmarkStart w:id="256" w:name="_Toc1143737"/>
      <w:bookmarkStart w:id="257" w:name="_Toc1143843"/>
      <w:bookmarkStart w:id="258" w:name="_Toc969826"/>
      <w:bookmarkStart w:id="259" w:name="_Toc970388"/>
      <w:bookmarkStart w:id="260" w:name="_Toc970948"/>
      <w:bookmarkStart w:id="261" w:name="_Toc971193"/>
      <w:bookmarkStart w:id="262" w:name="_Toc1143632"/>
      <w:bookmarkStart w:id="263" w:name="_Toc1143738"/>
      <w:bookmarkStart w:id="264" w:name="_Toc1143844"/>
      <w:bookmarkStart w:id="265" w:name="_Toc969827"/>
      <w:bookmarkStart w:id="266" w:name="_Toc970389"/>
      <w:bookmarkStart w:id="267" w:name="_Toc970949"/>
      <w:bookmarkStart w:id="268" w:name="_Toc971194"/>
      <w:bookmarkStart w:id="269" w:name="_Toc1143633"/>
      <w:bookmarkStart w:id="270" w:name="_Toc1143739"/>
      <w:bookmarkStart w:id="271" w:name="_Toc1143845"/>
      <w:bookmarkStart w:id="272" w:name="_Toc969828"/>
      <w:bookmarkStart w:id="273" w:name="_Toc970390"/>
      <w:bookmarkStart w:id="274" w:name="_Toc970950"/>
      <w:bookmarkStart w:id="275" w:name="_Toc971195"/>
      <w:bookmarkStart w:id="276" w:name="_Toc1143634"/>
      <w:bookmarkStart w:id="277" w:name="_Toc1143740"/>
      <w:bookmarkStart w:id="278" w:name="_Toc1143846"/>
      <w:bookmarkStart w:id="279" w:name="_Toc969829"/>
      <w:bookmarkStart w:id="280" w:name="_Toc970391"/>
      <w:bookmarkStart w:id="281" w:name="_Toc970951"/>
      <w:bookmarkStart w:id="282" w:name="_Toc971196"/>
      <w:bookmarkStart w:id="283" w:name="_Toc1143635"/>
      <w:bookmarkStart w:id="284" w:name="_Toc1143741"/>
      <w:bookmarkStart w:id="285" w:name="_Toc1143847"/>
      <w:bookmarkStart w:id="286" w:name="_Toc969830"/>
      <w:bookmarkStart w:id="287" w:name="_Toc970392"/>
      <w:bookmarkStart w:id="288" w:name="_Toc970952"/>
      <w:bookmarkStart w:id="289" w:name="_Toc971197"/>
      <w:bookmarkStart w:id="290" w:name="_Toc1143636"/>
      <w:bookmarkStart w:id="291" w:name="_Toc1143742"/>
      <w:bookmarkStart w:id="292" w:name="_Toc1143848"/>
      <w:bookmarkStart w:id="293" w:name="_Toc493249266"/>
      <w:bookmarkStart w:id="294" w:name="_Toc518987178"/>
      <w:bookmarkStart w:id="295" w:name="_Toc523849314"/>
      <w:bookmarkStart w:id="296" w:name="_Ref880761"/>
      <w:bookmarkStart w:id="297" w:name="_Toc970393"/>
      <w:bookmarkStart w:id="298" w:name="_Toc971198"/>
      <w:bookmarkStart w:id="299" w:name="_Toc1143394"/>
      <w:bookmarkStart w:id="300" w:name="_DTBK2640"/>
      <w:bookmarkEnd w:id="190"/>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t xml:space="preserve"> </w:t>
      </w:r>
      <w:bookmarkStart w:id="301" w:name="_Toc1644703"/>
      <w:bookmarkStart w:id="302" w:name="_Toc1644915"/>
      <w:bookmarkStart w:id="303" w:name="_Toc1646707"/>
      <w:bookmarkStart w:id="304" w:name="_Toc1647477"/>
      <w:bookmarkStart w:id="305" w:name="_Toc1647650"/>
      <w:bookmarkStart w:id="306" w:name="_Toc4592510"/>
      <w:bookmarkStart w:id="307" w:name="_Toc25675375"/>
      <w:bookmarkStart w:id="308" w:name="_Toc25739485"/>
      <w:r>
        <w:t>– Term, Project, Works and planning</w:t>
      </w:r>
      <w:bookmarkEnd w:id="293"/>
      <w:bookmarkEnd w:id="294"/>
      <w:bookmarkEnd w:id="295"/>
      <w:bookmarkEnd w:id="301"/>
      <w:bookmarkEnd w:id="302"/>
      <w:bookmarkEnd w:id="303"/>
      <w:bookmarkEnd w:id="304"/>
      <w:bookmarkEnd w:id="305"/>
      <w:bookmarkEnd w:id="306"/>
      <w:bookmarkEnd w:id="307"/>
      <w:bookmarkEnd w:id="308"/>
    </w:p>
    <w:p w14:paraId="4B2AC6CD" w14:textId="18581923" w:rsidR="004C56A7" w:rsidRDefault="004C56A7" w:rsidP="004C56A7">
      <w:pPr>
        <w:pStyle w:val="MELegal1"/>
      </w:pPr>
      <w:bookmarkStart w:id="309" w:name="_Toc1644704"/>
      <w:bookmarkStart w:id="310" w:name="_Toc1644916"/>
      <w:bookmarkStart w:id="311" w:name="_Ref1646606"/>
      <w:bookmarkStart w:id="312" w:name="_Toc1646708"/>
      <w:bookmarkStart w:id="313" w:name="_Toc1647651"/>
      <w:bookmarkStart w:id="314" w:name="_Toc4592511"/>
      <w:bookmarkStart w:id="315" w:name="_Toc25675376"/>
      <w:bookmarkStart w:id="316" w:name="_Toc25739486"/>
      <w:r>
        <w:t>Agreement Period</w:t>
      </w:r>
      <w:bookmarkEnd w:id="296"/>
      <w:bookmarkEnd w:id="297"/>
      <w:bookmarkEnd w:id="298"/>
      <w:bookmarkEnd w:id="299"/>
      <w:bookmarkEnd w:id="309"/>
      <w:bookmarkEnd w:id="310"/>
      <w:bookmarkEnd w:id="311"/>
      <w:bookmarkEnd w:id="312"/>
      <w:bookmarkEnd w:id="313"/>
      <w:bookmarkEnd w:id="314"/>
      <w:bookmarkEnd w:id="315"/>
      <w:bookmarkEnd w:id="316"/>
    </w:p>
    <w:p w14:paraId="43197F7D" w14:textId="77777777" w:rsidR="004C56A7" w:rsidRDefault="004C56A7" w:rsidP="004C56A7">
      <w:pPr>
        <w:pStyle w:val="MELegal3"/>
        <w:numPr>
          <w:ilvl w:val="0"/>
          <w:numId w:val="0"/>
        </w:numPr>
        <w:ind w:left="709" w:hanging="29"/>
      </w:pPr>
      <w:bookmarkStart w:id="317" w:name="_DTBK2641"/>
      <w:bookmarkEnd w:id="300"/>
      <w:r>
        <w:t xml:space="preserve">This Agreement commences on the Date of this Agreement and, unless terminated earlier, expires on the Completion Date. </w:t>
      </w:r>
      <w:bookmarkStart w:id="318" w:name="_Ref886701"/>
      <w:bookmarkStart w:id="319" w:name="_Toc970394"/>
      <w:bookmarkStart w:id="320" w:name="_Toc971199"/>
      <w:bookmarkStart w:id="321" w:name="_Toc1143395"/>
      <w:bookmarkStart w:id="322" w:name="_DTBK2642"/>
      <w:bookmarkEnd w:id="317"/>
    </w:p>
    <w:p w14:paraId="443CB028" w14:textId="77777777" w:rsidR="004C56A7" w:rsidRDefault="004C56A7" w:rsidP="004C56A7">
      <w:pPr>
        <w:pStyle w:val="MELegal1"/>
      </w:pPr>
      <w:bookmarkStart w:id="323" w:name="_Toc1644705"/>
      <w:bookmarkStart w:id="324" w:name="_Toc1644917"/>
      <w:bookmarkStart w:id="325" w:name="_Toc1646709"/>
      <w:bookmarkStart w:id="326" w:name="_Toc1647652"/>
      <w:bookmarkStart w:id="327" w:name="_Ref4583170"/>
      <w:bookmarkStart w:id="328" w:name="_Toc4592512"/>
      <w:bookmarkStart w:id="329" w:name="_Toc25675377"/>
      <w:bookmarkStart w:id="330" w:name="_Toc25739487"/>
      <w:r>
        <w:t>Planning, design and approvals</w:t>
      </w:r>
      <w:bookmarkEnd w:id="318"/>
      <w:bookmarkEnd w:id="319"/>
      <w:bookmarkEnd w:id="320"/>
      <w:bookmarkEnd w:id="321"/>
      <w:bookmarkEnd w:id="323"/>
      <w:bookmarkEnd w:id="324"/>
      <w:bookmarkEnd w:id="325"/>
      <w:bookmarkEnd w:id="326"/>
      <w:bookmarkEnd w:id="327"/>
      <w:bookmarkEnd w:id="328"/>
      <w:bookmarkEnd w:id="329"/>
      <w:bookmarkEnd w:id="330"/>
    </w:p>
    <w:p w14:paraId="673ECEE3" w14:textId="77777777" w:rsidR="00D104A1" w:rsidRPr="00D104A1" w:rsidRDefault="00D104A1" w:rsidP="00D104A1">
      <w:pPr>
        <w:pStyle w:val="MELegal2"/>
        <w:outlineLvl w:val="9"/>
        <w:rPr>
          <w:rFonts w:cs="Times New Roman"/>
          <w:lang w:bidi="ar-SA"/>
        </w:rPr>
      </w:pPr>
      <w:bookmarkStart w:id="331" w:name="_Ref4680513"/>
      <w:bookmarkStart w:id="332" w:name="_Ref4678814"/>
      <w:bookmarkStart w:id="333" w:name="_Toc1647653"/>
      <w:bookmarkStart w:id="334" w:name="_Toc1647478"/>
      <w:bookmarkStart w:id="335" w:name="_Toc1644918"/>
      <w:bookmarkStart w:id="336" w:name="_Toc1644706"/>
      <w:bookmarkStart w:id="337" w:name="_Ref1578847"/>
      <w:bookmarkStart w:id="338" w:name="_Ref1562553"/>
      <w:bookmarkStart w:id="339" w:name="_Toc1143396"/>
      <w:bookmarkStart w:id="340" w:name="_Toc971200"/>
      <w:bookmarkStart w:id="341" w:name="_Toc970395"/>
      <w:bookmarkStart w:id="342" w:name="_DTBK2643"/>
      <w:bookmarkStart w:id="343" w:name="_Ref881050"/>
      <w:bookmarkStart w:id="344" w:name="_Ref886935"/>
      <w:bookmarkStart w:id="345" w:name="_Toc970404"/>
      <w:bookmarkStart w:id="346" w:name="_Toc971209"/>
      <w:bookmarkStart w:id="347" w:name="_DTBK2653"/>
      <w:bookmarkEnd w:id="322"/>
      <w:r>
        <w:t>Draft Project Plan and Budget</w:t>
      </w:r>
      <w:bookmarkEnd w:id="331"/>
      <w:bookmarkEnd w:id="332"/>
      <w:bookmarkEnd w:id="333"/>
      <w:bookmarkEnd w:id="334"/>
      <w:bookmarkEnd w:id="335"/>
      <w:bookmarkEnd w:id="336"/>
      <w:bookmarkEnd w:id="337"/>
      <w:bookmarkEnd w:id="338"/>
      <w:bookmarkEnd w:id="339"/>
      <w:bookmarkEnd w:id="340"/>
      <w:bookmarkEnd w:id="341"/>
    </w:p>
    <w:p w14:paraId="6F93CAEE" w14:textId="6460F979" w:rsidR="00D104A1" w:rsidRPr="00D104A1" w:rsidRDefault="00D104A1" w:rsidP="00D104A1">
      <w:pPr>
        <w:pStyle w:val="MELegal3"/>
        <w:outlineLvl w:val="9"/>
        <w:rPr>
          <w:szCs w:val="20"/>
        </w:rPr>
      </w:pPr>
      <w:bookmarkStart w:id="348" w:name="_Toc971201"/>
      <w:bookmarkStart w:id="349" w:name="_Toc970396"/>
      <w:bookmarkStart w:id="350" w:name="_Ref1562571"/>
      <w:bookmarkStart w:id="351" w:name="_DTBK2137"/>
      <w:bookmarkEnd w:id="342"/>
      <w:r>
        <w:t>The Participant must submit to the Department a draft Project plan and draft Project budget (</w:t>
      </w:r>
      <w:r w:rsidRPr="00D104A1">
        <w:rPr>
          <w:b/>
          <w:bCs/>
        </w:rPr>
        <w:t>Draft Project Plan and Budget</w:t>
      </w:r>
      <w:r>
        <w:t xml:space="preserve">) on or before the date specified in the Milestone Schedule for the Project or, if no date is specified, within 20 Business Days after the </w:t>
      </w:r>
      <w:bookmarkEnd w:id="343"/>
      <w:bookmarkEnd w:id="348"/>
      <w:bookmarkEnd w:id="349"/>
      <w:r>
        <w:t>Date of this Agreement.</w:t>
      </w:r>
      <w:bookmarkEnd w:id="350"/>
    </w:p>
    <w:p w14:paraId="13DCFEF4" w14:textId="77777777" w:rsidR="00D104A1" w:rsidRDefault="00D104A1" w:rsidP="00D104A1">
      <w:pPr>
        <w:pStyle w:val="MELegal3"/>
        <w:outlineLvl w:val="9"/>
      </w:pPr>
      <w:bookmarkStart w:id="352" w:name="_Toc971202"/>
      <w:bookmarkStart w:id="353" w:name="_Toc970397"/>
      <w:bookmarkStart w:id="354" w:name="_Ref881060"/>
      <w:bookmarkStart w:id="355" w:name="_Ref25610772"/>
      <w:bookmarkStart w:id="356" w:name="_DTBK2644"/>
      <w:bookmarkEnd w:id="351"/>
      <w:r>
        <w:t>The Participant must ensure that the Draft Project Plan and Budget:</w:t>
      </w:r>
      <w:bookmarkEnd w:id="352"/>
      <w:bookmarkEnd w:id="353"/>
      <w:bookmarkEnd w:id="354"/>
      <w:bookmarkEnd w:id="355"/>
    </w:p>
    <w:bookmarkEnd w:id="356"/>
    <w:p w14:paraId="202D9F19" w14:textId="77777777" w:rsidR="00D104A1" w:rsidRDefault="00D104A1" w:rsidP="00D104A1">
      <w:pPr>
        <w:pStyle w:val="MELegal4"/>
        <w:outlineLvl w:val="9"/>
      </w:pPr>
      <w:r>
        <w:t>has been prepared diligently, effectively and to a high professional standard;</w:t>
      </w:r>
    </w:p>
    <w:p w14:paraId="113D4E5D" w14:textId="77777777" w:rsidR="00D104A1" w:rsidRDefault="00D104A1" w:rsidP="00D104A1">
      <w:pPr>
        <w:pStyle w:val="MELegal4"/>
        <w:outlineLvl w:val="9"/>
      </w:pPr>
      <w:bookmarkStart w:id="357" w:name="_DTBK2645"/>
      <w:r>
        <w:t xml:space="preserve">will, if implemented in accordance with this Agreement, ensure that all timeframes arising under this Agreement will be met and the Works will meet all requirements of this Agreement and, in particular, will be fit for the Designated Use; </w:t>
      </w:r>
    </w:p>
    <w:p w14:paraId="77F3F5D0" w14:textId="77777777" w:rsidR="00D104A1" w:rsidRDefault="00D104A1" w:rsidP="00D104A1">
      <w:pPr>
        <w:pStyle w:val="MELegal4"/>
        <w:outlineLvl w:val="9"/>
      </w:pPr>
      <w:bookmarkStart w:id="358" w:name="_DTBK2138"/>
      <w:bookmarkEnd w:id="357"/>
      <w:r>
        <w:t>includes</w:t>
      </w:r>
      <w:r w:rsidR="0093443A">
        <w:t>, if applicable,</w:t>
      </w:r>
      <w:r>
        <w:t xml:space="preserve"> a revised Milestone Schedule that identifies, amongst other things, the dates for completion of Milestones; and</w:t>
      </w:r>
    </w:p>
    <w:p w14:paraId="652A16F5" w14:textId="77777777" w:rsidR="00D104A1" w:rsidRDefault="00D104A1" w:rsidP="00A706F1">
      <w:pPr>
        <w:pStyle w:val="MELegal4"/>
        <w:outlineLvl w:val="9"/>
      </w:pPr>
      <w:bookmarkStart w:id="359" w:name="_DTBK2139"/>
      <w:bookmarkEnd w:id="358"/>
      <w:r>
        <w:t xml:space="preserve">is consistent with the Aim of the Project and Program Objectives. </w:t>
      </w:r>
      <w:bookmarkStart w:id="360" w:name="_Ref4679700"/>
      <w:bookmarkStart w:id="361" w:name="_Ref4678988"/>
      <w:bookmarkStart w:id="362" w:name="_Toc1647654"/>
      <w:bookmarkStart w:id="363" w:name="_Toc1647479"/>
      <w:bookmarkStart w:id="364" w:name="_Toc1644919"/>
      <w:bookmarkStart w:id="365" w:name="_Toc1644707"/>
      <w:bookmarkStart w:id="366" w:name="_Ref1567878"/>
      <w:bookmarkStart w:id="367" w:name="_Toc1143397"/>
      <w:bookmarkStart w:id="368" w:name="_Toc971203"/>
      <w:bookmarkStart w:id="369" w:name="_Toc970398"/>
      <w:bookmarkStart w:id="370" w:name="_DTBK2646"/>
      <w:bookmarkStart w:id="371" w:name="_Ref880978"/>
      <w:bookmarkEnd w:id="359"/>
    </w:p>
    <w:p w14:paraId="1ABFB283" w14:textId="77777777" w:rsidR="00D104A1" w:rsidRDefault="00D104A1" w:rsidP="00D104A1">
      <w:pPr>
        <w:pStyle w:val="MELegal2"/>
        <w:outlineLvl w:val="9"/>
      </w:pPr>
      <w:bookmarkStart w:id="372" w:name="_Ref25610816"/>
      <w:r>
        <w:t>Review of Project Plan and Project Budget</w:t>
      </w:r>
      <w:bookmarkEnd w:id="360"/>
      <w:bookmarkEnd w:id="361"/>
      <w:bookmarkEnd w:id="362"/>
      <w:bookmarkEnd w:id="363"/>
      <w:bookmarkEnd w:id="364"/>
      <w:bookmarkEnd w:id="365"/>
      <w:bookmarkEnd w:id="366"/>
      <w:bookmarkEnd w:id="367"/>
      <w:bookmarkEnd w:id="368"/>
      <w:bookmarkEnd w:id="369"/>
      <w:bookmarkEnd w:id="372"/>
      <w:r>
        <w:t xml:space="preserve"> </w:t>
      </w:r>
    </w:p>
    <w:p w14:paraId="47300895" w14:textId="45A16B6D" w:rsidR="00D104A1" w:rsidRDefault="00D104A1" w:rsidP="00D104A1">
      <w:pPr>
        <w:pStyle w:val="MELegal3"/>
        <w:outlineLvl w:val="9"/>
      </w:pPr>
      <w:bookmarkStart w:id="373" w:name="_Toc971204"/>
      <w:bookmarkStart w:id="374" w:name="_Toc970399"/>
      <w:bookmarkStart w:id="375" w:name="_Ref25612804"/>
      <w:bookmarkStart w:id="376" w:name="_DTBK2647"/>
      <w:bookmarkEnd w:id="370"/>
      <w:r>
        <w:t>The Department will review the Draft Project Plan and Budget submitted under clause </w:t>
      </w:r>
      <w:r w:rsidR="0050054F">
        <w:fldChar w:fldCharType="begin"/>
      </w:r>
      <w:r w:rsidR="0050054F">
        <w:instrText xml:space="preserve"> REF _Ref1562571 \w \h </w:instrText>
      </w:r>
      <w:r w:rsidR="0050054F">
        <w:fldChar w:fldCharType="separate"/>
      </w:r>
      <w:r w:rsidR="007E5C1F">
        <w:t>3.1(a)</w:t>
      </w:r>
      <w:r w:rsidR="0050054F">
        <w:fldChar w:fldCharType="end"/>
      </w:r>
      <w:r>
        <w:t xml:space="preserve"> and notify the Participant that either:</w:t>
      </w:r>
      <w:bookmarkEnd w:id="371"/>
      <w:bookmarkEnd w:id="373"/>
      <w:bookmarkEnd w:id="374"/>
      <w:bookmarkEnd w:id="375"/>
    </w:p>
    <w:p w14:paraId="18C6106D" w14:textId="77777777" w:rsidR="00D104A1" w:rsidRDefault="00D104A1" w:rsidP="00D104A1">
      <w:pPr>
        <w:pStyle w:val="MELegal4"/>
        <w:outlineLvl w:val="9"/>
      </w:pPr>
      <w:bookmarkStart w:id="377" w:name="_Ref1580272"/>
      <w:bookmarkStart w:id="378" w:name="_DTBK2648"/>
      <w:bookmarkEnd w:id="376"/>
      <w:r>
        <w:t>the Draft Project Plan and Budget are acceptable to the Department; or</w:t>
      </w:r>
      <w:bookmarkEnd w:id="377"/>
    </w:p>
    <w:p w14:paraId="0170E657" w14:textId="786D5956" w:rsidR="00D104A1" w:rsidRDefault="00D104A1" w:rsidP="00D104A1">
      <w:pPr>
        <w:pStyle w:val="MELegal4"/>
        <w:outlineLvl w:val="9"/>
      </w:pPr>
      <w:bookmarkStart w:id="379" w:name="_Ref881072"/>
      <w:bookmarkStart w:id="380" w:name="_DTBK2649"/>
      <w:bookmarkEnd w:id="378"/>
      <w:r>
        <w:t>the Draft Project Plan and Budget in the Department's opinion, require amendment in order to meet the requirements specified in clause </w:t>
      </w:r>
      <w:r w:rsidR="0050054F">
        <w:fldChar w:fldCharType="begin"/>
      </w:r>
      <w:r w:rsidR="0050054F">
        <w:instrText xml:space="preserve"> REF _Ref25610772 \w \h </w:instrText>
      </w:r>
      <w:r w:rsidR="0050054F">
        <w:fldChar w:fldCharType="separate"/>
      </w:r>
      <w:r w:rsidR="007E5C1F">
        <w:t>3.1(b)</w:t>
      </w:r>
      <w:r w:rsidR="0050054F">
        <w:fldChar w:fldCharType="end"/>
      </w:r>
      <w:r>
        <w:t>.</w:t>
      </w:r>
      <w:bookmarkStart w:id="381" w:name="_Ref1122903"/>
      <w:bookmarkEnd w:id="379"/>
    </w:p>
    <w:p w14:paraId="634148AF" w14:textId="646B8214" w:rsidR="00D104A1" w:rsidRDefault="00D104A1" w:rsidP="00D104A1">
      <w:pPr>
        <w:pStyle w:val="MELegal3"/>
        <w:outlineLvl w:val="9"/>
      </w:pPr>
      <w:r>
        <w:t>The Department may accept the Draft Project Plan and Budget in accordance with clause </w:t>
      </w:r>
      <w:r w:rsidR="0093443A">
        <w:fldChar w:fldCharType="begin"/>
      </w:r>
      <w:r w:rsidR="0093443A">
        <w:instrText xml:space="preserve"> REF _Ref1580272 \w \h </w:instrText>
      </w:r>
      <w:r w:rsidR="0093443A">
        <w:fldChar w:fldCharType="separate"/>
      </w:r>
      <w:r w:rsidR="007E5C1F">
        <w:t>3.2(a)(i)</w:t>
      </w:r>
      <w:r w:rsidR="0093443A">
        <w:fldChar w:fldCharType="end"/>
      </w:r>
      <w:r>
        <w:t xml:space="preserve"> or require amendment in accordance with clause </w:t>
      </w:r>
      <w:r w:rsidR="0093443A">
        <w:fldChar w:fldCharType="begin"/>
      </w:r>
      <w:r w:rsidR="0093443A">
        <w:instrText xml:space="preserve"> REF _Ref881072 \w \h </w:instrText>
      </w:r>
      <w:r w:rsidR="0093443A">
        <w:fldChar w:fldCharType="separate"/>
      </w:r>
      <w:r w:rsidR="007E5C1F">
        <w:t>3.2(a)(ii)</w:t>
      </w:r>
      <w:r w:rsidR="0093443A">
        <w:fldChar w:fldCharType="end"/>
      </w:r>
      <w:r>
        <w:t xml:space="preserve"> in its discretion.</w:t>
      </w:r>
    </w:p>
    <w:p w14:paraId="5A8E3A70" w14:textId="00DBB3EE" w:rsidR="00D104A1" w:rsidRDefault="00D104A1" w:rsidP="00D104A1">
      <w:pPr>
        <w:pStyle w:val="MELegal3"/>
        <w:outlineLvl w:val="9"/>
      </w:pPr>
      <w:r>
        <w:t>On receipt of notification of acceptance from the Department under clause </w:t>
      </w:r>
      <w:r w:rsidR="0050054F">
        <w:fldChar w:fldCharType="begin"/>
      </w:r>
      <w:r w:rsidR="0050054F">
        <w:instrText xml:space="preserve"> REF _Ref1580272 \w \h </w:instrText>
      </w:r>
      <w:r w:rsidR="0050054F">
        <w:fldChar w:fldCharType="separate"/>
      </w:r>
      <w:r w:rsidR="007E5C1F">
        <w:t>3.2(a)(i)</w:t>
      </w:r>
      <w:r w:rsidR="0050054F">
        <w:fldChar w:fldCharType="end"/>
      </w:r>
      <w:r>
        <w:t>, the Draft Project Plan and Budget will constitute the Project Plan and Project Budget.</w:t>
      </w:r>
    </w:p>
    <w:p w14:paraId="1D64D054" w14:textId="60CC292C" w:rsidR="00D104A1" w:rsidRDefault="00D104A1" w:rsidP="00D104A1">
      <w:pPr>
        <w:pStyle w:val="MELegal3"/>
        <w:outlineLvl w:val="9"/>
      </w:pPr>
      <w:bookmarkStart w:id="382" w:name="_Toc971205"/>
      <w:bookmarkStart w:id="383" w:name="_Toc970400"/>
      <w:bookmarkStart w:id="384" w:name="_DTBK2650"/>
      <w:bookmarkEnd w:id="380"/>
      <w:bookmarkEnd w:id="381"/>
      <w:r>
        <w:t>On receipt of notification under clause </w:t>
      </w:r>
      <w:r w:rsidR="0050054F">
        <w:fldChar w:fldCharType="begin"/>
      </w:r>
      <w:r w:rsidR="0050054F">
        <w:instrText xml:space="preserve"> REF _Ref881072 \w \h </w:instrText>
      </w:r>
      <w:r w:rsidR="0050054F">
        <w:fldChar w:fldCharType="separate"/>
      </w:r>
      <w:r w:rsidR="007E5C1F">
        <w:t>3.2(a)(ii)</w:t>
      </w:r>
      <w:r w:rsidR="0050054F">
        <w:fldChar w:fldCharType="end"/>
      </w:r>
      <w:r>
        <w:t>, the Participant must amend the Draft Project Plan and Budget so as to take into account the Department's comments and resubmit the document within 10 Business Days of the date of the Department's notification for re-consideration by the Department in accordance with clause </w:t>
      </w:r>
      <w:r w:rsidR="0093443A">
        <w:fldChar w:fldCharType="begin"/>
      </w:r>
      <w:r w:rsidR="0093443A">
        <w:instrText xml:space="preserve"> REF _Ref25612804 \w \h </w:instrText>
      </w:r>
      <w:r w:rsidR="0093443A">
        <w:fldChar w:fldCharType="separate"/>
      </w:r>
      <w:r w:rsidR="007E5C1F">
        <w:t>3.2(a)</w:t>
      </w:r>
      <w:r w:rsidR="0093443A">
        <w:fldChar w:fldCharType="end"/>
      </w:r>
      <w:r>
        <w:t>.</w:t>
      </w:r>
      <w:bookmarkEnd w:id="382"/>
      <w:bookmarkEnd w:id="383"/>
    </w:p>
    <w:p w14:paraId="3F98E0BC" w14:textId="77777777" w:rsidR="00D104A1" w:rsidRDefault="00D104A1" w:rsidP="00D104A1">
      <w:pPr>
        <w:pStyle w:val="MELegal3"/>
        <w:outlineLvl w:val="9"/>
      </w:pPr>
      <w:bookmarkStart w:id="385" w:name="_Toc971206"/>
      <w:bookmarkStart w:id="386" w:name="_Toc970401"/>
      <w:bookmarkStart w:id="387" w:name="_DTBK2651"/>
      <w:bookmarkEnd w:id="384"/>
      <w:r>
        <w:t>The Department's review of, or comment on, the Draft Project Plan and Budget does not in any way limit or affect the Participant's obligations under this Agreement.</w:t>
      </w:r>
      <w:bookmarkEnd w:id="385"/>
      <w:bookmarkEnd w:id="386"/>
      <w:r>
        <w:t xml:space="preserve"> </w:t>
      </w:r>
    </w:p>
    <w:p w14:paraId="66F26B4E" w14:textId="77777777" w:rsidR="009A6AA2" w:rsidRPr="00984592" w:rsidRDefault="009A6AA2" w:rsidP="009A6AA2">
      <w:pPr>
        <w:pStyle w:val="MELegal2"/>
      </w:pPr>
      <w:bookmarkStart w:id="388" w:name="_Ref25610303"/>
      <w:bookmarkEnd w:id="387"/>
      <w:r w:rsidRPr="004861B3">
        <w:t xml:space="preserve">Project in accordance </w:t>
      </w:r>
      <w:r w:rsidRPr="00984592">
        <w:t>with the Project Plan and the Project Budget</w:t>
      </w:r>
      <w:bookmarkEnd w:id="388"/>
      <w:r w:rsidRPr="00984592">
        <w:t xml:space="preserve"> </w:t>
      </w:r>
    </w:p>
    <w:p w14:paraId="7D0B7576" w14:textId="77777777" w:rsidR="0003449A" w:rsidRDefault="004C56A7" w:rsidP="0003449A">
      <w:pPr>
        <w:pStyle w:val="MELegal3"/>
      </w:pPr>
      <w:r w:rsidRPr="00984592">
        <w:t>The Participant must perform the Project in</w:t>
      </w:r>
      <w:r>
        <w:t xml:space="preserve"> accordance with</w:t>
      </w:r>
      <w:r w:rsidR="0003449A">
        <w:t>:</w:t>
      </w:r>
      <w:r>
        <w:t xml:space="preserve"> </w:t>
      </w:r>
    </w:p>
    <w:p w14:paraId="3BA61FD0" w14:textId="77777777" w:rsidR="0003449A" w:rsidRDefault="004C56A7" w:rsidP="0003449A">
      <w:pPr>
        <w:pStyle w:val="MELegal4"/>
      </w:pPr>
      <w:r>
        <w:t xml:space="preserve">the Project Plan </w:t>
      </w:r>
      <w:r w:rsidR="0003449A">
        <w:t xml:space="preserve">set out at Attachment A to this Agreement; </w:t>
      </w:r>
      <w:r>
        <w:t xml:space="preserve">and </w:t>
      </w:r>
    </w:p>
    <w:p w14:paraId="6F1F306C" w14:textId="77777777" w:rsidR="0003449A" w:rsidRDefault="004C56A7" w:rsidP="0003449A">
      <w:pPr>
        <w:pStyle w:val="MELegal4"/>
      </w:pPr>
      <w:r>
        <w:lastRenderedPageBreak/>
        <w:t xml:space="preserve">the Project Budget </w:t>
      </w:r>
      <w:r w:rsidR="0003449A">
        <w:t xml:space="preserve">set out at Attachment B to this Agreement. </w:t>
      </w:r>
    </w:p>
    <w:p w14:paraId="1A91927A" w14:textId="77777777" w:rsidR="004C56A7" w:rsidRDefault="0003449A" w:rsidP="00157241">
      <w:pPr>
        <w:pStyle w:val="MELegal3"/>
      </w:pPr>
      <w:r>
        <w:t xml:space="preserve">The Participant </w:t>
      </w:r>
      <w:r w:rsidR="004C56A7">
        <w:t>must not make any amendments to the Project Plan or the Project Budget (or both as the case may be) that would substantively alter:</w:t>
      </w:r>
      <w:bookmarkEnd w:id="344"/>
      <w:bookmarkEnd w:id="345"/>
      <w:bookmarkEnd w:id="346"/>
    </w:p>
    <w:p w14:paraId="5DAD13E2" w14:textId="77777777" w:rsidR="004C56A7" w:rsidRDefault="004C56A7" w:rsidP="00157241">
      <w:pPr>
        <w:pStyle w:val="MELegal4"/>
      </w:pPr>
      <w:bookmarkStart w:id="389" w:name="_DTBK2654"/>
      <w:bookmarkEnd w:id="347"/>
      <w:r>
        <w:t xml:space="preserve">the nature of, or the manner of completion of, the Works as provided for in the Project Plan or Project Budget (or both as the case may be); </w:t>
      </w:r>
    </w:p>
    <w:p w14:paraId="53E09C78" w14:textId="77777777" w:rsidR="00F16BA8" w:rsidRDefault="00F16BA8" w:rsidP="00157241">
      <w:pPr>
        <w:pStyle w:val="MELegal4"/>
      </w:pPr>
      <w:r>
        <w:t xml:space="preserve">a date for completion of a Milestone; </w:t>
      </w:r>
    </w:p>
    <w:p w14:paraId="6ADF797D" w14:textId="77777777" w:rsidR="004C56A7" w:rsidRDefault="004C56A7" w:rsidP="00157241">
      <w:pPr>
        <w:pStyle w:val="MELegal4"/>
      </w:pPr>
      <w:bookmarkStart w:id="390" w:name="_DTBK2143"/>
      <w:bookmarkEnd w:id="389"/>
      <w:r>
        <w:t>the amount of the Funds to be spent by the Participant on any aspect of the Works or the nature of items on which the Funds are to be spent as provided for in the Project Budget; or</w:t>
      </w:r>
    </w:p>
    <w:p w14:paraId="1A449EB5" w14:textId="77777777" w:rsidR="004C56A7" w:rsidRDefault="004C56A7" w:rsidP="00157241">
      <w:pPr>
        <w:pStyle w:val="MELegal4"/>
      </w:pPr>
      <w:bookmarkStart w:id="391" w:name="_DTBK2144"/>
      <w:bookmarkEnd w:id="390"/>
      <w:r>
        <w:t>the consistency of the Project Plan or the Project Budget (or both as the case may be) with the Aim of the Project and the Program Objectives,</w:t>
      </w:r>
    </w:p>
    <w:p w14:paraId="5589479D" w14:textId="031B43B4" w:rsidR="004C56A7" w:rsidRDefault="004C56A7" w:rsidP="00157241">
      <w:pPr>
        <w:ind w:left="1361"/>
      </w:pPr>
      <w:bookmarkStart w:id="392" w:name="_DTBK2655"/>
      <w:bookmarkEnd w:id="391"/>
      <w:r>
        <w:t>unless approved in writing by the Department.</w:t>
      </w:r>
      <w:r w:rsidR="001B26AD">
        <w:t xml:space="preserve"> </w:t>
      </w:r>
      <w:r w:rsidR="00EA54B5">
        <w:t>A</w:t>
      </w:r>
      <w:r w:rsidR="001B26AD">
        <w:t xml:space="preserve">ny amendment to </w:t>
      </w:r>
      <w:r w:rsidR="00F16BA8">
        <w:t xml:space="preserve">the date for completion of a </w:t>
      </w:r>
      <w:r w:rsidR="001B26AD">
        <w:t xml:space="preserve">Milestone </w:t>
      </w:r>
      <w:r w:rsidR="00F16BA8">
        <w:t>must be approved</w:t>
      </w:r>
      <w:r w:rsidR="00D310B8">
        <w:t xml:space="preserve"> in writing by the Department.</w:t>
      </w:r>
    </w:p>
    <w:p w14:paraId="0E8D4547" w14:textId="77777777" w:rsidR="004C56A7" w:rsidRDefault="004C56A7" w:rsidP="004C56A7">
      <w:pPr>
        <w:pStyle w:val="MELegal2"/>
      </w:pPr>
      <w:bookmarkStart w:id="393" w:name="_Toc969843"/>
      <w:bookmarkStart w:id="394" w:name="_Toc970405"/>
      <w:bookmarkStart w:id="395" w:name="_Toc970958"/>
      <w:bookmarkStart w:id="396" w:name="_Toc971210"/>
      <w:bookmarkStart w:id="397" w:name="_Toc969844"/>
      <w:bookmarkStart w:id="398" w:name="_Toc970406"/>
      <w:bookmarkStart w:id="399" w:name="_Toc970959"/>
      <w:bookmarkStart w:id="400" w:name="_Toc971211"/>
      <w:bookmarkStart w:id="401" w:name="_Toc969845"/>
      <w:bookmarkStart w:id="402" w:name="_Toc970407"/>
      <w:bookmarkStart w:id="403" w:name="_Toc970960"/>
      <w:bookmarkStart w:id="404" w:name="_Toc971212"/>
      <w:bookmarkStart w:id="405" w:name="_Toc969846"/>
      <w:bookmarkStart w:id="406" w:name="_Toc970408"/>
      <w:bookmarkStart w:id="407" w:name="_Toc970961"/>
      <w:bookmarkStart w:id="408" w:name="_Toc971213"/>
      <w:bookmarkStart w:id="409" w:name="_Toc969847"/>
      <w:bookmarkStart w:id="410" w:name="_Toc970409"/>
      <w:bookmarkStart w:id="411" w:name="_Toc970962"/>
      <w:bookmarkStart w:id="412" w:name="_Toc971214"/>
      <w:bookmarkStart w:id="413" w:name="_Toc970410"/>
      <w:bookmarkStart w:id="414" w:name="_Toc971215"/>
      <w:bookmarkStart w:id="415" w:name="_Toc1143399"/>
      <w:bookmarkStart w:id="416" w:name="_Toc1644709"/>
      <w:bookmarkStart w:id="417" w:name="_Toc1644921"/>
      <w:bookmarkStart w:id="418" w:name="_Toc1647481"/>
      <w:bookmarkStart w:id="419" w:name="_Toc1647656"/>
      <w:bookmarkStart w:id="420" w:name="_DTBK2656"/>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t>Design of the Works</w:t>
      </w:r>
      <w:bookmarkEnd w:id="413"/>
      <w:bookmarkEnd w:id="414"/>
      <w:bookmarkEnd w:id="415"/>
      <w:bookmarkEnd w:id="416"/>
      <w:bookmarkEnd w:id="417"/>
      <w:bookmarkEnd w:id="418"/>
      <w:bookmarkEnd w:id="419"/>
      <w:r>
        <w:t xml:space="preserve"> </w:t>
      </w:r>
    </w:p>
    <w:p w14:paraId="5CA77634" w14:textId="77777777" w:rsidR="004C56A7" w:rsidRDefault="004C56A7" w:rsidP="004C56A7">
      <w:pPr>
        <w:pStyle w:val="MELegal3"/>
      </w:pPr>
      <w:bookmarkStart w:id="421" w:name="_Toc970411"/>
      <w:bookmarkStart w:id="422" w:name="_Toc971216"/>
      <w:bookmarkStart w:id="423" w:name="_DTBK2657"/>
      <w:bookmarkEnd w:id="420"/>
      <w:r>
        <w:t>The Participant is responsible for the design of the Works and must ensure the design of the Works:</w:t>
      </w:r>
      <w:bookmarkEnd w:id="421"/>
      <w:bookmarkEnd w:id="422"/>
    </w:p>
    <w:bookmarkEnd w:id="423"/>
    <w:p w14:paraId="1F6E98B0" w14:textId="77777777" w:rsidR="004C56A7" w:rsidRDefault="004C56A7" w:rsidP="004C56A7">
      <w:pPr>
        <w:pStyle w:val="MELegal4"/>
      </w:pPr>
      <w:r>
        <w:t>is conducted with the level of skill and care of a prudent and competent design professional;</w:t>
      </w:r>
    </w:p>
    <w:p w14:paraId="70E44BB6" w14:textId="77777777" w:rsidR="004C56A7" w:rsidRDefault="004C56A7" w:rsidP="004C56A7">
      <w:pPr>
        <w:pStyle w:val="MELegal4"/>
      </w:pPr>
      <w:bookmarkStart w:id="424" w:name="_DTBK2145"/>
      <w:r>
        <w:t>complies with the regulatory requirements of the relevant State or Territory and local government in the jurisdiction in which the Works are to be conducted;</w:t>
      </w:r>
    </w:p>
    <w:p w14:paraId="013972AB" w14:textId="77777777" w:rsidR="004C56A7" w:rsidRDefault="004C56A7" w:rsidP="004C56A7">
      <w:pPr>
        <w:pStyle w:val="MELegal4"/>
      </w:pPr>
      <w:bookmarkStart w:id="425" w:name="_DTBK2146"/>
      <w:bookmarkEnd w:id="424"/>
      <w:r>
        <w:t>are fit for the purpose of the Designated Use on and from the date of achievement of Practical Completion for the Project, and throughout the Designated Use Period; and</w:t>
      </w:r>
    </w:p>
    <w:p w14:paraId="13F0ACD1" w14:textId="77777777" w:rsidR="004C56A7" w:rsidRDefault="004C56A7" w:rsidP="004C56A7">
      <w:pPr>
        <w:pStyle w:val="MELegal4"/>
      </w:pPr>
      <w:r>
        <w:t>complies with all Laws and required Approvals.</w:t>
      </w:r>
      <w:r w:rsidR="00F358FB">
        <w:t xml:space="preserve"> </w:t>
      </w:r>
    </w:p>
    <w:p w14:paraId="1322853A" w14:textId="77777777" w:rsidR="004C56A7" w:rsidRDefault="004C56A7" w:rsidP="004C56A7">
      <w:pPr>
        <w:pStyle w:val="MELegal3"/>
      </w:pPr>
      <w:bookmarkStart w:id="426" w:name="_DTBK2147"/>
      <w:bookmarkEnd w:id="425"/>
      <w:r>
        <w:t>The Participant must ensure that a Certificate of Occupancy is issued in respect of the Works on the achievement of Practical Completion.</w:t>
      </w:r>
    </w:p>
    <w:p w14:paraId="2E5DC2FF" w14:textId="77777777" w:rsidR="004C56A7" w:rsidRDefault="004C56A7" w:rsidP="00917746">
      <w:pPr>
        <w:pStyle w:val="MELegal3"/>
      </w:pPr>
      <w:bookmarkStart w:id="427" w:name="_Toc970412"/>
      <w:bookmarkStart w:id="428" w:name="_Toc971217"/>
      <w:bookmarkStart w:id="429" w:name="_DTBK2148"/>
      <w:bookmarkEnd w:id="426"/>
      <w:r>
        <w:t>The Participant must develop, prepare and maintain copies of all documents necessary to complete the Works, including all documents that would be prepared by a prudent and competent design professional, in order to ensure the Works are, on the date of achievement of Practical Completion, fit for the purposes of the Designated Use, throughout the Designated Use Period.</w:t>
      </w:r>
      <w:bookmarkEnd w:id="427"/>
      <w:bookmarkEnd w:id="428"/>
    </w:p>
    <w:p w14:paraId="5E0E8651" w14:textId="77777777" w:rsidR="004C56A7" w:rsidRDefault="004C56A7" w:rsidP="004C56A7">
      <w:pPr>
        <w:pStyle w:val="MELegal2"/>
      </w:pPr>
      <w:bookmarkStart w:id="430" w:name="_Toc970413"/>
      <w:bookmarkStart w:id="431" w:name="_Toc971218"/>
      <w:bookmarkStart w:id="432" w:name="_Toc1143400"/>
      <w:bookmarkStart w:id="433" w:name="_Toc1644710"/>
      <w:bookmarkStart w:id="434" w:name="_Toc1644922"/>
      <w:bookmarkStart w:id="435" w:name="_Toc1647482"/>
      <w:bookmarkStart w:id="436" w:name="_Toc1647657"/>
      <w:bookmarkStart w:id="437" w:name="_Ref1652567"/>
      <w:bookmarkStart w:id="438" w:name="_Ref4583447"/>
      <w:bookmarkStart w:id="439" w:name="_DTBK2658"/>
      <w:bookmarkStart w:id="440" w:name="_Ref888400"/>
      <w:bookmarkEnd w:id="429"/>
      <w:r>
        <w:t>Project Documents</w:t>
      </w:r>
      <w:bookmarkEnd w:id="430"/>
      <w:bookmarkEnd w:id="431"/>
      <w:bookmarkEnd w:id="432"/>
      <w:bookmarkEnd w:id="433"/>
      <w:bookmarkEnd w:id="434"/>
      <w:bookmarkEnd w:id="435"/>
      <w:bookmarkEnd w:id="436"/>
      <w:bookmarkEnd w:id="437"/>
      <w:bookmarkEnd w:id="438"/>
    </w:p>
    <w:p w14:paraId="6E43B32B" w14:textId="7B3BE3BF" w:rsidR="004C56A7" w:rsidRDefault="004C56A7" w:rsidP="004C56A7">
      <w:pPr>
        <w:pStyle w:val="MELegal3"/>
      </w:pPr>
      <w:bookmarkStart w:id="441" w:name="_Toc970414"/>
      <w:bookmarkStart w:id="442" w:name="_Toc971219"/>
      <w:bookmarkStart w:id="443" w:name="_Ref1578248"/>
      <w:bookmarkStart w:id="444" w:name="_DTBK2149"/>
      <w:bookmarkEnd w:id="439"/>
      <w:r>
        <w:t>The Participant must deliver the Project Documents identified in Item </w:t>
      </w:r>
      <w:r>
        <w:fldChar w:fldCharType="begin"/>
      </w:r>
      <w:r>
        <w:instrText xml:space="preserve"> REF _Ref1558526 \n \h </w:instrText>
      </w:r>
      <w:r>
        <w:fldChar w:fldCharType="separate"/>
      </w:r>
      <w:r w:rsidR="007E5C1F">
        <w:t>2.4</w:t>
      </w:r>
      <w:r>
        <w:fldChar w:fldCharType="end"/>
      </w:r>
      <w:r>
        <w:t xml:space="preserve"> of </w:t>
      </w:r>
      <w:r>
        <w:fldChar w:fldCharType="begin"/>
      </w:r>
      <w:r>
        <w:instrText xml:space="preserve"> REF _Ref1123068 \w \h </w:instrText>
      </w:r>
      <w:r>
        <w:fldChar w:fldCharType="separate"/>
      </w:r>
      <w:r w:rsidR="007E5C1F">
        <w:t>Schedule 1</w:t>
      </w:r>
      <w:r>
        <w:fldChar w:fldCharType="end"/>
      </w:r>
      <w:r>
        <w:t xml:space="preserve"> to the Department no later than the date specified in the Milestone Schedule for the Project.</w:t>
      </w:r>
      <w:bookmarkEnd w:id="440"/>
      <w:bookmarkEnd w:id="441"/>
      <w:bookmarkEnd w:id="442"/>
      <w:bookmarkEnd w:id="443"/>
    </w:p>
    <w:p w14:paraId="363D63C5" w14:textId="7B4D7E0D" w:rsidR="004C56A7" w:rsidRDefault="004C56A7" w:rsidP="004C56A7">
      <w:pPr>
        <w:pStyle w:val="MELegal3"/>
      </w:pPr>
      <w:bookmarkStart w:id="445" w:name="_Toc970415"/>
      <w:bookmarkStart w:id="446" w:name="_Toc971220"/>
      <w:bookmarkStart w:id="447" w:name="_DTBK2659"/>
      <w:bookmarkEnd w:id="444"/>
      <w:r>
        <w:t>The Participant must, at its cost, make copies of the Project Documents available to the Department for inspection and audit in accordance with clause </w:t>
      </w:r>
      <w:r>
        <w:fldChar w:fldCharType="begin"/>
      </w:r>
      <w:r>
        <w:instrText xml:space="preserve"> REF _Ref881180 \w \h </w:instrText>
      </w:r>
      <w:r>
        <w:fldChar w:fldCharType="separate"/>
      </w:r>
      <w:r w:rsidR="007E5C1F">
        <w:t>18</w:t>
      </w:r>
      <w:r>
        <w:fldChar w:fldCharType="end"/>
      </w:r>
      <w:r>
        <w:t>.</w:t>
      </w:r>
      <w:bookmarkEnd w:id="445"/>
      <w:bookmarkEnd w:id="446"/>
    </w:p>
    <w:p w14:paraId="6C294CD0" w14:textId="77777777" w:rsidR="004C56A7" w:rsidRDefault="004C56A7" w:rsidP="004C56A7">
      <w:pPr>
        <w:pStyle w:val="MELegal2"/>
      </w:pPr>
      <w:bookmarkStart w:id="448" w:name="_Toc970416"/>
      <w:bookmarkStart w:id="449" w:name="_Toc971221"/>
      <w:bookmarkStart w:id="450" w:name="_Toc1143401"/>
      <w:bookmarkStart w:id="451" w:name="_Ref1578497"/>
      <w:bookmarkStart w:id="452" w:name="_Toc1644711"/>
      <w:bookmarkStart w:id="453" w:name="_Toc1644923"/>
      <w:bookmarkStart w:id="454" w:name="_Toc1647483"/>
      <w:bookmarkStart w:id="455" w:name="_Toc1647658"/>
      <w:bookmarkStart w:id="456" w:name="_DTBK2660"/>
      <w:bookmarkStart w:id="457" w:name="_Ref881249"/>
      <w:bookmarkEnd w:id="447"/>
      <w:r>
        <w:t>Participant to obtain Approvals</w:t>
      </w:r>
      <w:bookmarkEnd w:id="448"/>
      <w:bookmarkEnd w:id="449"/>
      <w:bookmarkEnd w:id="450"/>
      <w:bookmarkEnd w:id="451"/>
      <w:bookmarkEnd w:id="452"/>
      <w:bookmarkEnd w:id="453"/>
      <w:bookmarkEnd w:id="454"/>
      <w:bookmarkEnd w:id="455"/>
      <w:r>
        <w:t xml:space="preserve"> </w:t>
      </w:r>
    </w:p>
    <w:p w14:paraId="0774B603" w14:textId="77777777" w:rsidR="004C56A7" w:rsidRDefault="004C56A7" w:rsidP="000D2DCC">
      <w:pPr>
        <w:pStyle w:val="MELegal3"/>
        <w:keepNext/>
        <w:numPr>
          <w:ilvl w:val="0"/>
          <w:numId w:val="0"/>
        </w:numPr>
        <w:ind w:left="1361" w:hanging="681"/>
      </w:pPr>
      <w:bookmarkStart w:id="458" w:name="_Toc970417"/>
      <w:bookmarkStart w:id="459" w:name="_Toc971222"/>
      <w:bookmarkStart w:id="460" w:name="_DTBK2661"/>
      <w:bookmarkEnd w:id="456"/>
      <w:r>
        <w:t>The Participant must obtain all Approvals for:</w:t>
      </w:r>
      <w:bookmarkEnd w:id="457"/>
      <w:bookmarkEnd w:id="458"/>
      <w:bookmarkEnd w:id="459"/>
    </w:p>
    <w:p w14:paraId="23773AAD" w14:textId="77777777" w:rsidR="004C56A7" w:rsidRDefault="004C56A7" w:rsidP="004C56A7">
      <w:pPr>
        <w:pStyle w:val="MELegal3"/>
      </w:pPr>
      <w:bookmarkStart w:id="461" w:name="_DTBK2662"/>
      <w:bookmarkEnd w:id="460"/>
      <w:r>
        <w:t>the construction of the Works; and</w:t>
      </w:r>
    </w:p>
    <w:p w14:paraId="3012D16C" w14:textId="77777777" w:rsidR="004C56A7" w:rsidRDefault="004C56A7" w:rsidP="004C56A7">
      <w:pPr>
        <w:pStyle w:val="MELegal3"/>
      </w:pPr>
      <w:bookmarkStart w:id="462" w:name="_DTBK2663"/>
      <w:bookmarkEnd w:id="461"/>
      <w:r>
        <w:t>the use of the Works for the Designated Use during the Designated Use Period,</w:t>
      </w:r>
    </w:p>
    <w:p w14:paraId="5CF8D627" w14:textId="77777777" w:rsidR="004C56A7" w:rsidRDefault="004C56A7" w:rsidP="004C56A7">
      <w:pPr>
        <w:ind w:left="680"/>
      </w:pPr>
      <w:bookmarkStart w:id="463" w:name="_DTBK2664"/>
      <w:bookmarkEnd w:id="462"/>
      <w:r>
        <w:t>and must deliver a copy of each Approval to the Department promptly on request.</w:t>
      </w:r>
    </w:p>
    <w:p w14:paraId="513C7FAB" w14:textId="77777777" w:rsidR="004C56A7" w:rsidRDefault="004C56A7" w:rsidP="004C56A7">
      <w:pPr>
        <w:pStyle w:val="MELegal2"/>
      </w:pPr>
      <w:bookmarkStart w:id="464" w:name="_Toc970418"/>
      <w:bookmarkStart w:id="465" w:name="_Toc971223"/>
      <w:bookmarkStart w:id="466" w:name="_Toc1143402"/>
      <w:bookmarkStart w:id="467" w:name="_Toc1644712"/>
      <w:bookmarkStart w:id="468" w:name="_Toc1644924"/>
      <w:bookmarkStart w:id="469" w:name="_Toc1647484"/>
      <w:bookmarkStart w:id="470" w:name="_Toc1647659"/>
      <w:bookmarkStart w:id="471" w:name="_DTBK2665"/>
      <w:bookmarkEnd w:id="463"/>
      <w:r>
        <w:t>Variations to Works</w:t>
      </w:r>
      <w:bookmarkEnd w:id="464"/>
      <w:bookmarkEnd w:id="465"/>
      <w:bookmarkEnd w:id="466"/>
      <w:bookmarkEnd w:id="467"/>
      <w:bookmarkEnd w:id="468"/>
      <w:bookmarkEnd w:id="469"/>
      <w:bookmarkEnd w:id="470"/>
      <w:r>
        <w:t xml:space="preserve"> </w:t>
      </w:r>
    </w:p>
    <w:p w14:paraId="18FA935F" w14:textId="77777777" w:rsidR="004C56A7" w:rsidRDefault="004C56A7" w:rsidP="004C56A7">
      <w:pPr>
        <w:pStyle w:val="MELegal3"/>
        <w:numPr>
          <w:ilvl w:val="0"/>
          <w:numId w:val="0"/>
        </w:numPr>
        <w:ind w:left="680"/>
      </w:pPr>
      <w:bookmarkStart w:id="472" w:name="_Toc970419"/>
      <w:bookmarkStart w:id="473" w:name="_Toc971224"/>
      <w:bookmarkStart w:id="474" w:name="_DTBK2150"/>
      <w:bookmarkEnd w:id="471"/>
      <w:r>
        <w:t>If the Works must be varied to obtain any Approval, the Participant must notify the Department in writing of those variations and must ensure that no variation will adversely affect the Project, the Works, the Aim of the Project and Program Objectives and the use of the Works for the Designated Use throughout the Designated Use Period.</w:t>
      </w:r>
      <w:bookmarkEnd w:id="472"/>
      <w:bookmarkEnd w:id="473"/>
    </w:p>
    <w:p w14:paraId="5FF46B97" w14:textId="77777777" w:rsidR="00F358FB" w:rsidRDefault="00F358FB" w:rsidP="00690075">
      <w:pPr>
        <w:pStyle w:val="MELegal2"/>
      </w:pPr>
      <w:bookmarkStart w:id="475" w:name="_Ref25661037"/>
      <w:r>
        <w:lastRenderedPageBreak/>
        <w:t>Inconsistency</w:t>
      </w:r>
      <w:bookmarkEnd w:id="475"/>
      <w:r>
        <w:t xml:space="preserve"> </w:t>
      </w:r>
    </w:p>
    <w:p w14:paraId="3ED07605" w14:textId="77777777" w:rsidR="00F358FB" w:rsidRDefault="00F358FB" w:rsidP="00690075">
      <w:pPr>
        <w:pStyle w:val="MELegal3"/>
        <w:numPr>
          <w:ilvl w:val="0"/>
          <w:numId w:val="0"/>
        </w:numPr>
        <w:ind w:left="680"/>
      </w:pPr>
      <w:r>
        <w:t>To the extent of any inconsistency between:</w:t>
      </w:r>
    </w:p>
    <w:p w14:paraId="5E4C6273" w14:textId="77777777" w:rsidR="00F358FB" w:rsidRDefault="00BE2D4A" w:rsidP="00690075">
      <w:pPr>
        <w:pStyle w:val="MELegal3"/>
      </w:pPr>
      <w:r>
        <w:t>the</w:t>
      </w:r>
      <w:r w:rsidR="00F358FB">
        <w:t xml:space="preserve"> Project Plan and this Agreement (including the Milestone Schedule); or</w:t>
      </w:r>
    </w:p>
    <w:p w14:paraId="3369BE4E" w14:textId="77777777" w:rsidR="00F358FB" w:rsidRDefault="00BE2D4A" w:rsidP="00690075">
      <w:pPr>
        <w:pStyle w:val="MELegal3"/>
      </w:pPr>
      <w:r>
        <w:t>the</w:t>
      </w:r>
      <w:r w:rsidR="00F358FB">
        <w:t xml:space="preserve"> Project Budget and this Agreement (including the Milestone Schedule),</w:t>
      </w:r>
    </w:p>
    <w:p w14:paraId="7AB678B8" w14:textId="77777777" w:rsidR="00F358FB" w:rsidRDefault="00F358FB" w:rsidP="00690075">
      <w:pPr>
        <w:pStyle w:val="MELegal3"/>
        <w:numPr>
          <w:ilvl w:val="0"/>
          <w:numId w:val="0"/>
        </w:numPr>
        <w:ind w:left="680"/>
      </w:pPr>
      <w:r>
        <w:t xml:space="preserve">those documents (including the </w:t>
      </w:r>
      <w:r w:rsidR="00F16BA8">
        <w:t xml:space="preserve">dates specified in the </w:t>
      </w:r>
      <w:r>
        <w:t xml:space="preserve">updated Milestone Schedule </w:t>
      </w:r>
      <w:r w:rsidR="00F16BA8">
        <w:t xml:space="preserve">and </w:t>
      </w:r>
      <w:r>
        <w:t xml:space="preserve">set out in the Project Plan) will prevail over the terms of this Agreement. </w:t>
      </w:r>
    </w:p>
    <w:p w14:paraId="45422880" w14:textId="77777777" w:rsidR="004C56A7" w:rsidRDefault="004C56A7" w:rsidP="004C56A7">
      <w:pPr>
        <w:pStyle w:val="MELegal1"/>
        <w:keepLines/>
      </w:pPr>
      <w:bookmarkStart w:id="476" w:name="_Ref886692"/>
      <w:bookmarkStart w:id="477" w:name="_Toc970420"/>
      <w:bookmarkStart w:id="478" w:name="_Toc971225"/>
      <w:bookmarkStart w:id="479" w:name="_Toc1143403"/>
      <w:bookmarkStart w:id="480" w:name="_Toc1644713"/>
      <w:bookmarkStart w:id="481" w:name="_Toc1644925"/>
      <w:bookmarkStart w:id="482" w:name="_Toc1646710"/>
      <w:bookmarkStart w:id="483" w:name="_Toc1647660"/>
      <w:bookmarkStart w:id="484" w:name="_Toc4592513"/>
      <w:bookmarkStart w:id="485" w:name="_Toc25675378"/>
      <w:bookmarkStart w:id="486" w:name="_Toc25739488"/>
      <w:bookmarkStart w:id="487" w:name="_DTBK2666"/>
      <w:bookmarkEnd w:id="474"/>
      <w:r>
        <w:t>Conduct of the Project</w:t>
      </w:r>
      <w:bookmarkEnd w:id="476"/>
      <w:bookmarkEnd w:id="477"/>
      <w:bookmarkEnd w:id="478"/>
      <w:bookmarkEnd w:id="479"/>
      <w:bookmarkEnd w:id="480"/>
      <w:bookmarkEnd w:id="481"/>
      <w:bookmarkEnd w:id="482"/>
      <w:bookmarkEnd w:id="483"/>
      <w:bookmarkEnd w:id="484"/>
      <w:bookmarkEnd w:id="485"/>
      <w:bookmarkEnd w:id="486"/>
    </w:p>
    <w:p w14:paraId="16188182" w14:textId="77777777" w:rsidR="004C56A7" w:rsidRDefault="004C56A7" w:rsidP="004C56A7">
      <w:pPr>
        <w:pStyle w:val="MELegal2"/>
        <w:keepLines/>
      </w:pPr>
      <w:bookmarkStart w:id="488" w:name="_Toc970421"/>
      <w:bookmarkStart w:id="489" w:name="_Toc971226"/>
      <w:bookmarkStart w:id="490" w:name="_Toc1143404"/>
      <w:bookmarkStart w:id="491" w:name="_Toc1644714"/>
      <w:bookmarkStart w:id="492" w:name="_Toc1644926"/>
      <w:bookmarkStart w:id="493" w:name="_Toc1647485"/>
      <w:bookmarkStart w:id="494" w:name="_Toc1647661"/>
      <w:bookmarkStart w:id="495" w:name="_DTBK2667"/>
      <w:bookmarkEnd w:id="487"/>
      <w:r>
        <w:t>Participant obligations</w:t>
      </w:r>
      <w:bookmarkEnd w:id="488"/>
      <w:bookmarkEnd w:id="489"/>
      <w:bookmarkEnd w:id="490"/>
      <w:bookmarkEnd w:id="491"/>
      <w:bookmarkEnd w:id="492"/>
      <w:bookmarkEnd w:id="493"/>
      <w:bookmarkEnd w:id="494"/>
      <w:r>
        <w:t xml:space="preserve"> </w:t>
      </w:r>
    </w:p>
    <w:p w14:paraId="452D04E2" w14:textId="77777777" w:rsidR="004C56A7" w:rsidRDefault="004C56A7" w:rsidP="004C56A7">
      <w:pPr>
        <w:pStyle w:val="MELegal3"/>
        <w:keepNext/>
        <w:keepLines/>
      </w:pPr>
      <w:bookmarkStart w:id="496" w:name="_Toc970422"/>
      <w:bookmarkStart w:id="497" w:name="_Toc971227"/>
      <w:bookmarkStart w:id="498" w:name="_Ref25606728"/>
      <w:bookmarkStart w:id="499" w:name="_DTBK2668"/>
      <w:bookmarkEnd w:id="495"/>
      <w:r>
        <w:t>The Participant must:</w:t>
      </w:r>
      <w:bookmarkEnd w:id="496"/>
      <w:bookmarkEnd w:id="497"/>
      <w:bookmarkEnd w:id="498"/>
    </w:p>
    <w:p w14:paraId="6B2135D4" w14:textId="77777777" w:rsidR="004C56A7" w:rsidRDefault="004C56A7" w:rsidP="004C56A7">
      <w:pPr>
        <w:pStyle w:val="MELegal4"/>
      </w:pPr>
      <w:bookmarkStart w:id="500" w:name="_DTBK2669"/>
      <w:bookmarkEnd w:id="499"/>
      <w:r>
        <w:t>perform the Project in accordance with this Agreement;</w:t>
      </w:r>
    </w:p>
    <w:p w14:paraId="741AFD26" w14:textId="77777777" w:rsidR="00B278B0" w:rsidRDefault="004C56A7" w:rsidP="004C56A7">
      <w:pPr>
        <w:pStyle w:val="MELegal4"/>
      </w:pPr>
      <w:bookmarkStart w:id="501" w:name="_Ref24973257"/>
      <w:bookmarkStart w:id="502" w:name="_Ref25607235"/>
      <w:bookmarkStart w:id="503" w:name="_Ref24972216"/>
      <w:bookmarkStart w:id="504" w:name="_DTBK2151"/>
      <w:bookmarkEnd w:id="500"/>
      <w:r>
        <w:t>complete each of the Milestones in the Milestone Schedule (by achieving, to the satisfaction of the Department, the criteria for completion of the relevant Milestone specified in the Milestone Schedule) on or before the relevant date for completion of that Milestone specified in the Milestone Schedule;</w:t>
      </w:r>
      <w:bookmarkEnd w:id="501"/>
      <w:r>
        <w:t xml:space="preserve"> </w:t>
      </w:r>
      <w:r w:rsidR="008E7757">
        <w:t>and</w:t>
      </w:r>
      <w:bookmarkEnd w:id="502"/>
      <w:r w:rsidR="008E7757">
        <w:t xml:space="preserve"> </w:t>
      </w:r>
    </w:p>
    <w:p w14:paraId="4A6E93D0" w14:textId="77777777" w:rsidR="004C56A7" w:rsidRDefault="004C56A7" w:rsidP="004C56A7">
      <w:pPr>
        <w:pStyle w:val="MELegal4"/>
      </w:pPr>
      <w:bookmarkStart w:id="505" w:name="_Ref1657776"/>
      <w:bookmarkStart w:id="506" w:name="_DTBK2152"/>
      <w:bookmarkEnd w:id="503"/>
      <w:bookmarkEnd w:id="504"/>
      <w:r>
        <w:t>ensure that all work undertaken under this Agreement is consistent with, and in furtherance of, the Program Objectives and the Aim of the Project.</w:t>
      </w:r>
      <w:bookmarkEnd w:id="505"/>
    </w:p>
    <w:p w14:paraId="0F2979E4" w14:textId="77777777" w:rsidR="004C56A7" w:rsidRDefault="004C56A7" w:rsidP="004C56A7">
      <w:pPr>
        <w:pStyle w:val="MELegal3"/>
      </w:pPr>
      <w:bookmarkStart w:id="507" w:name="_Toc970423"/>
      <w:bookmarkStart w:id="508" w:name="_Toc971228"/>
      <w:bookmarkStart w:id="509" w:name="_DTBK2670"/>
      <w:bookmarkEnd w:id="506"/>
      <w:r>
        <w:t>The Participant must:</w:t>
      </w:r>
      <w:bookmarkEnd w:id="507"/>
      <w:bookmarkEnd w:id="508"/>
    </w:p>
    <w:p w14:paraId="4535E5D0" w14:textId="6443CFAE" w:rsidR="004C56A7" w:rsidRDefault="004C56A7" w:rsidP="004C56A7">
      <w:pPr>
        <w:pStyle w:val="MELegal4"/>
      </w:pPr>
      <w:bookmarkStart w:id="510" w:name="_DTBK2671"/>
      <w:bookmarkEnd w:id="509"/>
      <w:r>
        <w:t>if specified in Item </w:t>
      </w:r>
      <w:r>
        <w:fldChar w:fldCharType="begin"/>
      </w:r>
      <w:r>
        <w:instrText xml:space="preserve"> REF _Ref1558381 \n \h </w:instrText>
      </w:r>
      <w:r>
        <w:fldChar w:fldCharType="separate"/>
      </w:r>
      <w:r w:rsidR="007E5C1F">
        <w:t>8</w:t>
      </w:r>
      <w:r>
        <w:fldChar w:fldCharType="end"/>
      </w:r>
      <w:r>
        <w:t xml:space="preserve"> of </w:t>
      </w:r>
      <w:r>
        <w:fldChar w:fldCharType="begin"/>
      </w:r>
      <w:r>
        <w:instrText xml:space="preserve"> REF _Ref1123137 \w \h </w:instrText>
      </w:r>
      <w:r>
        <w:fldChar w:fldCharType="separate"/>
      </w:r>
      <w:r w:rsidR="007E5C1F">
        <w:t>Schedule 1</w:t>
      </w:r>
      <w:r>
        <w:fldChar w:fldCharType="end"/>
      </w:r>
      <w:r>
        <w:t>, appoint in accordance with clause </w:t>
      </w:r>
      <w:r>
        <w:fldChar w:fldCharType="begin"/>
      </w:r>
      <w:r>
        <w:instrText xml:space="preserve"> REF _Ref881201 \w \h </w:instrText>
      </w:r>
      <w:r>
        <w:fldChar w:fldCharType="separate"/>
      </w:r>
      <w:r w:rsidR="007E5C1F">
        <w:t>4.3</w:t>
      </w:r>
      <w:r>
        <w:fldChar w:fldCharType="end"/>
      </w:r>
      <w:r>
        <w:t xml:space="preserve"> a Project Manager to supervise the Works;</w:t>
      </w:r>
    </w:p>
    <w:p w14:paraId="3FBE2911" w14:textId="77777777" w:rsidR="004C56A7" w:rsidRDefault="004C56A7" w:rsidP="004C56A7">
      <w:pPr>
        <w:pStyle w:val="MELegal4"/>
      </w:pPr>
      <w:bookmarkStart w:id="511" w:name="_DTBK2153"/>
      <w:bookmarkEnd w:id="510"/>
      <w:r>
        <w:t>comply with the timeframes (if any) specified in the Project Plan and otherwise comply with the timeframes specified in the Milestone Schedule for completion of the Works and the Project; and</w:t>
      </w:r>
    </w:p>
    <w:p w14:paraId="7D3A361B" w14:textId="77777777" w:rsidR="004C56A7" w:rsidRDefault="004C56A7" w:rsidP="004C56A7">
      <w:pPr>
        <w:pStyle w:val="MELegal4"/>
      </w:pPr>
      <w:bookmarkStart w:id="512" w:name="_DTBK2672"/>
      <w:bookmarkEnd w:id="511"/>
      <w:r>
        <w:t>ensure that the Works are carried out:</w:t>
      </w:r>
    </w:p>
    <w:p w14:paraId="3D3AAE35" w14:textId="77777777" w:rsidR="004C56A7" w:rsidRDefault="004C56A7" w:rsidP="004C56A7">
      <w:pPr>
        <w:pStyle w:val="MELegal5"/>
      </w:pPr>
      <w:bookmarkStart w:id="513" w:name="_DTBK2673"/>
      <w:bookmarkEnd w:id="512"/>
      <w:r>
        <w:t>in accordance with the Approvals for the Works;</w:t>
      </w:r>
    </w:p>
    <w:p w14:paraId="0F39FF99" w14:textId="77777777" w:rsidR="004C56A7" w:rsidRDefault="004C56A7" w:rsidP="004C56A7">
      <w:pPr>
        <w:pStyle w:val="MELegal5"/>
      </w:pPr>
      <w:bookmarkStart w:id="514" w:name="_DTBK2674"/>
      <w:bookmarkEnd w:id="513"/>
      <w:r>
        <w:t>in accordance with the Project Plan and Project Budget;</w:t>
      </w:r>
    </w:p>
    <w:p w14:paraId="3F0F49FA" w14:textId="77777777" w:rsidR="004C56A7" w:rsidRDefault="004C56A7" w:rsidP="004C56A7">
      <w:pPr>
        <w:pStyle w:val="MELegal5"/>
      </w:pPr>
      <w:bookmarkStart w:id="515" w:name="_DTBK2675"/>
      <w:bookmarkEnd w:id="514"/>
      <w:r>
        <w:t>in accordance with all Laws applicable to the Works;</w:t>
      </w:r>
    </w:p>
    <w:p w14:paraId="4895DAE7" w14:textId="77777777" w:rsidR="004C56A7" w:rsidRDefault="004C56A7" w:rsidP="004C56A7">
      <w:pPr>
        <w:pStyle w:val="MELegal5"/>
      </w:pPr>
      <w:r w:rsidRPr="000A5A5D">
        <w:t>in accordance with relevant Australian industry standards, best practices and guidelines, or where none apply, relevant international industry standards, best practice and guidelines, including as updated from time to time</w:t>
      </w:r>
      <w:r>
        <w:t xml:space="preserve">; </w:t>
      </w:r>
    </w:p>
    <w:bookmarkEnd w:id="515"/>
    <w:p w14:paraId="37FBBD04" w14:textId="77777777" w:rsidR="004C56A7" w:rsidRDefault="004C56A7" w:rsidP="004C56A7">
      <w:pPr>
        <w:pStyle w:val="MELegal5"/>
      </w:pPr>
      <w:r>
        <w:t>diligently, effectively and to a high professional standard;</w:t>
      </w:r>
    </w:p>
    <w:p w14:paraId="4F8F07E9" w14:textId="77777777" w:rsidR="004C56A7" w:rsidRDefault="004C56A7" w:rsidP="004C56A7">
      <w:pPr>
        <w:pStyle w:val="MELegal5"/>
      </w:pPr>
      <w:r>
        <w:t>to high professional standards of occupational health and safety; and</w:t>
      </w:r>
    </w:p>
    <w:p w14:paraId="3D2F5E18" w14:textId="77777777" w:rsidR="004C56A7" w:rsidRDefault="004C56A7" w:rsidP="004C56A7">
      <w:pPr>
        <w:pStyle w:val="MELegal5"/>
      </w:pPr>
      <w:bookmarkStart w:id="516" w:name="_DTBK2676"/>
      <w:r>
        <w:t>so as to ensure that the Works will be fit for purpose of the Designated Use.</w:t>
      </w:r>
    </w:p>
    <w:p w14:paraId="5D39A080" w14:textId="195AF7C9" w:rsidR="00F16BA8" w:rsidRDefault="00754242" w:rsidP="00754242">
      <w:pPr>
        <w:pStyle w:val="MELegal3"/>
      </w:pPr>
      <w:bookmarkStart w:id="517" w:name="_Ref25661192"/>
      <w:r>
        <w:t xml:space="preserve">Without </w:t>
      </w:r>
      <w:r w:rsidR="00EA54B5">
        <w:t xml:space="preserve">limiting </w:t>
      </w:r>
      <w:r>
        <w:t>clause</w:t>
      </w:r>
      <w:r w:rsidR="001B26AD">
        <w:t>s</w:t>
      </w:r>
      <w:r>
        <w:t xml:space="preserve"> </w:t>
      </w:r>
      <w:r>
        <w:fldChar w:fldCharType="begin"/>
      </w:r>
      <w:r>
        <w:instrText xml:space="preserve"> REF _Ref25607235 \w \h </w:instrText>
      </w:r>
      <w:r>
        <w:fldChar w:fldCharType="separate"/>
      </w:r>
      <w:r w:rsidR="007E5C1F">
        <w:t>4.1(a)(ii)</w:t>
      </w:r>
      <w:r>
        <w:fldChar w:fldCharType="end"/>
      </w:r>
      <w:r w:rsidR="001B26AD">
        <w:t xml:space="preserve"> or </w:t>
      </w:r>
      <w:r w:rsidR="001B26AD">
        <w:fldChar w:fldCharType="begin"/>
      </w:r>
      <w:r w:rsidR="001B26AD">
        <w:instrText xml:space="preserve"> REF _Ref1567989 \w \h </w:instrText>
      </w:r>
      <w:r w:rsidR="001B26AD">
        <w:fldChar w:fldCharType="separate"/>
      </w:r>
      <w:r w:rsidR="007E5C1F">
        <w:t>16</w:t>
      </w:r>
      <w:r w:rsidR="001B26AD">
        <w:fldChar w:fldCharType="end"/>
      </w:r>
      <w:r>
        <w:t>, the Participant must</w:t>
      </w:r>
      <w:r w:rsidR="0003449A">
        <w:t xml:space="preserve">, as soon as it becomes aware that it is unlikely to complete </w:t>
      </w:r>
      <w:r w:rsidR="00725B17">
        <w:t>any of the</w:t>
      </w:r>
      <w:r w:rsidR="0003449A">
        <w:t xml:space="preserve"> deliverables set out in the Milestone Schedule for a Milestone by the relevant date for completion specified in the Milestone Schedule</w:t>
      </w:r>
      <w:r w:rsidR="00F16BA8">
        <w:t>:</w:t>
      </w:r>
      <w:bookmarkEnd w:id="517"/>
    </w:p>
    <w:p w14:paraId="06CF29EB" w14:textId="77777777" w:rsidR="00754242" w:rsidRDefault="00754242" w:rsidP="0003449A">
      <w:pPr>
        <w:pStyle w:val="MELegal4"/>
      </w:pPr>
      <w:bookmarkStart w:id="518" w:name="_Ref25608881"/>
      <w:r>
        <w:t>notify the Funding Arrangement Manager of the following matters in writing:</w:t>
      </w:r>
      <w:bookmarkEnd w:id="518"/>
    </w:p>
    <w:p w14:paraId="5487C08F" w14:textId="77777777" w:rsidR="00754242" w:rsidRDefault="00754242" w:rsidP="0003449A">
      <w:pPr>
        <w:pStyle w:val="MELegal5"/>
      </w:pPr>
      <w:r>
        <w:t xml:space="preserve">the reasons for the anticipated delay in completing the deliverables set out in the Milestone Schedule for the relevant Milestone; </w:t>
      </w:r>
      <w:r w:rsidR="00F16BA8">
        <w:t xml:space="preserve">and </w:t>
      </w:r>
    </w:p>
    <w:p w14:paraId="76F323E2" w14:textId="77777777" w:rsidR="00754242" w:rsidRDefault="00754242" w:rsidP="002B1E0F">
      <w:pPr>
        <w:pStyle w:val="MELegal5"/>
      </w:pPr>
      <w:r>
        <w:t>the date on which the Participant anticipates completing all deliverables set out in the Milestone Schedule for the relevant Milestone</w:t>
      </w:r>
      <w:r w:rsidR="00F16BA8">
        <w:t xml:space="preserve">; and </w:t>
      </w:r>
    </w:p>
    <w:p w14:paraId="68B4918E" w14:textId="77777777" w:rsidR="00F16BA8" w:rsidRDefault="00F16BA8" w:rsidP="0003449A">
      <w:pPr>
        <w:pStyle w:val="MELegal4"/>
      </w:pPr>
      <w:r>
        <w:t xml:space="preserve">prepare an updated Project Plan </w:t>
      </w:r>
      <w:r w:rsidR="00EA54B5">
        <w:t>for consideration by the Department</w:t>
      </w:r>
      <w:r>
        <w:t xml:space="preserve">. </w:t>
      </w:r>
    </w:p>
    <w:p w14:paraId="7240E98C" w14:textId="77777777" w:rsidR="004C56A7" w:rsidRDefault="004C56A7" w:rsidP="004C56A7">
      <w:pPr>
        <w:pStyle w:val="MELegal2"/>
      </w:pPr>
      <w:bookmarkStart w:id="519" w:name="_Toc970424"/>
      <w:bookmarkStart w:id="520" w:name="_Toc971229"/>
      <w:bookmarkStart w:id="521" w:name="_Toc1143405"/>
      <w:bookmarkStart w:id="522" w:name="_Toc1644715"/>
      <w:bookmarkStart w:id="523" w:name="_Toc1644927"/>
      <w:bookmarkStart w:id="524" w:name="_Toc1647486"/>
      <w:bookmarkStart w:id="525" w:name="_Toc1647662"/>
      <w:bookmarkEnd w:id="516"/>
      <w:r>
        <w:t>Timeframes</w:t>
      </w:r>
      <w:bookmarkEnd w:id="519"/>
      <w:bookmarkEnd w:id="520"/>
      <w:bookmarkEnd w:id="521"/>
      <w:bookmarkEnd w:id="522"/>
      <w:bookmarkEnd w:id="523"/>
      <w:bookmarkEnd w:id="524"/>
      <w:bookmarkEnd w:id="525"/>
      <w:r>
        <w:t xml:space="preserve"> </w:t>
      </w:r>
    </w:p>
    <w:p w14:paraId="3F4C8E74" w14:textId="77777777" w:rsidR="004C56A7" w:rsidRDefault="004C56A7" w:rsidP="004C56A7">
      <w:pPr>
        <w:pStyle w:val="MELegal3"/>
        <w:numPr>
          <w:ilvl w:val="0"/>
          <w:numId w:val="0"/>
        </w:numPr>
        <w:ind w:left="680"/>
      </w:pPr>
      <w:bookmarkStart w:id="526" w:name="_Toc970425"/>
      <w:bookmarkStart w:id="527" w:name="_Toc971230"/>
      <w:r>
        <w:t>To the extent of any inconsistency between the timeframes (if any) specified in:</w:t>
      </w:r>
    </w:p>
    <w:p w14:paraId="7701D5DF" w14:textId="77777777" w:rsidR="004C56A7" w:rsidRDefault="004C56A7" w:rsidP="004C56A7">
      <w:pPr>
        <w:pStyle w:val="MELegal3"/>
      </w:pPr>
      <w:bookmarkStart w:id="528" w:name="_DTBK2677"/>
      <w:r>
        <w:lastRenderedPageBreak/>
        <w:t xml:space="preserve">the </w:t>
      </w:r>
      <w:r w:rsidR="00690075">
        <w:t>Project Plan;</w:t>
      </w:r>
      <w:r w:rsidR="00085880">
        <w:t xml:space="preserve"> and </w:t>
      </w:r>
    </w:p>
    <w:p w14:paraId="1C76D522" w14:textId="28991AB7" w:rsidR="004C56A7" w:rsidRDefault="004C56A7" w:rsidP="004C56A7">
      <w:pPr>
        <w:pStyle w:val="MELegal3"/>
      </w:pPr>
      <w:bookmarkStart w:id="529" w:name="_DTBK2154"/>
      <w:bookmarkEnd w:id="528"/>
      <w:r>
        <w:t xml:space="preserve">Item </w:t>
      </w:r>
      <w:r w:rsidR="007B3804">
        <w:fldChar w:fldCharType="begin"/>
      </w:r>
      <w:r w:rsidR="007B3804">
        <w:instrText xml:space="preserve"> REF _Ref4675816 \n \h </w:instrText>
      </w:r>
      <w:r w:rsidR="007B3804">
        <w:fldChar w:fldCharType="separate"/>
      </w:r>
      <w:r w:rsidR="007E5C1F">
        <w:t>3</w:t>
      </w:r>
      <w:r w:rsidR="007B3804">
        <w:fldChar w:fldCharType="end"/>
      </w:r>
      <w:r>
        <w:t xml:space="preserve"> of </w:t>
      </w:r>
      <w:r>
        <w:fldChar w:fldCharType="begin"/>
      </w:r>
      <w:r>
        <w:instrText xml:space="preserve"> REF _Ref1123137 \w \h </w:instrText>
      </w:r>
      <w:r>
        <w:fldChar w:fldCharType="separate"/>
      </w:r>
      <w:r w:rsidR="007E5C1F">
        <w:t>Schedule 1</w:t>
      </w:r>
      <w:r>
        <w:fldChar w:fldCharType="end"/>
      </w:r>
      <w:r>
        <w:t xml:space="preserve"> and the Milestone Schedule, </w:t>
      </w:r>
    </w:p>
    <w:p w14:paraId="15DB3C6A" w14:textId="77777777" w:rsidR="004C56A7" w:rsidRDefault="004C56A7" w:rsidP="004C56A7">
      <w:pPr>
        <w:pStyle w:val="MELegal3"/>
        <w:numPr>
          <w:ilvl w:val="0"/>
          <w:numId w:val="0"/>
        </w:numPr>
        <w:ind w:left="680"/>
      </w:pPr>
      <w:bookmarkStart w:id="530" w:name="_DTBK2155"/>
      <w:bookmarkEnd w:id="529"/>
      <w:r>
        <w:t>the timeframes specified</w:t>
      </w:r>
      <w:r w:rsidR="00951C7C">
        <w:t xml:space="preserve"> in</w:t>
      </w:r>
      <w:r>
        <w:t xml:space="preserve"> </w:t>
      </w:r>
      <w:r w:rsidR="004F17EE">
        <w:t xml:space="preserve">the Project Plan </w:t>
      </w:r>
      <w:r>
        <w:t>will prevail.</w:t>
      </w:r>
      <w:bookmarkEnd w:id="526"/>
      <w:bookmarkEnd w:id="527"/>
      <w:r>
        <w:t xml:space="preserve"> </w:t>
      </w:r>
    </w:p>
    <w:p w14:paraId="16A977CA" w14:textId="77777777" w:rsidR="004C56A7" w:rsidRDefault="004C56A7" w:rsidP="004C56A7">
      <w:pPr>
        <w:pStyle w:val="MELegal2"/>
      </w:pPr>
      <w:bookmarkStart w:id="531" w:name="_Toc970426"/>
      <w:bookmarkStart w:id="532" w:name="_Toc971231"/>
      <w:bookmarkStart w:id="533" w:name="_Toc1143406"/>
      <w:bookmarkStart w:id="534" w:name="_Ref1558352"/>
      <w:bookmarkStart w:id="535" w:name="_Toc1644716"/>
      <w:bookmarkStart w:id="536" w:name="_Toc1644928"/>
      <w:bookmarkStart w:id="537" w:name="_Toc1647487"/>
      <w:bookmarkStart w:id="538" w:name="_Toc1647663"/>
      <w:bookmarkStart w:id="539" w:name="_Ref1650323"/>
      <w:bookmarkStart w:id="540" w:name="_Ref881201"/>
      <w:bookmarkEnd w:id="530"/>
      <w:r>
        <w:t>Specified Personnel Positions</w:t>
      </w:r>
      <w:bookmarkEnd w:id="531"/>
      <w:bookmarkEnd w:id="532"/>
      <w:bookmarkEnd w:id="533"/>
      <w:bookmarkEnd w:id="534"/>
      <w:bookmarkEnd w:id="535"/>
      <w:bookmarkEnd w:id="536"/>
      <w:bookmarkEnd w:id="537"/>
      <w:bookmarkEnd w:id="538"/>
      <w:bookmarkEnd w:id="539"/>
      <w:r>
        <w:t xml:space="preserve"> </w:t>
      </w:r>
    </w:p>
    <w:p w14:paraId="7E654C95" w14:textId="77777777" w:rsidR="004C56A7" w:rsidRDefault="004C56A7" w:rsidP="000D2DCC">
      <w:pPr>
        <w:pStyle w:val="MELegal3"/>
        <w:keepNext/>
        <w:numPr>
          <w:ilvl w:val="0"/>
          <w:numId w:val="0"/>
        </w:numPr>
        <w:ind w:left="1361" w:hanging="681"/>
      </w:pPr>
      <w:bookmarkStart w:id="541" w:name="_Toc970427"/>
      <w:bookmarkStart w:id="542" w:name="_Toc971232"/>
      <w:bookmarkStart w:id="543" w:name="_DTBK2678"/>
      <w:r>
        <w:t>The Participant must:</w:t>
      </w:r>
      <w:bookmarkEnd w:id="540"/>
      <w:bookmarkEnd w:id="541"/>
      <w:bookmarkEnd w:id="542"/>
    </w:p>
    <w:p w14:paraId="0F37E5EB" w14:textId="77777777" w:rsidR="004C56A7" w:rsidRDefault="004C56A7" w:rsidP="004C56A7">
      <w:pPr>
        <w:pStyle w:val="MELegal3"/>
      </w:pPr>
      <w:bookmarkStart w:id="544" w:name="_DTBK2156"/>
      <w:bookmarkEnd w:id="543"/>
      <w:r>
        <w:t>promptly after the Date of this Agreement, appoint a suitably qualified person to each Specified Personnel Position;</w:t>
      </w:r>
    </w:p>
    <w:p w14:paraId="6E7C3086" w14:textId="77777777" w:rsidR="004C56A7" w:rsidRDefault="004C56A7" w:rsidP="004C56A7">
      <w:pPr>
        <w:pStyle w:val="MELegal3"/>
      </w:pPr>
      <w:bookmarkStart w:id="545" w:name="_DTBK2157"/>
      <w:bookmarkEnd w:id="544"/>
      <w:r>
        <w:t>promptly after appointment, notify the Department of the identity and qualifications of each person appointed to a Specified Personnel Position;</w:t>
      </w:r>
    </w:p>
    <w:p w14:paraId="2D5E81D0" w14:textId="77777777" w:rsidR="004C56A7" w:rsidRDefault="004C56A7" w:rsidP="004C56A7">
      <w:pPr>
        <w:pStyle w:val="MELegal3"/>
      </w:pPr>
      <w:bookmarkStart w:id="546" w:name="_DTBK2159"/>
      <w:bookmarkEnd w:id="545"/>
      <w:r>
        <w:t xml:space="preserve">where a person ceases to perform a Specified Personnel Position for any reason, promptly notify the Department of the date of that cessation and ensure that the Specified Personnel Position is not left vacant for a period of more than 10 Business Days; and </w:t>
      </w:r>
    </w:p>
    <w:p w14:paraId="1DA6C93A" w14:textId="77777777" w:rsidR="004C56A7" w:rsidRDefault="004C56A7" w:rsidP="004C56A7">
      <w:pPr>
        <w:pStyle w:val="MELegal3"/>
      </w:pPr>
      <w:bookmarkStart w:id="547" w:name="_DTBK2160"/>
      <w:bookmarkEnd w:id="546"/>
      <w:r>
        <w:t>promptly after appointment, notify the Department of the identity and qualifications of any person appointed to fill a vacant Specified Personnel Position.</w:t>
      </w:r>
    </w:p>
    <w:p w14:paraId="2282868C" w14:textId="77777777" w:rsidR="004C56A7" w:rsidRDefault="004C56A7" w:rsidP="004C56A7">
      <w:pPr>
        <w:pStyle w:val="MELegal2"/>
      </w:pPr>
      <w:bookmarkStart w:id="548" w:name="_Toc970428"/>
      <w:bookmarkStart w:id="549" w:name="_Toc971233"/>
      <w:bookmarkStart w:id="550" w:name="_Toc1143407"/>
      <w:bookmarkStart w:id="551" w:name="_Toc1644717"/>
      <w:bookmarkStart w:id="552" w:name="_Toc1644929"/>
      <w:bookmarkStart w:id="553" w:name="_Toc1647488"/>
      <w:bookmarkStart w:id="554" w:name="_Toc1647664"/>
      <w:bookmarkStart w:id="555" w:name="_DTBK2679"/>
      <w:bookmarkStart w:id="556" w:name="_Ref881344"/>
      <w:bookmarkEnd w:id="547"/>
      <w:r>
        <w:t>Commencement of Works</w:t>
      </w:r>
      <w:bookmarkEnd w:id="548"/>
      <w:bookmarkEnd w:id="549"/>
      <w:bookmarkEnd w:id="550"/>
      <w:bookmarkEnd w:id="551"/>
      <w:bookmarkEnd w:id="552"/>
      <w:bookmarkEnd w:id="553"/>
      <w:bookmarkEnd w:id="554"/>
      <w:r>
        <w:t xml:space="preserve"> </w:t>
      </w:r>
    </w:p>
    <w:p w14:paraId="04705F7C" w14:textId="3D1C4649" w:rsidR="004C56A7" w:rsidRDefault="004C56A7" w:rsidP="004C56A7">
      <w:pPr>
        <w:pStyle w:val="MELegal3"/>
      </w:pPr>
      <w:bookmarkStart w:id="557" w:name="_Toc970429"/>
      <w:bookmarkStart w:id="558" w:name="_Toc971234"/>
      <w:bookmarkStart w:id="559" w:name="_DTBK2680"/>
      <w:bookmarkEnd w:id="555"/>
      <w:r>
        <w:t>Without limiting the Participant's obligations under clause </w:t>
      </w:r>
      <w:r>
        <w:fldChar w:fldCharType="begin"/>
      </w:r>
      <w:r>
        <w:instrText xml:space="preserve"> REF _Ref881229 \w \h </w:instrText>
      </w:r>
      <w:r>
        <w:fldChar w:fldCharType="separate"/>
      </w:r>
      <w:r w:rsidR="007E5C1F">
        <w:t>4.4(b)</w:t>
      </w:r>
      <w:r>
        <w:fldChar w:fldCharType="end"/>
      </w:r>
      <w:r>
        <w:t>, the Participant must not commence the Works until it has:</w:t>
      </w:r>
      <w:bookmarkEnd w:id="556"/>
      <w:bookmarkEnd w:id="557"/>
      <w:bookmarkEnd w:id="558"/>
    </w:p>
    <w:p w14:paraId="660BDB7B" w14:textId="77777777" w:rsidR="00B66985" w:rsidRDefault="00B66985" w:rsidP="004C56A7">
      <w:pPr>
        <w:pStyle w:val="MELegal4"/>
      </w:pPr>
      <w:bookmarkStart w:id="560" w:name="_Ref1381393"/>
      <w:bookmarkStart w:id="561" w:name="_DTBK2681"/>
      <w:bookmarkEnd w:id="559"/>
      <w:r>
        <w:t>received a letter of commencement from the Department;</w:t>
      </w:r>
    </w:p>
    <w:p w14:paraId="6FEFE9CD" w14:textId="10C9C585" w:rsidR="004C56A7" w:rsidRDefault="004C56A7" w:rsidP="004C56A7">
      <w:pPr>
        <w:pStyle w:val="MELegal4"/>
      </w:pPr>
      <w:r>
        <w:t>obtained all relevant Approvals required under clause </w:t>
      </w:r>
      <w:r>
        <w:fldChar w:fldCharType="begin"/>
      </w:r>
      <w:r>
        <w:instrText xml:space="preserve"> REF _Ref881249 \w \h </w:instrText>
      </w:r>
      <w:r>
        <w:fldChar w:fldCharType="separate"/>
      </w:r>
      <w:r w:rsidR="007E5C1F">
        <w:t>3.6</w:t>
      </w:r>
      <w:r>
        <w:fldChar w:fldCharType="end"/>
      </w:r>
      <w:r>
        <w:t xml:space="preserve"> that are necessary to enable the commencement of the Works;</w:t>
      </w:r>
      <w:bookmarkEnd w:id="560"/>
    </w:p>
    <w:bookmarkEnd w:id="561"/>
    <w:p w14:paraId="61E961CB" w14:textId="6E3075F6" w:rsidR="004C56A7" w:rsidRDefault="004C56A7" w:rsidP="004C56A7">
      <w:pPr>
        <w:pStyle w:val="MELegal4"/>
      </w:pPr>
      <w:r>
        <w:t>obtained all insurances required under clause </w:t>
      </w:r>
      <w:r>
        <w:fldChar w:fldCharType="begin"/>
      </w:r>
      <w:r>
        <w:instrText xml:space="preserve"> REF _Ref881272 \w \h </w:instrText>
      </w:r>
      <w:r>
        <w:fldChar w:fldCharType="separate"/>
      </w:r>
      <w:r w:rsidR="007E5C1F">
        <w:t>22.2</w:t>
      </w:r>
      <w:r>
        <w:fldChar w:fldCharType="end"/>
      </w:r>
      <w:r>
        <w:t xml:space="preserve">; and </w:t>
      </w:r>
    </w:p>
    <w:p w14:paraId="5159A08E" w14:textId="38107DEE" w:rsidR="004C56A7" w:rsidRDefault="004C56A7" w:rsidP="004C56A7">
      <w:pPr>
        <w:pStyle w:val="MELegal4"/>
      </w:pPr>
      <w:bookmarkStart w:id="562" w:name="_DTBK2682"/>
      <w:r>
        <w:t>where applicable, provided security to the Department in accordance with clause </w:t>
      </w:r>
      <w:r>
        <w:fldChar w:fldCharType="begin"/>
      </w:r>
      <w:r>
        <w:instrText xml:space="preserve"> REF _Ref881299 \w \h </w:instrText>
      </w:r>
      <w:r>
        <w:fldChar w:fldCharType="separate"/>
      </w:r>
      <w:r w:rsidR="007E5C1F">
        <w:t>9</w:t>
      </w:r>
      <w:r>
        <w:fldChar w:fldCharType="end"/>
      </w:r>
      <w:r>
        <w:t xml:space="preserve">, </w:t>
      </w:r>
    </w:p>
    <w:p w14:paraId="7671526E" w14:textId="7803362D" w:rsidR="004C56A7" w:rsidRDefault="004C56A7" w:rsidP="004C56A7">
      <w:pPr>
        <w:ind w:left="1360"/>
      </w:pPr>
      <w:bookmarkStart w:id="563" w:name="_DTBK2683"/>
      <w:bookmarkEnd w:id="562"/>
      <w:r>
        <w:t xml:space="preserve">and it has obtained written confirmation from the Department (which will not be unreasonably withheld) that the Department is satisfied that the Participant has complied with the requirements set out in clauses </w:t>
      </w:r>
      <w:r>
        <w:fldChar w:fldCharType="begin"/>
      </w:r>
      <w:r>
        <w:instrText xml:space="preserve"> REF _Ref1381393 \w \h </w:instrText>
      </w:r>
      <w:r>
        <w:fldChar w:fldCharType="separate"/>
      </w:r>
      <w:r w:rsidR="007E5C1F">
        <w:t>4.4(a)(i)</w:t>
      </w:r>
      <w:r>
        <w:fldChar w:fldCharType="end"/>
      </w:r>
      <w:r>
        <w:t xml:space="preserve"> to </w:t>
      </w:r>
      <w:r>
        <w:fldChar w:fldCharType="begin"/>
      </w:r>
      <w:r>
        <w:instrText xml:space="preserve"> REF _Ref1657776 \w \h </w:instrText>
      </w:r>
      <w:r>
        <w:fldChar w:fldCharType="separate"/>
      </w:r>
      <w:r w:rsidR="007E5C1F">
        <w:t>4.1(a)(iii)</w:t>
      </w:r>
      <w:r>
        <w:fldChar w:fldCharType="end"/>
      </w:r>
      <w:r>
        <w:t xml:space="preserve"> (inclusive) above.</w:t>
      </w:r>
    </w:p>
    <w:p w14:paraId="747446E9" w14:textId="77777777" w:rsidR="004C56A7" w:rsidRDefault="004C56A7" w:rsidP="00917746">
      <w:pPr>
        <w:pStyle w:val="MELegal3"/>
      </w:pPr>
      <w:bookmarkStart w:id="564" w:name="_Ref881229"/>
      <w:bookmarkStart w:id="565" w:name="_Toc970430"/>
      <w:bookmarkStart w:id="566" w:name="_Toc971235"/>
      <w:bookmarkStart w:id="567" w:name="_DTBK2684"/>
      <w:bookmarkEnd w:id="563"/>
      <w:r>
        <w:t>The Participant must:</w:t>
      </w:r>
      <w:bookmarkEnd w:id="564"/>
      <w:bookmarkEnd w:id="565"/>
      <w:bookmarkEnd w:id="566"/>
      <w:r>
        <w:t xml:space="preserve"> </w:t>
      </w:r>
    </w:p>
    <w:p w14:paraId="2BD149B6" w14:textId="3FA3C479" w:rsidR="004C56A7" w:rsidRDefault="004C56A7" w:rsidP="004C56A7">
      <w:pPr>
        <w:pStyle w:val="MELegal4"/>
      </w:pPr>
      <w:bookmarkStart w:id="568" w:name="_DTBK2685"/>
      <w:bookmarkEnd w:id="567"/>
      <w:r>
        <w:t>obtain written confirmation from the Department under clause </w:t>
      </w:r>
      <w:r>
        <w:fldChar w:fldCharType="begin"/>
      </w:r>
      <w:r>
        <w:instrText xml:space="preserve"> REF _Ref881344 \w \h </w:instrText>
      </w:r>
      <w:r>
        <w:fldChar w:fldCharType="separate"/>
      </w:r>
      <w:r w:rsidR="007E5C1F">
        <w:t>4.4</w:t>
      </w:r>
      <w:r>
        <w:fldChar w:fldCharType="end"/>
      </w:r>
      <w:r>
        <w:t>; and</w:t>
      </w:r>
    </w:p>
    <w:p w14:paraId="1705A8B5" w14:textId="77777777" w:rsidR="004C56A7" w:rsidRDefault="004C56A7" w:rsidP="004C56A7">
      <w:pPr>
        <w:pStyle w:val="MELegal4"/>
      </w:pPr>
      <w:bookmarkStart w:id="569" w:name="_DTBK2686"/>
      <w:bookmarkEnd w:id="568"/>
      <w:r>
        <w:t xml:space="preserve">commence the Works, </w:t>
      </w:r>
    </w:p>
    <w:p w14:paraId="4F25D635" w14:textId="24623C0B" w:rsidR="004C56A7" w:rsidRDefault="004C56A7" w:rsidP="004C56A7">
      <w:pPr>
        <w:ind w:left="1360"/>
      </w:pPr>
      <w:bookmarkStart w:id="570" w:name="_DTBK2687"/>
      <w:bookmarkEnd w:id="569"/>
      <w:r>
        <w:t>on or before the date specified for the commencement of the Works in Item </w:t>
      </w:r>
      <w:r>
        <w:fldChar w:fldCharType="begin"/>
      </w:r>
      <w:r>
        <w:instrText xml:space="preserve"> REF _Ref891477 \n \h </w:instrText>
      </w:r>
      <w:r>
        <w:fldChar w:fldCharType="separate"/>
      </w:r>
      <w:r w:rsidR="007E5C1F">
        <w:t>3.1</w:t>
      </w:r>
      <w:r>
        <w:fldChar w:fldCharType="end"/>
      </w:r>
      <w:r>
        <w:t xml:space="preserve"> of </w:t>
      </w:r>
      <w:r>
        <w:fldChar w:fldCharType="begin"/>
      </w:r>
      <w:r>
        <w:instrText xml:space="preserve"> REF _Ref1123137 \w \h </w:instrText>
      </w:r>
      <w:r>
        <w:fldChar w:fldCharType="separate"/>
      </w:r>
      <w:r w:rsidR="007E5C1F">
        <w:t>Schedule 1</w:t>
      </w:r>
      <w:r>
        <w:fldChar w:fldCharType="end"/>
      </w:r>
      <w:r>
        <w:t>.</w:t>
      </w:r>
    </w:p>
    <w:p w14:paraId="7997A0C4" w14:textId="77777777" w:rsidR="004C56A7" w:rsidRDefault="004C56A7" w:rsidP="004C56A7">
      <w:pPr>
        <w:pStyle w:val="MELegal2"/>
      </w:pPr>
      <w:bookmarkStart w:id="571" w:name="_Toc970431"/>
      <w:bookmarkStart w:id="572" w:name="_Toc971236"/>
      <w:bookmarkStart w:id="573" w:name="_Toc1143408"/>
      <w:bookmarkStart w:id="574" w:name="_Toc1644718"/>
      <w:bookmarkStart w:id="575" w:name="_Toc1644930"/>
      <w:bookmarkStart w:id="576" w:name="_Toc1647489"/>
      <w:bookmarkStart w:id="577" w:name="_Toc1647665"/>
      <w:bookmarkEnd w:id="570"/>
      <w:r>
        <w:t>Access</w:t>
      </w:r>
      <w:bookmarkEnd w:id="571"/>
      <w:bookmarkEnd w:id="572"/>
      <w:bookmarkEnd w:id="573"/>
      <w:bookmarkEnd w:id="574"/>
      <w:bookmarkEnd w:id="575"/>
      <w:bookmarkEnd w:id="576"/>
      <w:bookmarkEnd w:id="577"/>
    </w:p>
    <w:p w14:paraId="48FF8686" w14:textId="77777777" w:rsidR="004C56A7" w:rsidRDefault="004C56A7" w:rsidP="004C56A7">
      <w:pPr>
        <w:pStyle w:val="MELegal3"/>
      </w:pPr>
      <w:bookmarkStart w:id="578" w:name="_Toc970432"/>
      <w:bookmarkStart w:id="579" w:name="_Toc971237"/>
      <w:bookmarkStart w:id="580" w:name="_DTBK2688"/>
      <w:r>
        <w:t>Upon giving reasonable notice and subject to the Participant's reasonable requirements in relation to safety and security:</w:t>
      </w:r>
      <w:bookmarkEnd w:id="578"/>
      <w:bookmarkEnd w:id="579"/>
    </w:p>
    <w:p w14:paraId="0DD89E52" w14:textId="77777777" w:rsidR="004C56A7" w:rsidRDefault="004C56A7" w:rsidP="004C56A7">
      <w:pPr>
        <w:pStyle w:val="MELegal4"/>
      </w:pPr>
      <w:bookmarkStart w:id="581" w:name="_DTBK2161"/>
      <w:bookmarkEnd w:id="580"/>
      <w:r>
        <w:t>the Department, or persons authorised by the Department, may enter the Property to inspect and examine the Works; and</w:t>
      </w:r>
    </w:p>
    <w:p w14:paraId="4A3E68E2" w14:textId="77777777" w:rsidR="004C56A7" w:rsidRDefault="004C56A7" w:rsidP="004C56A7">
      <w:pPr>
        <w:pStyle w:val="MELegal4"/>
      </w:pPr>
      <w:bookmarkStart w:id="582" w:name="_Ref881367"/>
      <w:bookmarkStart w:id="583" w:name="_DTBK2162"/>
      <w:bookmarkEnd w:id="581"/>
      <w:r>
        <w:t>the Department may give notice to the Participant of any omission, fault or defect in the Works.</w:t>
      </w:r>
      <w:bookmarkEnd w:id="582"/>
      <w:r>
        <w:t xml:space="preserve"> </w:t>
      </w:r>
    </w:p>
    <w:p w14:paraId="574A8FAD" w14:textId="77777777" w:rsidR="004C56A7" w:rsidRDefault="004C56A7" w:rsidP="004C56A7">
      <w:pPr>
        <w:pStyle w:val="MELegal3"/>
      </w:pPr>
      <w:bookmarkStart w:id="584" w:name="_Toc970433"/>
      <w:bookmarkStart w:id="585" w:name="_Toc971238"/>
      <w:bookmarkStart w:id="586" w:name="_DTBK2689"/>
      <w:bookmarkEnd w:id="583"/>
      <w:r>
        <w:t>Despite the Department's right to inspect and examine the construction of the Works:</w:t>
      </w:r>
      <w:bookmarkEnd w:id="584"/>
      <w:bookmarkEnd w:id="585"/>
    </w:p>
    <w:p w14:paraId="6276B710" w14:textId="77777777" w:rsidR="004C56A7" w:rsidRDefault="004C56A7" w:rsidP="004C56A7">
      <w:pPr>
        <w:pStyle w:val="MELegal4"/>
      </w:pPr>
      <w:bookmarkStart w:id="587" w:name="_DTBK2690"/>
      <w:bookmarkEnd w:id="586"/>
      <w:r>
        <w:t>the Department is not obliged to check the construction of the Works for any defect, fault or omission; and</w:t>
      </w:r>
    </w:p>
    <w:p w14:paraId="7F59CB22" w14:textId="77777777" w:rsidR="004C56A7" w:rsidRDefault="004C56A7" w:rsidP="004C56A7">
      <w:pPr>
        <w:pStyle w:val="MELegal4"/>
      </w:pPr>
      <w:bookmarkStart w:id="588" w:name="_DTBK2691"/>
      <w:bookmarkEnd w:id="587"/>
      <w:r>
        <w:t>the Participant is not relieved of responsibility for any defect, fault or omission in respect of the Works.</w:t>
      </w:r>
    </w:p>
    <w:p w14:paraId="32D2CDE4" w14:textId="77777777" w:rsidR="004C56A7" w:rsidRDefault="004C56A7" w:rsidP="004C56A7">
      <w:pPr>
        <w:pStyle w:val="MELegal2"/>
      </w:pPr>
      <w:bookmarkStart w:id="589" w:name="_Toc970434"/>
      <w:bookmarkStart w:id="590" w:name="_Toc971239"/>
      <w:bookmarkStart w:id="591" w:name="_Toc1143409"/>
      <w:bookmarkStart w:id="592" w:name="_Ref1574024"/>
      <w:bookmarkStart w:id="593" w:name="_Toc1644719"/>
      <w:bookmarkStart w:id="594" w:name="_Toc1644931"/>
      <w:bookmarkStart w:id="595" w:name="_Toc1647490"/>
      <w:bookmarkStart w:id="596" w:name="_Toc1647666"/>
      <w:bookmarkEnd w:id="588"/>
      <w:r>
        <w:t>Rectification</w:t>
      </w:r>
      <w:bookmarkEnd w:id="589"/>
      <w:bookmarkEnd w:id="590"/>
      <w:bookmarkEnd w:id="591"/>
      <w:bookmarkEnd w:id="592"/>
      <w:bookmarkEnd w:id="593"/>
      <w:bookmarkEnd w:id="594"/>
      <w:bookmarkEnd w:id="595"/>
      <w:bookmarkEnd w:id="596"/>
      <w:r>
        <w:t xml:space="preserve"> </w:t>
      </w:r>
    </w:p>
    <w:p w14:paraId="5C316517" w14:textId="6EC4246D" w:rsidR="004C56A7" w:rsidRDefault="004C56A7" w:rsidP="004C56A7">
      <w:pPr>
        <w:pStyle w:val="MELegal3"/>
        <w:numPr>
          <w:ilvl w:val="0"/>
          <w:numId w:val="0"/>
        </w:numPr>
        <w:ind w:left="680"/>
      </w:pPr>
      <w:bookmarkStart w:id="597" w:name="_Toc970435"/>
      <w:bookmarkStart w:id="598" w:name="_Toc971240"/>
      <w:bookmarkStart w:id="599" w:name="_DTBK2692"/>
      <w:r>
        <w:t xml:space="preserve">Within 10 Business Days, or such longer time as may be agreed to in writing by the Department, having regard to the nature of the omission, fault or defect, after the receipt of a notice under </w:t>
      </w:r>
      <w:r>
        <w:lastRenderedPageBreak/>
        <w:t>clause </w:t>
      </w:r>
      <w:r>
        <w:fldChar w:fldCharType="begin"/>
      </w:r>
      <w:r>
        <w:instrText xml:space="preserve"> REF _Ref881367 \w \h </w:instrText>
      </w:r>
      <w:r>
        <w:fldChar w:fldCharType="separate"/>
      </w:r>
      <w:r w:rsidR="007E5C1F">
        <w:t>4.5(a)(ii)</w:t>
      </w:r>
      <w:r>
        <w:fldChar w:fldCharType="end"/>
      </w:r>
      <w:r>
        <w:t>, the Participant must cause all matters specified in that notice to be rectified and must notify the Department when rectification has been effected.</w:t>
      </w:r>
      <w:bookmarkEnd w:id="597"/>
      <w:bookmarkEnd w:id="598"/>
    </w:p>
    <w:p w14:paraId="6E000536" w14:textId="77777777" w:rsidR="004C56A7" w:rsidRDefault="004C56A7" w:rsidP="004C56A7">
      <w:pPr>
        <w:pStyle w:val="MELegal2"/>
      </w:pPr>
      <w:bookmarkStart w:id="600" w:name="_Toc970436"/>
      <w:bookmarkStart w:id="601" w:name="_Toc971241"/>
      <w:bookmarkStart w:id="602" w:name="_Toc1644720"/>
      <w:bookmarkStart w:id="603" w:name="_Toc1644932"/>
      <w:bookmarkStart w:id="604" w:name="_Toc1647491"/>
      <w:bookmarkStart w:id="605" w:name="_Toc1647667"/>
      <w:bookmarkEnd w:id="599"/>
      <w:r>
        <w:t>Variations</w:t>
      </w:r>
      <w:bookmarkEnd w:id="600"/>
      <w:bookmarkEnd w:id="601"/>
      <w:bookmarkEnd w:id="602"/>
      <w:bookmarkEnd w:id="603"/>
      <w:bookmarkEnd w:id="604"/>
      <w:bookmarkEnd w:id="605"/>
      <w:r>
        <w:t xml:space="preserve"> </w:t>
      </w:r>
      <w:bookmarkStart w:id="606" w:name="_Toc969875"/>
      <w:bookmarkStart w:id="607" w:name="_Toc970437"/>
      <w:bookmarkStart w:id="608" w:name="_Toc970975"/>
      <w:bookmarkStart w:id="609" w:name="_Toc971242"/>
      <w:bookmarkStart w:id="610" w:name="_Toc969876"/>
      <w:bookmarkStart w:id="611" w:name="_Toc970438"/>
      <w:bookmarkStart w:id="612" w:name="_Toc970976"/>
      <w:bookmarkStart w:id="613" w:name="_Toc971243"/>
      <w:bookmarkStart w:id="614" w:name="_Toc970439"/>
      <w:bookmarkStart w:id="615" w:name="_Toc971244"/>
      <w:bookmarkStart w:id="616" w:name="_Toc1143410"/>
      <w:bookmarkStart w:id="617" w:name="_Ref881442"/>
      <w:bookmarkEnd w:id="606"/>
      <w:bookmarkEnd w:id="607"/>
      <w:bookmarkEnd w:id="608"/>
      <w:bookmarkEnd w:id="609"/>
      <w:bookmarkEnd w:id="610"/>
      <w:bookmarkEnd w:id="611"/>
      <w:bookmarkEnd w:id="612"/>
      <w:bookmarkEnd w:id="613"/>
      <w:bookmarkEnd w:id="614"/>
      <w:bookmarkEnd w:id="615"/>
      <w:bookmarkEnd w:id="616"/>
    </w:p>
    <w:p w14:paraId="11D4CB00" w14:textId="77777777" w:rsidR="004C56A7" w:rsidRDefault="004C56A7" w:rsidP="004C56A7">
      <w:pPr>
        <w:pStyle w:val="MELegal3"/>
      </w:pPr>
      <w:bookmarkStart w:id="618" w:name="_Toc970440"/>
      <w:bookmarkStart w:id="619" w:name="_Toc971245"/>
      <w:bookmarkStart w:id="620" w:name="_DTBK2693"/>
      <w:r>
        <w:t>The Participant must notify the Department in writing of all proposed variations to the Works that could or might reasonably be expected to have an effect on:</w:t>
      </w:r>
      <w:bookmarkEnd w:id="617"/>
      <w:bookmarkEnd w:id="618"/>
      <w:bookmarkEnd w:id="619"/>
    </w:p>
    <w:p w14:paraId="2B7C8582" w14:textId="77777777" w:rsidR="004C56A7" w:rsidRDefault="004C56A7" w:rsidP="004C56A7">
      <w:pPr>
        <w:pStyle w:val="MELegal4"/>
      </w:pPr>
      <w:bookmarkStart w:id="621" w:name="_DTBK2694"/>
      <w:bookmarkEnd w:id="620"/>
      <w:r>
        <w:t xml:space="preserve">the </w:t>
      </w:r>
      <w:r w:rsidR="00B93EE1">
        <w:t xml:space="preserve">overall cost </w:t>
      </w:r>
      <w:r>
        <w:t>of the Works</w:t>
      </w:r>
      <w:r w:rsidR="00B93EE1">
        <w:t xml:space="preserve"> specified in the Project Budget</w:t>
      </w:r>
      <w:r>
        <w:t>;</w:t>
      </w:r>
    </w:p>
    <w:p w14:paraId="631AA324" w14:textId="6DA7819A" w:rsidR="004C56A7" w:rsidRDefault="00B278B0" w:rsidP="004C56A7">
      <w:pPr>
        <w:pStyle w:val="MELegal4"/>
      </w:pPr>
      <w:bookmarkStart w:id="622" w:name="_DTBK2695"/>
      <w:bookmarkEnd w:id="621"/>
      <w:r>
        <w:t xml:space="preserve">without limiting clause </w:t>
      </w:r>
      <w:r w:rsidR="00EA54B5">
        <w:fldChar w:fldCharType="begin"/>
      </w:r>
      <w:r w:rsidR="00EA54B5">
        <w:instrText xml:space="preserve"> REF _Ref25661192 \w \h </w:instrText>
      </w:r>
      <w:r w:rsidR="00EA54B5">
        <w:fldChar w:fldCharType="separate"/>
      </w:r>
      <w:r w:rsidR="007E5C1F">
        <w:t>4.1(c)</w:t>
      </w:r>
      <w:r w:rsidR="00EA54B5">
        <w:fldChar w:fldCharType="end"/>
      </w:r>
      <w:r>
        <w:t xml:space="preserve">, </w:t>
      </w:r>
      <w:r w:rsidR="004C56A7">
        <w:t>the nominated Milestones for completion of the Works;</w:t>
      </w:r>
    </w:p>
    <w:p w14:paraId="0FF190E5" w14:textId="77777777" w:rsidR="004C56A7" w:rsidRDefault="004C56A7" w:rsidP="004C56A7">
      <w:pPr>
        <w:pStyle w:val="MELegal4"/>
        <w:tabs>
          <w:tab w:val="left" w:pos="4962"/>
        </w:tabs>
      </w:pPr>
      <w:bookmarkStart w:id="623" w:name="_DTBK2163"/>
      <w:bookmarkEnd w:id="622"/>
      <w:r>
        <w:t>the Date for Practical Completion;</w:t>
      </w:r>
    </w:p>
    <w:p w14:paraId="41505B7C" w14:textId="77777777" w:rsidR="004C56A7" w:rsidRDefault="004C56A7" w:rsidP="004C56A7">
      <w:pPr>
        <w:pStyle w:val="MELegal4"/>
      </w:pPr>
      <w:bookmarkStart w:id="624" w:name="_DTBK2696"/>
      <w:bookmarkEnd w:id="623"/>
      <w:r>
        <w:t>the fitness of the Works for the purpose of the Designated Use;</w:t>
      </w:r>
    </w:p>
    <w:p w14:paraId="42D28A06" w14:textId="77777777" w:rsidR="004C56A7" w:rsidRDefault="004C56A7" w:rsidP="004C56A7">
      <w:pPr>
        <w:pStyle w:val="MELegal4"/>
      </w:pPr>
      <w:bookmarkStart w:id="625" w:name="_DTBK2697"/>
      <w:bookmarkEnd w:id="624"/>
      <w:r>
        <w:t>the accuracy of the Project Plan or the Project Budget; or</w:t>
      </w:r>
    </w:p>
    <w:p w14:paraId="2205EA30" w14:textId="77777777" w:rsidR="004C56A7" w:rsidRDefault="004C56A7" w:rsidP="004C56A7">
      <w:pPr>
        <w:pStyle w:val="MELegal4"/>
      </w:pPr>
      <w:bookmarkStart w:id="626" w:name="_DTBK2698"/>
      <w:bookmarkEnd w:id="625"/>
      <w:r>
        <w:t>the Approvals obtained in relation to the Works.</w:t>
      </w:r>
    </w:p>
    <w:p w14:paraId="57F5FD64" w14:textId="77777777" w:rsidR="004C56A7" w:rsidRDefault="004C56A7" w:rsidP="004C56A7">
      <w:pPr>
        <w:pStyle w:val="MELegal3"/>
      </w:pPr>
      <w:bookmarkStart w:id="627" w:name="_Toc970441"/>
      <w:bookmarkStart w:id="628" w:name="_Toc971246"/>
      <w:bookmarkStart w:id="629" w:name="_DTBK2699"/>
      <w:bookmarkEnd w:id="626"/>
      <w:r>
        <w:t>The Participant must not vary the Works without the consent in writing of the Department, which will not be unreasonably withheld.</w:t>
      </w:r>
      <w:bookmarkEnd w:id="627"/>
      <w:bookmarkEnd w:id="628"/>
    </w:p>
    <w:p w14:paraId="1306C9E3" w14:textId="77777777" w:rsidR="004C56A7" w:rsidRDefault="004C56A7" w:rsidP="004C56A7">
      <w:pPr>
        <w:pStyle w:val="MELegal2"/>
      </w:pPr>
      <w:bookmarkStart w:id="630" w:name="_Toc970442"/>
      <w:bookmarkStart w:id="631" w:name="_Toc971247"/>
      <w:bookmarkStart w:id="632" w:name="_Toc1143411"/>
      <w:bookmarkStart w:id="633" w:name="_Toc1644721"/>
      <w:bookmarkStart w:id="634" w:name="_Toc1644933"/>
      <w:bookmarkStart w:id="635" w:name="_Toc1647492"/>
      <w:bookmarkStart w:id="636" w:name="_Toc1647668"/>
      <w:bookmarkStart w:id="637" w:name="_Ref880856"/>
      <w:bookmarkEnd w:id="629"/>
      <w:r>
        <w:t>Practical Completion</w:t>
      </w:r>
      <w:bookmarkEnd w:id="630"/>
      <w:bookmarkEnd w:id="631"/>
      <w:bookmarkEnd w:id="632"/>
      <w:bookmarkEnd w:id="633"/>
      <w:bookmarkEnd w:id="634"/>
      <w:bookmarkEnd w:id="635"/>
      <w:bookmarkEnd w:id="636"/>
      <w:r>
        <w:t xml:space="preserve"> </w:t>
      </w:r>
    </w:p>
    <w:p w14:paraId="067BB3CE" w14:textId="77777777" w:rsidR="004C56A7" w:rsidRDefault="004C56A7" w:rsidP="004C56A7">
      <w:pPr>
        <w:pStyle w:val="MELegal3"/>
      </w:pPr>
      <w:bookmarkStart w:id="638" w:name="_Toc970443"/>
      <w:bookmarkStart w:id="639" w:name="_Toc971248"/>
      <w:bookmarkStart w:id="640" w:name="_DTBK2164"/>
      <w:r>
        <w:t>In order to achieve Practical Completion:</w:t>
      </w:r>
      <w:bookmarkEnd w:id="637"/>
      <w:bookmarkEnd w:id="638"/>
      <w:bookmarkEnd w:id="639"/>
    </w:p>
    <w:p w14:paraId="52AD8B00" w14:textId="77777777" w:rsidR="004C56A7" w:rsidRDefault="004C56A7" w:rsidP="004C56A7">
      <w:pPr>
        <w:pStyle w:val="MELegal4"/>
      </w:pPr>
      <w:bookmarkStart w:id="641" w:name="_DTBK2700"/>
      <w:bookmarkEnd w:id="640"/>
      <w:r>
        <w:t>the Works must be:</w:t>
      </w:r>
    </w:p>
    <w:p w14:paraId="66BA5C6F" w14:textId="77777777" w:rsidR="004C56A7" w:rsidRDefault="004C56A7" w:rsidP="004C56A7">
      <w:pPr>
        <w:pStyle w:val="MELegal5"/>
      </w:pPr>
      <w:bookmarkStart w:id="642" w:name="_Ref881479"/>
      <w:bookmarkEnd w:id="641"/>
      <w:r>
        <w:t>complete and free from errors, omissions and defects, except for errors, omissions or defects that:</w:t>
      </w:r>
      <w:bookmarkEnd w:id="642"/>
    </w:p>
    <w:p w14:paraId="1678FB93" w14:textId="77777777" w:rsidR="004C56A7" w:rsidRDefault="004C56A7" w:rsidP="004C56A7">
      <w:pPr>
        <w:pStyle w:val="MELegal6"/>
      </w:pPr>
      <w:r>
        <w:t>are of a minor nature;</w:t>
      </w:r>
    </w:p>
    <w:p w14:paraId="3A57E36F" w14:textId="77777777" w:rsidR="004C56A7" w:rsidRDefault="004C56A7" w:rsidP="004C56A7">
      <w:pPr>
        <w:pStyle w:val="MELegal6"/>
      </w:pPr>
      <w:bookmarkStart w:id="643" w:name="_DTBK2701"/>
      <w:r>
        <w:t>the immediate making good of which by the Participant is not reasonably practicable;</w:t>
      </w:r>
    </w:p>
    <w:p w14:paraId="58BCF988" w14:textId="77777777" w:rsidR="004C56A7" w:rsidRDefault="004C56A7" w:rsidP="004C56A7">
      <w:pPr>
        <w:pStyle w:val="MELegal6"/>
      </w:pPr>
      <w:bookmarkStart w:id="644" w:name="_DTBK2165"/>
      <w:bookmarkEnd w:id="643"/>
      <w:r>
        <w:t>the existence of which or the making good of which by the Participant will not significantly inconvenience users of the Property or the Works for the Designated Use; and</w:t>
      </w:r>
    </w:p>
    <w:p w14:paraId="64BDB8EF" w14:textId="77777777" w:rsidR="004C56A7" w:rsidRDefault="004C56A7" w:rsidP="004C56A7">
      <w:pPr>
        <w:pStyle w:val="MELegal6"/>
      </w:pPr>
      <w:bookmarkStart w:id="645" w:name="_DTBK2166"/>
      <w:bookmarkEnd w:id="644"/>
      <w:r w:rsidRPr="00340AD1">
        <w:t>do not cause any legal or physical impediment to the use and occupation of the Property and the Works for the Designated Use; and</w:t>
      </w:r>
      <w:r>
        <w:t xml:space="preserve"> </w:t>
      </w:r>
    </w:p>
    <w:p w14:paraId="5D6CA38E" w14:textId="77777777" w:rsidR="004C56A7" w:rsidRDefault="004C56A7" w:rsidP="004C56A7">
      <w:pPr>
        <w:pStyle w:val="MELegal5"/>
      </w:pPr>
      <w:bookmarkStart w:id="646" w:name="_Ref881491"/>
      <w:bookmarkStart w:id="647" w:name="_DTBK2702"/>
      <w:bookmarkEnd w:id="645"/>
      <w:r>
        <w:t>fit for the Designated Use;</w:t>
      </w:r>
      <w:bookmarkEnd w:id="646"/>
    </w:p>
    <w:p w14:paraId="2BCB6CA8" w14:textId="77777777" w:rsidR="004C56A7" w:rsidRDefault="004C56A7" w:rsidP="004C56A7">
      <w:pPr>
        <w:pStyle w:val="MELegal4"/>
      </w:pPr>
      <w:bookmarkStart w:id="648" w:name="_Ref23250607"/>
      <w:bookmarkStart w:id="649" w:name="_DTBK2167"/>
      <w:bookmarkEnd w:id="647"/>
      <w:r>
        <w:t>the Participant must have provided to the Department a copy of the Certificate of Occupancy in respect of the Works;</w:t>
      </w:r>
      <w:bookmarkEnd w:id="648"/>
    </w:p>
    <w:p w14:paraId="36143C5A" w14:textId="77777777" w:rsidR="004C56A7" w:rsidRDefault="004C56A7" w:rsidP="004C56A7">
      <w:pPr>
        <w:pStyle w:val="MELegal4"/>
      </w:pPr>
      <w:bookmarkStart w:id="650" w:name="_DTBK2703"/>
      <w:bookmarkEnd w:id="649"/>
      <w:r>
        <w:t xml:space="preserve">the Works must </w:t>
      </w:r>
      <w:r w:rsidR="006814BB">
        <w:t xml:space="preserve">be available to be </w:t>
      </w:r>
      <w:r>
        <w:t>used for the Designated Use; and</w:t>
      </w:r>
    </w:p>
    <w:p w14:paraId="415C21EF" w14:textId="77777777" w:rsidR="004C56A7" w:rsidRDefault="004C56A7" w:rsidP="004C56A7">
      <w:pPr>
        <w:pStyle w:val="MELegal4"/>
      </w:pPr>
      <w:bookmarkStart w:id="651" w:name="_Ref886915"/>
      <w:bookmarkStart w:id="652" w:name="_DTBK2704"/>
      <w:bookmarkEnd w:id="650"/>
      <w:r>
        <w:t>the Participant must obtain from:</w:t>
      </w:r>
      <w:bookmarkEnd w:id="651"/>
    </w:p>
    <w:bookmarkEnd w:id="652"/>
    <w:p w14:paraId="068EB47B" w14:textId="77777777" w:rsidR="004C56A7" w:rsidRDefault="004C56A7" w:rsidP="004C56A7">
      <w:pPr>
        <w:pStyle w:val="MELegal5"/>
      </w:pPr>
      <w:r>
        <w:t>its authorised representative; and</w:t>
      </w:r>
    </w:p>
    <w:p w14:paraId="2BAE8051" w14:textId="3EB53204" w:rsidR="004C56A7" w:rsidRDefault="004C56A7" w:rsidP="004C56A7">
      <w:pPr>
        <w:pStyle w:val="MELegal5"/>
      </w:pPr>
      <w:bookmarkStart w:id="653" w:name="_DTBK2705"/>
      <w:r>
        <w:t>a suitably qualified and independent person engaged for the purposes of inspecting the Works on their completion and determining whether, in the professional opinion of that person, the Works meet the requirements set out in clauses </w:t>
      </w:r>
      <w:r>
        <w:fldChar w:fldCharType="begin"/>
      </w:r>
      <w:r>
        <w:instrText xml:space="preserve"> REF _Ref881479 \w \h </w:instrText>
      </w:r>
      <w:r>
        <w:fldChar w:fldCharType="separate"/>
      </w:r>
      <w:r w:rsidR="007E5C1F">
        <w:t>4.8(a)(i)(A)</w:t>
      </w:r>
      <w:r>
        <w:fldChar w:fldCharType="end"/>
      </w:r>
      <w:r>
        <w:t xml:space="preserve"> and </w:t>
      </w:r>
      <w:r>
        <w:fldChar w:fldCharType="begin"/>
      </w:r>
      <w:r>
        <w:instrText xml:space="preserve"> REF _Ref881491 \w \h </w:instrText>
      </w:r>
      <w:r>
        <w:fldChar w:fldCharType="separate"/>
      </w:r>
      <w:r w:rsidR="007E5C1F">
        <w:t>4.8(a)(i)(B)</w:t>
      </w:r>
      <w:r>
        <w:fldChar w:fldCharType="end"/>
      </w:r>
      <w:r>
        <w:t>,</w:t>
      </w:r>
    </w:p>
    <w:p w14:paraId="607D6EA7" w14:textId="7B713982" w:rsidR="004C56A7" w:rsidRDefault="004C56A7" w:rsidP="004C56A7">
      <w:pPr>
        <w:ind w:left="2040"/>
      </w:pPr>
      <w:bookmarkStart w:id="654" w:name="_DTBK2706"/>
      <w:bookmarkEnd w:id="653"/>
      <w:r>
        <w:t>written certification that the Works meet the requirements set out in clauses </w:t>
      </w:r>
      <w:r>
        <w:fldChar w:fldCharType="begin"/>
      </w:r>
      <w:r>
        <w:instrText xml:space="preserve"> REF _Ref881479 \w \h </w:instrText>
      </w:r>
      <w:r>
        <w:fldChar w:fldCharType="separate"/>
      </w:r>
      <w:r w:rsidR="007E5C1F">
        <w:t>4.8(a)(i)(A)</w:t>
      </w:r>
      <w:r>
        <w:fldChar w:fldCharType="end"/>
      </w:r>
      <w:r>
        <w:t xml:space="preserve"> and </w:t>
      </w:r>
      <w:r>
        <w:fldChar w:fldCharType="begin"/>
      </w:r>
      <w:r>
        <w:instrText xml:space="preserve"> REF _Ref881491 \w \h </w:instrText>
      </w:r>
      <w:r>
        <w:fldChar w:fldCharType="separate"/>
      </w:r>
      <w:r w:rsidR="007E5C1F">
        <w:t>4.8(a)(i)(B)</w:t>
      </w:r>
      <w:r>
        <w:fldChar w:fldCharType="end"/>
      </w:r>
      <w:r>
        <w:t>, and provide each such written certification to the Department.</w:t>
      </w:r>
    </w:p>
    <w:p w14:paraId="470AE498" w14:textId="77777777" w:rsidR="004C56A7" w:rsidRDefault="004C56A7" w:rsidP="004C56A7">
      <w:pPr>
        <w:pStyle w:val="MELegal3"/>
      </w:pPr>
      <w:bookmarkStart w:id="655" w:name="_Toc970444"/>
      <w:bookmarkStart w:id="656" w:name="_Toc971249"/>
      <w:bookmarkStart w:id="657" w:name="_DTBK2168"/>
      <w:bookmarkEnd w:id="654"/>
      <w:r>
        <w:t>The Participant must achieve Practical Completion of the Works on or before the Date for Practical Completion.</w:t>
      </w:r>
      <w:r w:rsidRPr="008C3825">
        <w:rPr>
          <w:b/>
          <w:i/>
        </w:rPr>
        <w:t xml:space="preserve"> </w:t>
      </w:r>
      <w:bookmarkStart w:id="658" w:name="_Toc970445"/>
      <w:bookmarkStart w:id="659" w:name="_Toc971250"/>
      <w:bookmarkStart w:id="660" w:name="_Ref881583"/>
      <w:bookmarkEnd w:id="655"/>
      <w:bookmarkEnd w:id="656"/>
      <w:bookmarkEnd w:id="658"/>
      <w:bookmarkEnd w:id="659"/>
    </w:p>
    <w:p w14:paraId="07F07297" w14:textId="77777777" w:rsidR="00B93EE1" w:rsidRPr="00BA451A" w:rsidRDefault="00B93EE1" w:rsidP="00B93EE1">
      <w:pPr>
        <w:pStyle w:val="MELegal3"/>
        <w:rPr>
          <w:color w:val="0000FF"/>
          <w:u w:val="double"/>
        </w:rPr>
      </w:pPr>
      <w:bookmarkStart w:id="661" w:name="_Ref11246470"/>
      <w:bookmarkStart w:id="662" w:name="_Toc970447"/>
      <w:bookmarkStart w:id="663" w:name="_Toc971252"/>
      <w:bookmarkStart w:id="664" w:name="_Ref1573098"/>
      <w:bookmarkStart w:id="665" w:name="_DTBK2707"/>
      <w:bookmarkEnd w:id="657"/>
      <w:r w:rsidRPr="00BA451A">
        <w:t>The Department will extend the Date for Practical Completion by the period notified to the Participant in writing where:</w:t>
      </w:r>
      <w:bookmarkEnd w:id="661"/>
    </w:p>
    <w:p w14:paraId="2E68B664" w14:textId="77777777" w:rsidR="00B93EE1" w:rsidRPr="00BA451A" w:rsidRDefault="00B93EE1" w:rsidP="00B93EE1">
      <w:pPr>
        <w:pStyle w:val="MELegal4"/>
        <w:rPr>
          <w:color w:val="0000FF"/>
          <w:u w:val="double"/>
        </w:rPr>
      </w:pPr>
      <w:bookmarkStart w:id="666" w:name="_BPDC_LN_INS_1216"/>
      <w:bookmarkStart w:id="667" w:name="_BPDC_PR_INS_1217"/>
      <w:bookmarkStart w:id="668" w:name="_Ref11242235"/>
      <w:bookmarkEnd w:id="666"/>
      <w:bookmarkEnd w:id="667"/>
      <w:r w:rsidRPr="00BA451A">
        <w:t>in the Department's reasonable opinion, the Participant has actually been delayed in reaching Practical Completion by the Date for Practical Completion as a direct result of:</w:t>
      </w:r>
      <w:bookmarkEnd w:id="668"/>
    </w:p>
    <w:p w14:paraId="0229E243" w14:textId="77777777" w:rsidR="00B93EE1" w:rsidRPr="00BA451A" w:rsidRDefault="00B93EE1" w:rsidP="00B93EE1">
      <w:pPr>
        <w:pStyle w:val="MELegal5"/>
        <w:rPr>
          <w:color w:val="0000FF"/>
          <w:u w:val="double"/>
        </w:rPr>
      </w:pPr>
      <w:bookmarkStart w:id="669" w:name="_BPDC_LN_INS_1214"/>
      <w:bookmarkStart w:id="670" w:name="_BPDC_PR_INS_1215"/>
      <w:bookmarkEnd w:id="669"/>
      <w:bookmarkEnd w:id="670"/>
      <w:r w:rsidRPr="00BA451A">
        <w:lastRenderedPageBreak/>
        <w:t>a breach of this Agreement by the Department; or</w:t>
      </w:r>
    </w:p>
    <w:p w14:paraId="1BD9E634" w14:textId="77777777" w:rsidR="00B93EE1" w:rsidRPr="00BA451A" w:rsidRDefault="0033354F" w:rsidP="00B93EE1">
      <w:pPr>
        <w:pStyle w:val="MELegal5"/>
        <w:rPr>
          <w:color w:val="0000FF"/>
          <w:u w:val="double"/>
        </w:rPr>
      </w:pPr>
      <w:bookmarkStart w:id="671" w:name="_BPDC_LN_INS_1212"/>
      <w:bookmarkStart w:id="672" w:name="_BPDC_PR_INS_1213"/>
      <w:bookmarkEnd w:id="671"/>
      <w:bookmarkEnd w:id="672"/>
      <w:r>
        <w:t>an Unforeseen Event</w:t>
      </w:r>
      <w:r w:rsidR="00B93EE1" w:rsidRPr="00BA451A">
        <w:t>;</w:t>
      </w:r>
    </w:p>
    <w:p w14:paraId="116125C6" w14:textId="77777777" w:rsidR="00B93EE1" w:rsidRPr="00BA451A" w:rsidRDefault="00B93EE1" w:rsidP="00B93EE1">
      <w:pPr>
        <w:pStyle w:val="MELegal4"/>
        <w:rPr>
          <w:color w:val="0000FF"/>
          <w:u w:val="double"/>
        </w:rPr>
      </w:pPr>
      <w:bookmarkStart w:id="673" w:name="_BPDC_LN_INS_1210"/>
      <w:bookmarkStart w:id="674" w:name="_BPDC_PR_INS_1211"/>
      <w:bookmarkStart w:id="675" w:name="_Ref11242264"/>
      <w:bookmarkEnd w:id="673"/>
      <w:bookmarkEnd w:id="674"/>
      <w:r w:rsidRPr="00BA451A">
        <w:t xml:space="preserve">the Participant has provided the Department with written notice of the delay within </w:t>
      </w:r>
      <w:r w:rsidRPr="00B66985">
        <w:t>5 Business Days</w:t>
      </w:r>
      <w:r w:rsidRPr="00BA451A">
        <w:t xml:space="preserve"> of becoming aware of the cause of the delay arising; and</w:t>
      </w:r>
      <w:bookmarkEnd w:id="675"/>
    </w:p>
    <w:p w14:paraId="56F2CEFB" w14:textId="77777777" w:rsidR="00B93EE1" w:rsidRPr="00BA451A" w:rsidRDefault="00B93EE1" w:rsidP="00B93EE1">
      <w:pPr>
        <w:pStyle w:val="MELegal4"/>
        <w:rPr>
          <w:color w:val="0000FF"/>
          <w:u w:val="double"/>
        </w:rPr>
      </w:pPr>
      <w:bookmarkStart w:id="676" w:name="_BPDC_LN_INS_1208"/>
      <w:bookmarkStart w:id="677" w:name="_BPDC_PR_INS_1209"/>
      <w:bookmarkStart w:id="678" w:name="_Ref11242266"/>
      <w:bookmarkEnd w:id="676"/>
      <w:bookmarkEnd w:id="677"/>
      <w:r w:rsidRPr="00BA451A">
        <w:t>the Participant has taken all reasonable steps to avoid the delay and to minimise its effects.</w:t>
      </w:r>
      <w:bookmarkEnd w:id="678"/>
    </w:p>
    <w:p w14:paraId="3BFB59E9" w14:textId="47FD3E61" w:rsidR="00B93EE1" w:rsidRPr="00BA451A" w:rsidRDefault="00B93EE1" w:rsidP="00B93EE1">
      <w:pPr>
        <w:pStyle w:val="MELegal3"/>
        <w:rPr>
          <w:color w:val="0000FF"/>
          <w:u w:val="double"/>
        </w:rPr>
      </w:pPr>
      <w:bookmarkStart w:id="679" w:name="_BPDC_LN_INS_1206"/>
      <w:bookmarkStart w:id="680" w:name="_BPDC_PR_INS_1207"/>
      <w:bookmarkEnd w:id="679"/>
      <w:bookmarkEnd w:id="680"/>
      <w:r w:rsidRPr="00BA451A">
        <w:t>The Participant will only be entitled to an extension to the Date for Practical Completion under clause </w:t>
      </w:r>
      <w:r>
        <w:fldChar w:fldCharType="begin"/>
      </w:r>
      <w:r>
        <w:instrText xml:space="preserve"> REF _Ref11242235 \w \h </w:instrText>
      </w:r>
      <w:r>
        <w:fldChar w:fldCharType="separate"/>
      </w:r>
      <w:r w:rsidR="007E5C1F">
        <w:t>4.8(c)(i)</w:t>
      </w:r>
      <w:r>
        <w:fldChar w:fldCharType="end"/>
      </w:r>
      <w:r w:rsidRPr="00BA451A">
        <w:t xml:space="preserve"> if it has complied with clauses </w:t>
      </w:r>
      <w:r>
        <w:fldChar w:fldCharType="begin"/>
      </w:r>
      <w:r>
        <w:instrText xml:space="preserve"> REF _Ref11242264 \w \h </w:instrText>
      </w:r>
      <w:r>
        <w:fldChar w:fldCharType="separate"/>
      </w:r>
      <w:r w:rsidR="007E5C1F">
        <w:t>4.8(c)(ii)</w:t>
      </w:r>
      <w:r>
        <w:fldChar w:fldCharType="end"/>
      </w:r>
      <w:r w:rsidRPr="00BA451A">
        <w:t xml:space="preserve"> and </w:t>
      </w:r>
      <w:r>
        <w:fldChar w:fldCharType="begin"/>
      </w:r>
      <w:r>
        <w:instrText xml:space="preserve"> REF _Ref11242266 \w \h </w:instrText>
      </w:r>
      <w:r>
        <w:fldChar w:fldCharType="separate"/>
      </w:r>
      <w:r w:rsidR="007E5C1F">
        <w:t>4.8(c)(iii)</w:t>
      </w:r>
      <w:r>
        <w:fldChar w:fldCharType="end"/>
      </w:r>
      <w:r w:rsidRPr="00BA451A">
        <w:t>.</w:t>
      </w:r>
    </w:p>
    <w:p w14:paraId="34B51A9C" w14:textId="4344F674" w:rsidR="00B93EE1" w:rsidRPr="00BA451A" w:rsidRDefault="00B93EE1" w:rsidP="00B93EE1">
      <w:pPr>
        <w:pStyle w:val="MELegal3"/>
        <w:rPr>
          <w:color w:val="0000FF"/>
          <w:u w:val="double"/>
        </w:rPr>
      </w:pPr>
      <w:bookmarkStart w:id="681" w:name="_BPDC_LN_INS_1204"/>
      <w:bookmarkStart w:id="682" w:name="_BPDC_PR_INS_1205"/>
      <w:bookmarkEnd w:id="681"/>
      <w:bookmarkEnd w:id="682"/>
      <w:r w:rsidRPr="00BA451A">
        <w:t>The Participant's entitlement to an extension to the Date for Practical Completion under clause </w:t>
      </w:r>
      <w:r>
        <w:fldChar w:fldCharType="begin"/>
      </w:r>
      <w:r>
        <w:instrText xml:space="preserve"> REF _Ref11242235 \w \h </w:instrText>
      </w:r>
      <w:r>
        <w:fldChar w:fldCharType="separate"/>
      </w:r>
      <w:r w:rsidR="007E5C1F">
        <w:t>4.8(c)(i)</w:t>
      </w:r>
      <w:r>
        <w:fldChar w:fldCharType="end"/>
      </w:r>
      <w:r w:rsidRPr="00BA451A">
        <w:t xml:space="preserve"> (if any) is the Participant's sole remedy in respect of any delay.</w:t>
      </w:r>
    </w:p>
    <w:p w14:paraId="22CA99C8" w14:textId="5C9360E5" w:rsidR="00B93EE1" w:rsidRPr="00BA451A" w:rsidRDefault="00B93EE1" w:rsidP="00B93EE1">
      <w:pPr>
        <w:pStyle w:val="MELegal3"/>
        <w:rPr>
          <w:color w:val="0000FF"/>
          <w:u w:val="double"/>
        </w:rPr>
      </w:pPr>
      <w:bookmarkStart w:id="683" w:name="_BPDC_LN_INS_1202"/>
      <w:bookmarkStart w:id="684" w:name="_BPDC_PR_INS_1203"/>
      <w:bookmarkEnd w:id="683"/>
      <w:bookmarkEnd w:id="684"/>
      <w:r w:rsidRPr="00BA451A">
        <w:t>The Participant will not be entitled to an extension to the Date for Practical Completion under clause </w:t>
      </w:r>
      <w:r>
        <w:fldChar w:fldCharType="begin"/>
      </w:r>
      <w:r>
        <w:instrText xml:space="preserve"> REF _Ref11242235 \w \h </w:instrText>
      </w:r>
      <w:r>
        <w:fldChar w:fldCharType="separate"/>
      </w:r>
      <w:r w:rsidR="007E5C1F">
        <w:t>4.8(c)(i)</w:t>
      </w:r>
      <w:r>
        <w:fldChar w:fldCharType="end"/>
      </w:r>
      <w:r w:rsidRPr="00BA451A">
        <w:t xml:space="preserve"> where more than one event causes concurrent delays and at least one of those events is not a cause described in clause </w:t>
      </w:r>
      <w:r>
        <w:fldChar w:fldCharType="begin"/>
      </w:r>
      <w:r>
        <w:instrText xml:space="preserve"> REF _Ref11242235 \w \h </w:instrText>
      </w:r>
      <w:r>
        <w:fldChar w:fldCharType="separate"/>
      </w:r>
      <w:r w:rsidR="007E5C1F">
        <w:t>4.8(c)(i)</w:t>
      </w:r>
      <w:r>
        <w:fldChar w:fldCharType="end"/>
      </w:r>
      <w:r w:rsidRPr="00BA451A">
        <w:t>.</w:t>
      </w:r>
    </w:p>
    <w:p w14:paraId="517A4F98" w14:textId="5B76D18A" w:rsidR="00B93EE1" w:rsidRPr="00BA451A" w:rsidRDefault="00B93EE1" w:rsidP="00B93EE1">
      <w:pPr>
        <w:pStyle w:val="MELegal3"/>
        <w:rPr>
          <w:color w:val="0000FF"/>
          <w:u w:val="double"/>
        </w:rPr>
      </w:pPr>
      <w:bookmarkStart w:id="685" w:name="_BPDC_LN_INS_1200"/>
      <w:bookmarkStart w:id="686" w:name="_BPDC_PR_INS_1201"/>
      <w:bookmarkStart w:id="687" w:name="_Ref11244467"/>
      <w:bookmarkEnd w:id="685"/>
      <w:bookmarkEnd w:id="686"/>
      <w:r w:rsidRPr="00BA451A">
        <w:t xml:space="preserve">Notwithstanding that the Participant has not asked for an extension of time or complied with clauses </w:t>
      </w:r>
      <w:r>
        <w:fldChar w:fldCharType="begin"/>
      </w:r>
      <w:r>
        <w:instrText xml:space="preserve"> REF _Ref11242264 \w \h </w:instrText>
      </w:r>
      <w:r>
        <w:fldChar w:fldCharType="separate"/>
      </w:r>
      <w:r w:rsidR="007E5C1F">
        <w:t>4.8(c)(ii)</w:t>
      </w:r>
      <w:r>
        <w:fldChar w:fldCharType="end"/>
      </w:r>
      <w:r w:rsidRPr="00BA451A">
        <w:t xml:space="preserve"> and </w:t>
      </w:r>
      <w:r>
        <w:fldChar w:fldCharType="begin"/>
      </w:r>
      <w:r>
        <w:instrText xml:space="preserve"> REF _Ref11242266 \w \h </w:instrText>
      </w:r>
      <w:r>
        <w:fldChar w:fldCharType="separate"/>
      </w:r>
      <w:r w:rsidR="007E5C1F">
        <w:t>4.8(c)(iii)</w:t>
      </w:r>
      <w:r>
        <w:fldChar w:fldCharType="end"/>
      </w:r>
      <w:r w:rsidRPr="00BA451A">
        <w:t>, the Department may, in its sole discretion, at any time and from time to time and for any reason, extend the Date for Practical Completion by providing notice to the Participant in writing.</w:t>
      </w:r>
      <w:bookmarkEnd w:id="687"/>
    </w:p>
    <w:p w14:paraId="5C4C4E10" w14:textId="690F79F8" w:rsidR="00B93EE1" w:rsidRPr="00BA451A" w:rsidRDefault="00B93EE1" w:rsidP="00B93EE1">
      <w:pPr>
        <w:pStyle w:val="MELegal3"/>
        <w:rPr>
          <w:color w:val="0000FF"/>
          <w:u w:val="double"/>
        </w:rPr>
      </w:pPr>
      <w:bookmarkStart w:id="688" w:name="_BPDC_LN_INS_1198"/>
      <w:bookmarkStart w:id="689" w:name="_BPDC_PR_INS_1199"/>
      <w:bookmarkEnd w:id="688"/>
      <w:bookmarkEnd w:id="689"/>
      <w:r w:rsidRPr="00BA451A">
        <w:t xml:space="preserve">In exercising the discretion in clause </w:t>
      </w:r>
      <w:r>
        <w:fldChar w:fldCharType="begin"/>
      </w:r>
      <w:r>
        <w:instrText xml:space="preserve"> REF _Ref11244467 \w \h </w:instrText>
      </w:r>
      <w:r>
        <w:fldChar w:fldCharType="separate"/>
      </w:r>
      <w:r w:rsidR="007E5C1F">
        <w:t>4.8(g)</w:t>
      </w:r>
      <w:r>
        <w:fldChar w:fldCharType="end"/>
      </w:r>
      <w:r w:rsidRPr="00BA451A">
        <w:t>, the Department is not required to exercise its discretion for the benefit of, or with regard to the interests of, the Participant.</w:t>
      </w:r>
    </w:p>
    <w:p w14:paraId="765B9F77" w14:textId="77777777" w:rsidR="004C56A7" w:rsidRDefault="004C56A7" w:rsidP="004C56A7">
      <w:pPr>
        <w:pStyle w:val="MELegal3"/>
      </w:pPr>
      <w:r>
        <w:t>The Participant must promptly rectify any defects, faults or omissions in the Works which:</w:t>
      </w:r>
      <w:bookmarkEnd w:id="660"/>
      <w:bookmarkEnd w:id="662"/>
      <w:bookmarkEnd w:id="663"/>
      <w:bookmarkEnd w:id="664"/>
    </w:p>
    <w:p w14:paraId="34018866" w14:textId="1E677F87" w:rsidR="004C56A7" w:rsidRDefault="004C56A7" w:rsidP="004C56A7">
      <w:pPr>
        <w:pStyle w:val="MELegal4"/>
      </w:pPr>
      <w:bookmarkStart w:id="690" w:name="_Ref22033326"/>
      <w:bookmarkEnd w:id="665"/>
      <w:r>
        <w:t>are the exceptions referred to in clause </w:t>
      </w:r>
      <w:r>
        <w:fldChar w:fldCharType="begin"/>
      </w:r>
      <w:r>
        <w:instrText xml:space="preserve"> REF _Ref881479 \w \h </w:instrText>
      </w:r>
      <w:r>
        <w:fldChar w:fldCharType="separate"/>
      </w:r>
      <w:r w:rsidR="007E5C1F">
        <w:t>4.8(a)(i)(A)</w:t>
      </w:r>
      <w:r>
        <w:fldChar w:fldCharType="end"/>
      </w:r>
      <w:r>
        <w:t>; or</w:t>
      </w:r>
      <w:bookmarkEnd w:id="690"/>
    </w:p>
    <w:p w14:paraId="39DA87BF" w14:textId="6276ACBA" w:rsidR="004C56A7" w:rsidRDefault="004C56A7" w:rsidP="004C56A7">
      <w:pPr>
        <w:pStyle w:val="MELegal4"/>
      </w:pPr>
      <w:bookmarkStart w:id="691" w:name="_Ref22033337"/>
      <w:bookmarkStart w:id="692" w:name="_DTBK2169"/>
      <w:r>
        <w:t xml:space="preserve">otherwise become apparent </w:t>
      </w:r>
      <w:r w:rsidR="00B93EE1">
        <w:t xml:space="preserve">within 12 months </w:t>
      </w:r>
      <w:r>
        <w:t xml:space="preserve">after the date of achievement of Practical Completion and which would, or would reasonably be expected to affect the fitness of the Works or the </w:t>
      </w:r>
      <w:r w:rsidRPr="00B93EE1">
        <w:t xml:space="preserve">Property (or both as the case may be) for the purpose of the Designated Use. </w:t>
      </w:r>
      <w:r w:rsidR="00B93EE1" w:rsidRPr="00BA451A">
        <w:t xml:space="preserve">This clause </w:t>
      </w:r>
      <w:r w:rsidR="00B93EE1">
        <w:fldChar w:fldCharType="begin"/>
      </w:r>
      <w:r w:rsidR="00B93EE1">
        <w:instrText xml:space="preserve"> REF _Ref22033337 \w \h </w:instrText>
      </w:r>
      <w:r w:rsidR="00B93EE1">
        <w:fldChar w:fldCharType="separate"/>
      </w:r>
      <w:r w:rsidR="007E5C1F">
        <w:t>4.8(i)(ii)</w:t>
      </w:r>
      <w:r w:rsidR="00B93EE1">
        <w:fldChar w:fldCharType="end"/>
      </w:r>
      <w:r w:rsidR="00B93EE1" w:rsidRPr="00BA451A">
        <w:t xml:space="preserve"> does not limit the Department's rights under this Agreement or otherwise at Law.</w:t>
      </w:r>
      <w:bookmarkEnd w:id="691"/>
      <w:r w:rsidR="00A53766">
        <w:t xml:space="preserve"> </w:t>
      </w:r>
    </w:p>
    <w:p w14:paraId="0F968A4C" w14:textId="77777777" w:rsidR="004C56A7" w:rsidRDefault="004C56A7" w:rsidP="004C56A7">
      <w:pPr>
        <w:pStyle w:val="MELegal1"/>
      </w:pPr>
      <w:bookmarkStart w:id="693" w:name="_Toc969886"/>
      <w:bookmarkStart w:id="694" w:name="_Toc970448"/>
      <w:bookmarkStart w:id="695" w:name="_Toc970980"/>
      <w:bookmarkStart w:id="696" w:name="_Toc971253"/>
      <w:bookmarkStart w:id="697" w:name="_Toc1143224"/>
      <w:bookmarkStart w:id="698" w:name="_Toc1143412"/>
      <w:bookmarkStart w:id="699" w:name="_Toc1143640"/>
      <w:bookmarkStart w:id="700" w:name="_Toc1143746"/>
      <w:bookmarkStart w:id="701" w:name="_Toc1143852"/>
      <w:bookmarkStart w:id="702" w:name="_Toc1143641"/>
      <w:bookmarkStart w:id="703" w:name="_Toc1143747"/>
      <w:bookmarkStart w:id="704" w:name="_Toc1143853"/>
      <w:bookmarkStart w:id="705" w:name="_Ref881593"/>
      <w:bookmarkStart w:id="706" w:name="_Ref881993"/>
      <w:bookmarkStart w:id="707" w:name="_Ref884450"/>
      <w:bookmarkStart w:id="708" w:name="_Ref884531"/>
      <w:bookmarkStart w:id="709" w:name="_Ref886682"/>
      <w:bookmarkStart w:id="710" w:name="_Toc970451"/>
      <w:bookmarkStart w:id="711" w:name="_Toc971256"/>
      <w:bookmarkStart w:id="712" w:name="_Toc1143413"/>
      <w:bookmarkStart w:id="713" w:name="_Toc1644722"/>
      <w:bookmarkStart w:id="714" w:name="_Toc1644934"/>
      <w:bookmarkStart w:id="715" w:name="_Toc1646711"/>
      <w:bookmarkStart w:id="716" w:name="_Toc1647669"/>
      <w:bookmarkStart w:id="717" w:name="_Toc4592514"/>
      <w:bookmarkStart w:id="718" w:name="_Toc25675379"/>
      <w:bookmarkStart w:id="719" w:name="_Toc25739489"/>
      <w:bookmarkStart w:id="720" w:name="_DTBK2708"/>
      <w:bookmarkEnd w:id="692"/>
      <w:bookmarkEnd w:id="693"/>
      <w:bookmarkEnd w:id="694"/>
      <w:bookmarkEnd w:id="695"/>
      <w:bookmarkEnd w:id="696"/>
      <w:bookmarkEnd w:id="697"/>
      <w:bookmarkEnd w:id="698"/>
      <w:bookmarkEnd w:id="699"/>
      <w:bookmarkEnd w:id="700"/>
      <w:bookmarkEnd w:id="701"/>
      <w:bookmarkEnd w:id="702"/>
      <w:bookmarkEnd w:id="703"/>
      <w:bookmarkEnd w:id="704"/>
      <w:r>
        <w:t>Subcontracting and subcontractor management</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p w14:paraId="1D444C45" w14:textId="77777777" w:rsidR="004C56A7" w:rsidRDefault="004C56A7" w:rsidP="004C56A7">
      <w:pPr>
        <w:pStyle w:val="MELegal2"/>
      </w:pPr>
      <w:bookmarkStart w:id="721" w:name="_Toc970452"/>
      <w:bookmarkStart w:id="722" w:name="_Toc971257"/>
      <w:bookmarkStart w:id="723" w:name="_Toc1143414"/>
      <w:bookmarkStart w:id="724" w:name="_Ref1565364"/>
      <w:bookmarkStart w:id="725" w:name="_Toc1644723"/>
      <w:bookmarkStart w:id="726" w:name="_Toc1644935"/>
      <w:bookmarkStart w:id="727" w:name="_Toc1647493"/>
      <w:bookmarkStart w:id="728" w:name="_Toc1647670"/>
      <w:bookmarkStart w:id="729" w:name="_Ref4658976"/>
      <w:bookmarkStart w:id="730" w:name="_Ref881907"/>
      <w:bookmarkEnd w:id="720"/>
      <w:r>
        <w:t>Subcontracting</w:t>
      </w:r>
      <w:bookmarkEnd w:id="721"/>
      <w:bookmarkEnd w:id="722"/>
      <w:bookmarkEnd w:id="723"/>
      <w:bookmarkEnd w:id="724"/>
      <w:bookmarkEnd w:id="725"/>
      <w:bookmarkEnd w:id="726"/>
      <w:bookmarkEnd w:id="727"/>
      <w:bookmarkEnd w:id="728"/>
      <w:bookmarkEnd w:id="729"/>
      <w:r>
        <w:t xml:space="preserve"> </w:t>
      </w:r>
    </w:p>
    <w:p w14:paraId="602EB18E" w14:textId="48F91B9A" w:rsidR="004C56A7" w:rsidRDefault="004C56A7" w:rsidP="004C56A7">
      <w:pPr>
        <w:pStyle w:val="MELegal3"/>
      </w:pPr>
      <w:bookmarkStart w:id="731" w:name="_Toc970453"/>
      <w:bookmarkStart w:id="732" w:name="_Toc971258"/>
      <w:bookmarkStart w:id="733" w:name="_Ref1580696"/>
      <w:bookmarkStart w:id="734" w:name="_DTBK1975"/>
      <w:r>
        <w:t>The Participant must not enter into any arrangement with a contractor or subcontractor (</w:t>
      </w:r>
      <w:r w:rsidRPr="0002173E">
        <w:rPr>
          <w:b/>
        </w:rPr>
        <w:t>Contractor</w:t>
      </w:r>
      <w:r>
        <w:t>) other than under an arrangement that facilitates compliance by the Participant with the requirements of this clause </w:t>
      </w:r>
      <w:r>
        <w:fldChar w:fldCharType="begin"/>
      </w:r>
      <w:r>
        <w:instrText xml:space="preserve"> REF _Ref881593 \w \h </w:instrText>
      </w:r>
      <w:r>
        <w:fldChar w:fldCharType="separate"/>
      </w:r>
      <w:r w:rsidR="007E5C1F">
        <w:t>5</w:t>
      </w:r>
      <w:r>
        <w:fldChar w:fldCharType="end"/>
      </w:r>
      <w:r>
        <w:t>.</w:t>
      </w:r>
      <w:bookmarkEnd w:id="730"/>
      <w:bookmarkEnd w:id="731"/>
      <w:bookmarkEnd w:id="732"/>
      <w:bookmarkEnd w:id="733"/>
    </w:p>
    <w:p w14:paraId="7A5E8127" w14:textId="77777777" w:rsidR="004C56A7" w:rsidRDefault="004C56A7" w:rsidP="004C56A7">
      <w:pPr>
        <w:pStyle w:val="MELegal3"/>
      </w:pPr>
      <w:bookmarkStart w:id="735" w:name="_Toc970454"/>
      <w:bookmarkStart w:id="736" w:name="_Toc971259"/>
      <w:bookmarkStart w:id="737" w:name="_DTBK2709"/>
      <w:bookmarkEnd w:id="734"/>
      <w:r>
        <w:t>The Participant agrees that:</w:t>
      </w:r>
      <w:bookmarkEnd w:id="735"/>
      <w:bookmarkEnd w:id="736"/>
    </w:p>
    <w:bookmarkEnd w:id="737"/>
    <w:p w14:paraId="168DBCF1" w14:textId="77777777" w:rsidR="004C56A7" w:rsidRDefault="004C56A7" w:rsidP="004C56A7">
      <w:pPr>
        <w:pStyle w:val="MELegal4"/>
      </w:pPr>
      <w:r>
        <w:t xml:space="preserve">it will not enter into an arrangement with a Contractor for the performance of any part of the Project (other than an arrangement for the building, design, construction or refit of any part of the </w:t>
      </w:r>
      <w:r w:rsidR="00B93EE1">
        <w:t>Works</w:t>
      </w:r>
      <w:bookmarkStart w:id="738" w:name="_Ref881604"/>
      <w:bookmarkStart w:id="739" w:name="_DTBK2710"/>
      <w:r>
        <w:t xml:space="preserve">) without the prior approval in writing of the Department; </w:t>
      </w:r>
      <w:bookmarkEnd w:id="738"/>
    </w:p>
    <w:p w14:paraId="5696221F" w14:textId="02B5A292" w:rsidR="004C56A7" w:rsidRDefault="004C56A7" w:rsidP="004C56A7">
      <w:pPr>
        <w:pStyle w:val="MELegal4"/>
      </w:pPr>
      <w:bookmarkStart w:id="740" w:name="_DTBK2170"/>
      <w:bookmarkEnd w:id="739"/>
      <w:r>
        <w:t xml:space="preserve">the Contractors, if any, specified </w:t>
      </w:r>
      <w:r w:rsidR="000446B4">
        <w:t xml:space="preserve">in </w:t>
      </w:r>
      <w:r w:rsidR="00165ADC">
        <w:t>Item </w:t>
      </w:r>
      <w:r w:rsidR="00165ADC">
        <w:fldChar w:fldCharType="begin"/>
      </w:r>
      <w:r w:rsidR="00165ADC">
        <w:instrText xml:space="preserve"> REF _Ref1559123 \n \h </w:instrText>
      </w:r>
      <w:r w:rsidR="00165ADC">
        <w:fldChar w:fldCharType="separate"/>
      </w:r>
      <w:r w:rsidR="007E5C1F">
        <w:t>2.5</w:t>
      </w:r>
      <w:r w:rsidR="00165ADC">
        <w:fldChar w:fldCharType="end"/>
      </w:r>
      <w:r w:rsidR="00165ADC">
        <w:t xml:space="preserve"> of </w:t>
      </w:r>
      <w:r w:rsidR="00165ADC">
        <w:fldChar w:fldCharType="begin"/>
      </w:r>
      <w:r w:rsidR="00165ADC">
        <w:instrText xml:space="preserve"> REF _Ref4662305 \w \h </w:instrText>
      </w:r>
      <w:r w:rsidR="00165ADC">
        <w:fldChar w:fldCharType="separate"/>
      </w:r>
      <w:r w:rsidR="007E5C1F">
        <w:t>Schedule 1</w:t>
      </w:r>
      <w:r w:rsidR="00165ADC">
        <w:fldChar w:fldCharType="end"/>
      </w:r>
      <w:r w:rsidR="00165ADC">
        <w:t xml:space="preserve"> </w:t>
      </w:r>
      <w:r>
        <w:t xml:space="preserve">will </w:t>
      </w:r>
      <w:r w:rsidRPr="004407AD">
        <w:t xml:space="preserve">perform work </w:t>
      </w:r>
      <w:r w:rsidRPr="00340AD1">
        <w:t>in relation to the Project</w:t>
      </w:r>
      <w:r w:rsidRPr="004407AD">
        <w:t xml:space="preserve"> in accordance with this Agreement and are appr</w:t>
      </w:r>
      <w:r>
        <w:t xml:space="preserve">oved by the Department to do so; and </w:t>
      </w:r>
    </w:p>
    <w:p w14:paraId="58A7DE6B" w14:textId="77777777" w:rsidR="004C56A7" w:rsidRDefault="004C56A7" w:rsidP="004C56A7">
      <w:pPr>
        <w:pStyle w:val="MELegal4"/>
      </w:pPr>
      <w:r>
        <w:t>it will not make payment of its Contractors conditional on the Participant's receipt of the Funds.</w:t>
      </w:r>
    </w:p>
    <w:p w14:paraId="3B0CA2F0" w14:textId="31CCF962" w:rsidR="004C56A7" w:rsidRDefault="004C56A7" w:rsidP="004C56A7">
      <w:pPr>
        <w:pStyle w:val="MELegal3"/>
      </w:pPr>
      <w:bookmarkStart w:id="741" w:name="_DTBK2711"/>
      <w:bookmarkEnd w:id="740"/>
      <w:r>
        <w:t>The Department may impose any terms and conditions it considers appropriate when giving its approval under clause </w:t>
      </w:r>
      <w:r>
        <w:fldChar w:fldCharType="begin"/>
      </w:r>
      <w:r>
        <w:instrText xml:space="preserve"> REF _Ref881604 \w \h </w:instrText>
      </w:r>
      <w:r>
        <w:fldChar w:fldCharType="separate"/>
      </w:r>
      <w:r w:rsidR="007E5C1F">
        <w:t>5.1(b)(i)</w:t>
      </w:r>
      <w:r>
        <w:fldChar w:fldCharType="end"/>
      </w:r>
      <w:r>
        <w:t>.</w:t>
      </w:r>
    </w:p>
    <w:p w14:paraId="6ED39286" w14:textId="4436C780" w:rsidR="004C56A7" w:rsidRDefault="004C56A7" w:rsidP="004C56A7">
      <w:pPr>
        <w:pStyle w:val="MELegal3"/>
      </w:pPr>
      <w:bookmarkStart w:id="742" w:name="_DTBK2712"/>
      <w:bookmarkEnd w:id="741"/>
      <w:r>
        <w:t>Subcontracting any part of the Works to a Contractor will not relieve the Participant of any of its obl</w:t>
      </w:r>
      <w:r w:rsidR="000B6AD6">
        <w:t>igations under this Agreement.</w:t>
      </w:r>
    </w:p>
    <w:p w14:paraId="45A90781" w14:textId="77777777" w:rsidR="004C56A7" w:rsidRDefault="004C56A7" w:rsidP="004C56A7">
      <w:pPr>
        <w:pStyle w:val="MELegal2"/>
      </w:pPr>
      <w:bookmarkStart w:id="743" w:name="_Toc970459"/>
      <w:bookmarkStart w:id="744" w:name="_Toc971264"/>
      <w:bookmarkStart w:id="745" w:name="_Toc1143415"/>
      <w:bookmarkStart w:id="746" w:name="_Toc1644724"/>
      <w:bookmarkStart w:id="747" w:name="_Toc1644936"/>
      <w:bookmarkStart w:id="748" w:name="_Toc1647494"/>
      <w:bookmarkStart w:id="749" w:name="_Toc1647671"/>
      <w:bookmarkStart w:id="750" w:name="_DTBK2713"/>
      <w:bookmarkEnd w:id="742"/>
      <w:r>
        <w:lastRenderedPageBreak/>
        <w:t>Department discretion</w:t>
      </w:r>
      <w:bookmarkEnd w:id="743"/>
      <w:bookmarkEnd w:id="744"/>
      <w:bookmarkEnd w:id="745"/>
      <w:bookmarkEnd w:id="746"/>
      <w:bookmarkEnd w:id="747"/>
      <w:bookmarkEnd w:id="748"/>
      <w:bookmarkEnd w:id="749"/>
      <w:r>
        <w:t xml:space="preserve"> </w:t>
      </w:r>
    </w:p>
    <w:p w14:paraId="0091BE34" w14:textId="77777777" w:rsidR="004C56A7" w:rsidRDefault="004C56A7" w:rsidP="004C56A7">
      <w:pPr>
        <w:pStyle w:val="MELegal3"/>
        <w:numPr>
          <w:ilvl w:val="0"/>
          <w:numId w:val="0"/>
        </w:numPr>
        <w:ind w:left="680"/>
      </w:pPr>
      <w:bookmarkStart w:id="751" w:name="_Toc970460"/>
      <w:bookmarkStart w:id="752" w:name="_Toc971265"/>
      <w:bookmarkStart w:id="753" w:name="_DTBK2171"/>
      <w:bookmarkEnd w:id="750"/>
      <w:r>
        <w:t xml:space="preserve">If the Department determines that a Contractor is unsuitable or inappropriate, the Participant must, if notified </w:t>
      </w:r>
      <w:r w:rsidRPr="00984592">
        <w:t>by the Department to do so, cease using that Contractor in relation to the performance of the Project.</w:t>
      </w:r>
      <w:bookmarkEnd w:id="751"/>
      <w:bookmarkEnd w:id="752"/>
      <w:r>
        <w:t xml:space="preserve"> </w:t>
      </w:r>
    </w:p>
    <w:p w14:paraId="723A784D" w14:textId="77777777" w:rsidR="004C56A7" w:rsidRDefault="004C56A7" w:rsidP="004C56A7">
      <w:pPr>
        <w:pStyle w:val="MELegal2"/>
      </w:pPr>
      <w:bookmarkStart w:id="754" w:name="_Toc970461"/>
      <w:bookmarkStart w:id="755" w:name="_Toc971266"/>
      <w:bookmarkStart w:id="756" w:name="_Toc1143416"/>
      <w:bookmarkStart w:id="757" w:name="_Ref1564781"/>
      <w:bookmarkStart w:id="758" w:name="_Toc1644725"/>
      <w:bookmarkStart w:id="759" w:name="_Toc1644937"/>
      <w:bookmarkStart w:id="760" w:name="_Toc1647495"/>
      <w:bookmarkStart w:id="761" w:name="_Toc1647672"/>
      <w:bookmarkStart w:id="762" w:name="_Ref25160571"/>
      <w:bookmarkStart w:id="763" w:name="_DTBK2714"/>
      <w:bookmarkEnd w:id="753"/>
      <w:r>
        <w:t>Details of new Contracts</w:t>
      </w:r>
      <w:bookmarkEnd w:id="754"/>
      <w:bookmarkEnd w:id="755"/>
      <w:bookmarkEnd w:id="756"/>
      <w:bookmarkEnd w:id="757"/>
      <w:bookmarkEnd w:id="758"/>
      <w:bookmarkEnd w:id="759"/>
      <w:bookmarkEnd w:id="760"/>
      <w:bookmarkEnd w:id="761"/>
      <w:bookmarkEnd w:id="762"/>
      <w:r>
        <w:t xml:space="preserve"> </w:t>
      </w:r>
    </w:p>
    <w:p w14:paraId="482610A5" w14:textId="77777777" w:rsidR="004C56A7" w:rsidRDefault="004C56A7" w:rsidP="004C56A7">
      <w:pPr>
        <w:pStyle w:val="MELegal3"/>
        <w:numPr>
          <w:ilvl w:val="0"/>
          <w:numId w:val="0"/>
        </w:numPr>
        <w:ind w:left="680"/>
      </w:pPr>
      <w:bookmarkStart w:id="764" w:name="_Toc970462"/>
      <w:bookmarkStart w:id="765" w:name="_Toc971267"/>
      <w:bookmarkStart w:id="766" w:name="_DTBK2172"/>
      <w:bookmarkStart w:id="767" w:name="_DTBK1976"/>
      <w:bookmarkEnd w:id="763"/>
      <w:r>
        <w:t xml:space="preserve">As part of each </w:t>
      </w:r>
      <w:r w:rsidR="005A7BFA">
        <w:t xml:space="preserve">Acquittal </w:t>
      </w:r>
      <w:r>
        <w:t>Report, the Participant must provide the Department with a summary of all new contracts the Participant has entered into with Contractors in relation to the Project (</w:t>
      </w:r>
      <w:r w:rsidRPr="0002173E">
        <w:rPr>
          <w:b/>
        </w:rPr>
        <w:t>Contracts</w:t>
      </w:r>
      <w:r>
        <w:t xml:space="preserve">) since the last </w:t>
      </w:r>
      <w:r w:rsidR="005A7BFA">
        <w:t>Acquittal</w:t>
      </w:r>
      <w:r>
        <w:t xml:space="preserve"> Report, including details of:</w:t>
      </w:r>
      <w:bookmarkEnd w:id="764"/>
      <w:bookmarkEnd w:id="765"/>
    </w:p>
    <w:p w14:paraId="775953E5" w14:textId="77777777" w:rsidR="004C56A7" w:rsidRDefault="004C56A7" w:rsidP="004C56A7">
      <w:pPr>
        <w:pStyle w:val="MELegal3"/>
      </w:pPr>
      <w:bookmarkStart w:id="768" w:name="_DTBK2715"/>
      <w:bookmarkEnd w:id="766"/>
      <w:r>
        <w:t>the identity of the Contractor;</w:t>
      </w:r>
    </w:p>
    <w:p w14:paraId="38F45CBF" w14:textId="77777777" w:rsidR="004C56A7" w:rsidRDefault="004C56A7" w:rsidP="004C56A7">
      <w:pPr>
        <w:pStyle w:val="MELegal3"/>
      </w:pPr>
      <w:bookmarkStart w:id="769" w:name="_DTBK2716"/>
      <w:bookmarkEnd w:id="768"/>
      <w:r>
        <w:t>the value of the Contract;</w:t>
      </w:r>
    </w:p>
    <w:p w14:paraId="1196DC3D" w14:textId="77777777" w:rsidR="004C56A7" w:rsidRDefault="004C56A7" w:rsidP="004C56A7">
      <w:pPr>
        <w:pStyle w:val="MELegal3"/>
      </w:pPr>
      <w:bookmarkStart w:id="770" w:name="_DTBK2717"/>
      <w:bookmarkEnd w:id="769"/>
      <w:r>
        <w:t>the subject matter of the Contract; and</w:t>
      </w:r>
    </w:p>
    <w:p w14:paraId="638BC342" w14:textId="77777777" w:rsidR="004C56A7" w:rsidRDefault="004C56A7" w:rsidP="004C56A7">
      <w:pPr>
        <w:pStyle w:val="MELegal3"/>
      </w:pPr>
      <w:bookmarkStart w:id="771" w:name="_DTBK2718"/>
      <w:bookmarkEnd w:id="770"/>
      <w:r>
        <w:t>the expected completion date for the Contract,</w:t>
      </w:r>
    </w:p>
    <w:p w14:paraId="03CEB68A" w14:textId="77777777" w:rsidR="004C56A7" w:rsidRDefault="004C56A7" w:rsidP="004C56A7">
      <w:pPr>
        <w:ind w:firstLine="680"/>
      </w:pPr>
      <w:bookmarkStart w:id="772" w:name="_DTBK2719"/>
      <w:bookmarkEnd w:id="771"/>
      <w:r>
        <w:t>and, if requested by the Department, a copy of the full Contract.</w:t>
      </w:r>
    </w:p>
    <w:p w14:paraId="2C3D6D67" w14:textId="77777777" w:rsidR="004C56A7" w:rsidRDefault="004C56A7" w:rsidP="004C56A7">
      <w:pPr>
        <w:pStyle w:val="MELegal2"/>
      </w:pPr>
      <w:bookmarkStart w:id="773" w:name="_Toc970463"/>
      <w:bookmarkStart w:id="774" w:name="_Toc971268"/>
      <w:bookmarkStart w:id="775" w:name="_Toc1143417"/>
      <w:bookmarkStart w:id="776" w:name="_Toc1644726"/>
      <w:bookmarkStart w:id="777" w:name="_Toc1644938"/>
      <w:bookmarkStart w:id="778" w:name="_Toc1647496"/>
      <w:bookmarkStart w:id="779" w:name="_Toc1647673"/>
      <w:bookmarkStart w:id="780" w:name="_DTBK2720"/>
      <w:bookmarkEnd w:id="772"/>
      <w:r>
        <w:t>Managing Contractor performance</w:t>
      </w:r>
      <w:bookmarkEnd w:id="773"/>
      <w:bookmarkEnd w:id="774"/>
      <w:bookmarkEnd w:id="775"/>
      <w:bookmarkEnd w:id="776"/>
      <w:bookmarkEnd w:id="777"/>
      <w:bookmarkEnd w:id="778"/>
      <w:bookmarkEnd w:id="779"/>
      <w:r>
        <w:t xml:space="preserve"> </w:t>
      </w:r>
    </w:p>
    <w:p w14:paraId="4B9AD4C5" w14:textId="2CA0E90A" w:rsidR="004C56A7" w:rsidRDefault="004C56A7" w:rsidP="004C56A7">
      <w:pPr>
        <w:pStyle w:val="MELegal3"/>
      </w:pPr>
      <w:bookmarkStart w:id="781" w:name="_Toc970464"/>
      <w:bookmarkStart w:id="782" w:name="_Toc971269"/>
      <w:bookmarkStart w:id="783" w:name="_DTBK2721"/>
      <w:bookmarkEnd w:id="780"/>
      <w:r>
        <w:t>The Participant must manage and administer each Contract in accordance with this Agreement, including by monitoring each Contractor's performance of, and compliance with</w:t>
      </w:r>
      <w:r w:rsidR="000B6AD6">
        <w:t>, its contractual obligations.</w:t>
      </w:r>
    </w:p>
    <w:p w14:paraId="0DE166EE" w14:textId="07A19E29" w:rsidR="004C56A7" w:rsidRDefault="004C56A7" w:rsidP="004C56A7">
      <w:pPr>
        <w:pStyle w:val="MELegal3"/>
      </w:pPr>
      <w:r>
        <w:t>The Participant must, to the extent it is legally able to do so, comply with any written direction of the Dep</w:t>
      </w:r>
      <w:r w:rsidR="000B6AD6">
        <w:t>artment concerning a Contract.</w:t>
      </w:r>
    </w:p>
    <w:p w14:paraId="1B367861" w14:textId="77777777" w:rsidR="004C56A7" w:rsidRDefault="004C56A7" w:rsidP="004C56A7">
      <w:pPr>
        <w:pStyle w:val="MELegal2"/>
      </w:pPr>
      <w:bookmarkStart w:id="784" w:name="_Toc970470"/>
      <w:bookmarkStart w:id="785" w:name="_Toc971275"/>
      <w:bookmarkStart w:id="786" w:name="_Toc1143418"/>
      <w:bookmarkStart w:id="787" w:name="_Toc1644727"/>
      <w:bookmarkStart w:id="788" w:name="_Toc1644939"/>
      <w:bookmarkStart w:id="789" w:name="_Toc1647497"/>
      <w:bookmarkStart w:id="790" w:name="_Toc1647674"/>
      <w:bookmarkStart w:id="791" w:name="_DTBK2725"/>
      <w:bookmarkEnd w:id="781"/>
      <w:bookmarkEnd w:id="782"/>
      <w:bookmarkEnd w:id="783"/>
      <w:r>
        <w:t>Terms and conditions of Contracts</w:t>
      </w:r>
      <w:bookmarkEnd w:id="784"/>
      <w:bookmarkEnd w:id="785"/>
      <w:bookmarkEnd w:id="786"/>
      <w:bookmarkEnd w:id="787"/>
      <w:bookmarkEnd w:id="788"/>
      <w:bookmarkEnd w:id="789"/>
      <w:bookmarkEnd w:id="790"/>
      <w:r>
        <w:t xml:space="preserve"> </w:t>
      </w:r>
    </w:p>
    <w:p w14:paraId="13B4D265" w14:textId="77777777" w:rsidR="004C56A7" w:rsidRDefault="004C56A7" w:rsidP="004C56A7">
      <w:pPr>
        <w:pStyle w:val="MELegal3"/>
      </w:pPr>
      <w:bookmarkStart w:id="792" w:name="_Toc970471"/>
      <w:bookmarkStart w:id="793" w:name="_Toc971276"/>
      <w:bookmarkStart w:id="794" w:name="_DTBK2726"/>
      <w:bookmarkEnd w:id="791"/>
      <w:r>
        <w:t>In respect of all Contractors, the Participant must ensure that:</w:t>
      </w:r>
      <w:bookmarkEnd w:id="792"/>
      <w:bookmarkEnd w:id="793"/>
    </w:p>
    <w:p w14:paraId="1AF8262A" w14:textId="77777777" w:rsidR="004C56A7" w:rsidRDefault="004C56A7" w:rsidP="004C56A7">
      <w:pPr>
        <w:pStyle w:val="MELegal4"/>
      </w:pPr>
      <w:bookmarkStart w:id="795" w:name="_DTBK2727"/>
      <w:bookmarkEnd w:id="794"/>
      <w:r>
        <w:t>the Contract contains provisions substantially the same as this Agreement including those relating to subcontracting, work, health and safety, intellectual property, audit and access, privacy, confidentiality, warranties and indemnities, disclosure, repayment of funds, fraud control and termination;</w:t>
      </w:r>
    </w:p>
    <w:p w14:paraId="3CDCD8F3" w14:textId="77777777" w:rsidR="004C56A7" w:rsidRDefault="004C56A7" w:rsidP="004C56A7">
      <w:pPr>
        <w:pStyle w:val="MELegal4"/>
      </w:pPr>
      <w:bookmarkStart w:id="796" w:name="_DTBK2728"/>
      <w:bookmarkEnd w:id="795"/>
      <w:r>
        <w:t>the Participant has a right to terminate the Contract immediately in the event of this Agreement being terminated;</w:t>
      </w:r>
    </w:p>
    <w:p w14:paraId="7F7BA4E3" w14:textId="77777777" w:rsidR="004C56A7" w:rsidRDefault="004C56A7" w:rsidP="004C56A7">
      <w:pPr>
        <w:pStyle w:val="MELegal4"/>
      </w:pPr>
      <w:bookmarkStart w:id="797" w:name="_DTBK2729"/>
      <w:bookmarkEnd w:id="796"/>
      <w:r>
        <w:t>the Contract contains obligations requiring the Contractor to:</w:t>
      </w:r>
      <w:r w:rsidR="00A53766">
        <w:t xml:space="preserve"> </w:t>
      </w:r>
    </w:p>
    <w:p w14:paraId="457184A9" w14:textId="2F1D9A9D" w:rsidR="009F4FB3" w:rsidRPr="00BA451A" w:rsidRDefault="00B93EE1" w:rsidP="00B93EE1">
      <w:pPr>
        <w:pStyle w:val="MELegal5"/>
        <w:rPr>
          <w:color w:val="0000FF"/>
          <w:u w:val="double"/>
        </w:rPr>
      </w:pPr>
      <w:bookmarkStart w:id="798" w:name="_DTBK2174"/>
      <w:bookmarkEnd w:id="797"/>
      <w:r w:rsidRPr="00BA451A">
        <w:t>maintain records about the progress of the Project and provide progress reports to the Participant's satisfaction upon each progress claim</w:t>
      </w:r>
      <w:r w:rsidR="001E4673">
        <w:t xml:space="preserve">, including to allow the Participant to comply with its obligations under clauses </w:t>
      </w:r>
      <w:r w:rsidR="00BE2D4A">
        <w:rPr>
          <w:color w:val="0000FF"/>
          <w:u w:val="double"/>
        </w:rPr>
        <w:fldChar w:fldCharType="begin"/>
      </w:r>
      <w:r w:rsidR="00BE2D4A">
        <w:instrText xml:space="preserve"> REF _Ref23159737 \w \h </w:instrText>
      </w:r>
      <w:r w:rsidR="00BE2D4A">
        <w:rPr>
          <w:color w:val="0000FF"/>
          <w:u w:val="double"/>
        </w:rPr>
      </w:r>
      <w:r w:rsidR="00BE2D4A">
        <w:rPr>
          <w:color w:val="0000FF"/>
          <w:u w:val="double"/>
        </w:rPr>
        <w:fldChar w:fldCharType="separate"/>
      </w:r>
      <w:r w:rsidR="007E5C1F">
        <w:t>14</w:t>
      </w:r>
      <w:r w:rsidR="00BE2D4A">
        <w:rPr>
          <w:color w:val="0000FF"/>
          <w:u w:val="double"/>
        </w:rPr>
        <w:fldChar w:fldCharType="end"/>
      </w:r>
      <w:r w:rsidR="00CA183D" w:rsidRPr="0003449A">
        <w:rPr>
          <w:color w:val="0000FF"/>
        </w:rPr>
        <w:t xml:space="preserve"> </w:t>
      </w:r>
      <w:r w:rsidR="00BE2D4A" w:rsidRPr="0003449A">
        <w:t xml:space="preserve">and </w:t>
      </w:r>
      <w:r w:rsidR="00BE2D4A" w:rsidRPr="0003449A">
        <w:fldChar w:fldCharType="begin"/>
      </w:r>
      <w:r w:rsidR="00BE2D4A" w:rsidRPr="0003449A">
        <w:instrText xml:space="preserve"> REF _Ref25153719 \w \h </w:instrText>
      </w:r>
      <w:r w:rsidR="00BE2D4A" w:rsidRPr="0003449A">
        <w:fldChar w:fldCharType="separate"/>
      </w:r>
      <w:r w:rsidR="007E5C1F">
        <w:t>15</w:t>
      </w:r>
      <w:r w:rsidR="00BE2D4A" w:rsidRPr="0003449A">
        <w:fldChar w:fldCharType="end"/>
      </w:r>
      <w:r w:rsidRPr="00BA451A">
        <w:t xml:space="preserve">; </w:t>
      </w:r>
    </w:p>
    <w:p w14:paraId="2EFB2C53" w14:textId="77777777" w:rsidR="00B93EE1" w:rsidRPr="00BA451A" w:rsidRDefault="00B93EE1" w:rsidP="00BA451A">
      <w:pPr>
        <w:pStyle w:val="MELegal5"/>
        <w:rPr>
          <w:color w:val="0000FF"/>
          <w:u w:val="double"/>
        </w:rPr>
      </w:pPr>
      <w:bookmarkStart w:id="799" w:name="_BPDC_LN_INS_1192"/>
      <w:bookmarkStart w:id="800" w:name="_BPDC_PR_INS_1193"/>
      <w:bookmarkStart w:id="801" w:name="_BPDC_LN_INS_1190"/>
      <w:bookmarkStart w:id="802" w:name="_BPDC_PR_INS_1191"/>
      <w:bookmarkEnd w:id="799"/>
      <w:bookmarkEnd w:id="800"/>
      <w:bookmarkEnd w:id="801"/>
      <w:bookmarkEnd w:id="802"/>
      <w:r w:rsidRPr="00BA451A">
        <w:t>manage the Funds paid by the Participant to the Contractor in a way that is not inconsistent with this Agreement;</w:t>
      </w:r>
    </w:p>
    <w:p w14:paraId="74E03953" w14:textId="77777777" w:rsidR="004C56A7" w:rsidRDefault="004C56A7" w:rsidP="004C56A7">
      <w:pPr>
        <w:pStyle w:val="MELegal4"/>
      </w:pPr>
      <w:bookmarkStart w:id="803" w:name="_DTBK2736"/>
      <w:bookmarkEnd w:id="798"/>
      <w:r>
        <w:t xml:space="preserve">the other party to the Contract acknowledges that: </w:t>
      </w:r>
    </w:p>
    <w:p w14:paraId="590428CD" w14:textId="77777777" w:rsidR="004C56A7" w:rsidRDefault="004C56A7" w:rsidP="004C56A7">
      <w:pPr>
        <w:pStyle w:val="MELegal5"/>
      </w:pPr>
      <w:bookmarkStart w:id="804" w:name="_DTBK2175"/>
      <w:bookmarkEnd w:id="803"/>
      <w:r>
        <w:t xml:space="preserve">it may be considered a ‘Commonwealth Participant’ for the purposes of the </w:t>
      </w:r>
      <w:r w:rsidRPr="00677FF0">
        <w:rPr>
          <w:i/>
        </w:rPr>
        <w:t>Ombudsman Act 1976</w:t>
      </w:r>
      <w:r>
        <w:t xml:space="preserve"> (Cth); </w:t>
      </w:r>
    </w:p>
    <w:p w14:paraId="0F9E1FDC" w14:textId="77777777" w:rsidR="004C56A7" w:rsidRDefault="004C56A7" w:rsidP="004C56A7">
      <w:pPr>
        <w:pStyle w:val="MELegal5"/>
      </w:pPr>
      <w:bookmarkStart w:id="805" w:name="_DTBK2737"/>
      <w:bookmarkEnd w:id="804"/>
      <w:r>
        <w:t xml:space="preserve">it may be subject to investigation by the Ombudsman under that Act; and </w:t>
      </w:r>
    </w:p>
    <w:p w14:paraId="4038F72A" w14:textId="77777777" w:rsidR="004C56A7" w:rsidRDefault="004C56A7" w:rsidP="004C56A7">
      <w:pPr>
        <w:pStyle w:val="MELegal5"/>
      </w:pPr>
      <w:bookmarkStart w:id="806" w:name="_DTBK2176"/>
      <w:bookmarkEnd w:id="805"/>
      <w:r>
        <w:t xml:space="preserve">the Department will not be liable for the cost of any such investigation by the Ombudsman in connection with the Contract or this Agreement. </w:t>
      </w:r>
    </w:p>
    <w:p w14:paraId="646EE198" w14:textId="1C9AECCA" w:rsidR="004C56A7" w:rsidRDefault="004C56A7" w:rsidP="004C56A7">
      <w:pPr>
        <w:pStyle w:val="MELegal3"/>
      </w:pPr>
      <w:bookmarkStart w:id="807" w:name="_Ref881955"/>
      <w:bookmarkStart w:id="808" w:name="_Toc970472"/>
      <w:bookmarkStart w:id="809" w:name="_Toc971277"/>
      <w:bookmarkStart w:id="810" w:name="_DTBK2738"/>
      <w:bookmarkEnd w:id="806"/>
      <w:r>
        <w:t>In any arrangement referred to in clause </w:t>
      </w:r>
      <w:r>
        <w:fldChar w:fldCharType="begin"/>
      </w:r>
      <w:r>
        <w:instrText xml:space="preserve"> REF _Ref881907 \w \h </w:instrText>
      </w:r>
      <w:r>
        <w:fldChar w:fldCharType="separate"/>
      </w:r>
      <w:r w:rsidR="007E5C1F">
        <w:t>5.1</w:t>
      </w:r>
      <w:r>
        <w:fldChar w:fldCharType="end"/>
      </w:r>
      <w:r>
        <w:t>, the Participant agrees:</w:t>
      </w:r>
      <w:bookmarkEnd w:id="807"/>
      <w:bookmarkEnd w:id="808"/>
      <w:bookmarkEnd w:id="809"/>
    </w:p>
    <w:p w14:paraId="0CD16E2C" w14:textId="77777777" w:rsidR="004C56A7" w:rsidRDefault="004C56A7" w:rsidP="004C56A7">
      <w:pPr>
        <w:pStyle w:val="MELegal4"/>
      </w:pPr>
      <w:bookmarkStart w:id="811" w:name="_DTBK1977"/>
      <w:bookmarkEnd w:id="810"/>
      <w:r>
        <w:t>to specify the purposes for which the Funds are being paid (</w:t>
      </w:r>
      <w:r w:rsidRPr="00A75426">
        <w:rPr>
          <w:b/>
        </w:rPr>
        <w:t>Specified Purposes</w:t>
      </w:r>
      <w:r>
        <w:t>); and</w:t>
      </w:r>
    </w:p>
    <w:p w14:paraId="597C3B51" w14:textId="48EB7A61" w:rsidR="004C56A7" w:rsidRDefault="004C56A7" w:rsidP="004C56A7">
      <w:pPr>
        <w:pStyle w:val="MELegal4"/>
      </w:pPr>
      <w:bookmarkStart w:id="812" w:name="_DTBK2177"/>
      <w:bookmarkEnd w:id="811"/>
      <w:r>
        <w:t>to require the Contractor to repay to the Participant any Funds which are not properly acquitted, or which remain Unspent or not Committed (as if the definitions of Unspent and Committed in clause </w:t>
      </w:r>
      <w:r>
        <w:fldChar w:fldCharType="begin"/>
      </w:r>
      <w:r>
        <w:instrText xml:space="preserve"> REF _Ref881930 \w \h </w:instrText>
      </w:r>
      <w:r>
        <w:fldChar w:fldCharType="separate"/>
      </w:r>
      <w:r w:rsidR="007E5C1F">
        <w:t>1.1</w:t>
      </w:r>
      <w:r>
        <w:fldChar w:fldCharType="end"/>
      </w:r>
      <w:r>
        <w:t xml:space="preserve"> referred to the Contractor instead of the Participant), or which have been spent for purposes other than the Specified Purposes, within one month after the termination or expiry of the Contract with that Contractor.</w:t>
      </w:r>
    </w:p>
    <w:p w14:paraId="0DFC6826" w14:textId="77777777" w:rsidR="004C56A7" w:rsidRDefault="004C56A7" w:rsidP="004C56A7">
      <w:pPr>
        <w:pStyle w:val="MELegal2"/>
      </w:pPr>
      <w:bookmarkStart w:id="813" w:name="_Toc970473"/>
      <w:bookmarkStart w:id="814" w:name="_Toc971278"/>
      <w:bookmarkStart w:id="815" w:name="_Toc1143419"/>
      <w:bookmarkStart w:id="816" w:name="_Toc1644728"/>
      <w:bookmarkStart w:id="817" w:name="_Toc1644940"/>
      <w:bookmarkStart w:id="818" w:name="_Toc1647498"/>
      <w:bookmarkStart w:id="819" w:name="_Toc1647675"/>
      <w:bookmarkStart w:id="820" w:name="_Ref881979"/>
      <w:bookmarkEnd w:id="812"/>
      <w:r>
        <w:lastRenderedPageBreak/>
        <w:t>Recovery of Funds</w:t>
      </w:r>
      <w:bookmarkEnd w:id="813"/>
      <w:bookmarkEnd w:id="814"/>
      <w:bookmarkEnd w:id="815"/>
      <w:bookmarkEnd w:id="816"/>
      <w:bookmarkEnd w:id="817"/>
      <w:bookmarkEnd w:id="818"/>
      <w:bookmarkEnd w:id="819"/>
      <w:r>
        <w:t xml:space="preserve"> </w:t>
      </w:r>
    </w:p>
    <w:p w14:paraId="2734257D" w14:textId="60171408" w:rsidR="004C56A7" w:rsidRDefault="004C56A7" w:rsidP="004C56A7">
      <w:pPr>
        <w:pStyle w:val="MELegal3"/>
      </w:pPr>
      <w:bookmarkStart w:id="821" w:name="_Toc970474"/>
      <w:bookmarkStart w:id="822" w:name="_Toc971279"/>
      <w:bookmarkStart w:id="823" w:name="_Ref1649761"/>
      <w:bookmarkStart w:id="824" w:name="_DTBK2178"/>
      <w:r>
        <w:t>The Participant must immediately notify the Department of any funds it recovers under clause </w:t>
      </w:r>
      <w:r>
        <w:fldChar w:fldCharType="begin"/>
      </w:r>
      <w:r>
        <w:instrText xml:space="preserve"> REF _Ref881955 \w \h </w:instrText>
      </w:r>
      <w:r>
        <w:fldChar w:fldCharType="separate"/>
      </w:r>
      <w:r w:rsidR="007E5C1F">
        <w:t>5.5(b)</w:t>
      </w:r>
      <w:r>
        <w:fldChar w:fldCharType="end"/>
      </w:r>
      <w:r w:rsidR="000B6AD6">
        <w:t>.</w:t>
      </w:r>
      <w:r>
        <w:t xml:space="preserve"> Any such funds recovered under clause </w:t>
      </w:r>
      <w:r>
        <w:fldChar w:fldCharType="begin"/>
      </w:r>
      <w:r>
        <w:instrText xml:space="preserve"> REF _Ref881955 \w \h </w:instrText>
      </w:r>
      <w:r>
        <w:fldChar w:fldCharType="separate"/>
      </w:r>
      <w:r w:rsidR="007E5C1F">
        <w:t>5.5(b)</w:t>
      </w:r>
      <w:r>
        <w:fldChar w:fldCharType="end"/>
      </w:r>
      <w:r>
        <w:t xml:space="preserve"> will constitute Funds under the terms of this Agreement and the Participant must deal with those Funds accordingly, or as otherwise directed in writing by the Department.</w:t>
      </w:r>
      <w:bookmarkEnd w:id="820"/>
      <w:bookmarkEnd w:id="821"/>
      <w:bookmarkEnd w:id="822"/>
      <w:bookmarkEnd w:id="823"/>
    </w:p>
    <w:p w14:paraId="168F0248" w14:textId="6EDCEAD0" w:rsidR="004C56A7" w:rsidRDefault="004C56A7" w:rsidP="004C56A7">
      <w:pPr>
        <w:pStyle w:val="MELegal3"/>
      </w:pPr>
      <w:bookmarkStart w:id="825" w:name="_Toc970475"/>
      <w:bookmarkStart w:id="826" w:name="_Toc971280"/>
      <w:bookmarkStart w:id="827" w:name="_DTBK2739"/>
      <w:bookmarkEnd w:id="824"/>
      <w:r>
        <w:t>On receipt of notice under clause </w:t>
      </w:r>
      <w:r>
        <w:fldChar w:fldCharType="begin"/>
      </w:r>
      <w:r>
        <w:instrText xml:space="preserve"> REF _Ref1649761 \w \h </w:instrText>
      </w:r>
      <w:r>
        <w:fldChar w:fldCharType="separate"/>
      </w:r>
      <w:r w:rsidR="007E5C1F">
        <w:t>5.6(a)</w:t>
      </w:r>
      <w:r>
        <w:fldChar w:fldCharType="end"/>
      </w:r>
      <w:r>
        <w:t>, the Department may by written notice to the Participant require the Participant to repay to the Department any or all of the recovered funds, and the Participant must repay to the Department the amounts specified in the notice within 20 Business Days of the date of the notice.</w:t>
      </w:r>
      <w:bookmarkEnd w:id="825"/>
      <w:bookmarkEnd w:id="826"/>
    </w:p>
    <w:p w14:paraId="07573DC8" w14:textId="77777777" w:rsidR="004C56A7" w:rsidRDefault="004C56A7" w:rsidP="004C56A7">
      <w:pPr>
        <w:pStyle w:val="MELegal1"/>
      </w:pPr>
      <w:bookmarkStart w:id="828" w:name="_Toc1143643"/>
      <w:bookmarkStart w:id="829" w:name="_Toc1143749"/>
      <w:bookmarkStart w:id="830" w:name="_Toc1143855"/>
      <w:bookmarkStart w:id="831" w:name="_Toc970478"/>
      <w:bookmarkStart w:id="832" w:name="_Toc971283"/>
      <w:bookmarkStart w:id="833" w:name="_Toc1143420"/>
      <w:bookmarkStart w:id="834" w:name="_Toc1644729"/>
      <w:bookmarkStart w:id="835" w:name="_Toc1644941"/>
      <w:bookmarkStart w:id="836" w:name="_Toc1646712"/>
      <w:bookmarkStart w:id="837" w:name="_Toc1647676"/>
      <w:bookmarkStart w:id="838" w:name="_Toc4592515"/>
      <w:bookmarkStart w:id="839" w:name="_Toc25675380"/>
      <w:bookmarkStart w:id="840" w:name="_Toc25739490"/>
      <w:bookmarkStart w:id="841" w:name="_DTBK2740"/>
      <w:bookmarkEnd w:id="767"/>
      <w:bookmarkEnd w:id="827"/>
      <w:bookmarkEnd w:id="828"/>
      <w:bookmarkEnd w:id="829"/>
      <w:bookmarkEnd w:id="830"/>
      <w:r>
        <w:t>Assumption of risks for the Works</w:t>
      </w:r>
      <w:bookmarkEnd w:id="831"/>
      <w:bookmarkEnd w:id="832"/>
      <w:bookmarkEnd w:id="833"/>
      <w:bookmarkEnd w:id="834"/>
      <w:bookmarkEnd w:id="835"/>
      <w:bookmarkEnd w:id="836"/>
      <w:bookmarkEnd w:id="837"/>
      <w:bookmarkEnd w:id="838"/>
      <w:bookmarkEnd w:id="839"/>
      <w:bookmarkEnd w:id="840"/>
    </w:p>
    <w:p w14:paraId="38E9C8EB" w14:textId="77777777" w:rsidR="004C56A7" w:rsidRDefault="004C56A7" w:rsidP="004C56A7">
      <w:pPr>
        <w:pStyle w:val="MELegal2"/>
      </w:pPr>
      <w:bookmarkStart w:id="842" w:name="_Toc970479"/>
      <w:bookmarkStart w:id="843" w:name="_Toc971284"/>
      <w:bookmarkStart w:id="844" w:name="_Toc1143421"/>
      <w:bookmarkStart w:id="845" w:name="_Toc1644730"/>
      <w:bookmarkStart w:id="846" w:name="_Toc1644942"/>
      <w:bookmarkStart w:id="847" w:name="_Toc1647499"/>
      <w:bookmarkStart w:id="848" w:name="_Toc1647677"/>
      <w:bookmarkStart w:id="849" w:name="_DTBK2741"/>
      <w:bookmarkEnd w:id="841"/>
      <w:r>
        <w:t>Participant responsible</w:t>
      </w:r>
      <w:bookmarkEnd w:id="842"/>
      <w:bookmarkEnd w:id="843"/>
      <w:bookmarkEnd w:id="844"/>
      <w:bookmarkEnd w:id="845"/>
      <w:bookmarkEnd w:id="846"/>
      <w:bookmarkEnd w:id="847"/>
      <w:bookmarkEnd w:id="848"/>
      <w:r>
        <w:t xml:space="preserve"> </w:t>
      </w:r>
    </w:p>
    <w:p w14:paraId="7BCDC01A" w14:textId="77777777" w:rsidR="004C56A7" w:rsidRDefault="004C56A7" w:rsidP="004C56A7">
      <w:pPr>
        <w:pStyle w:val="MELegal3"/>
        <w:numPr>
          <w:ilvl w:val="0"/>
          <w:numId w:val="0"/>
        </w:numPr>
        <w:ind w:left="680"/>
      </w:pPr>
      <w:bookmarkStart w:id="850" w:name="_Toc970480"/>
      <w:bookmarkStart w:id="851" w:name="_Toc971285"/>
      <w:bookmarkStart w:id="852" w:name="_DTBK2742"/>
      <w:bookmarkEnd w:id="849"/>
      <w:r>
        <w:t>The Participant is fully responsible for the performance of the Project and for ensuring compliance with the requirements of this Agreement and all Laws, and will not be relieved of that responsibility because of any:</w:t>
      </w:r>
      <w:bookmarkEnd w:id="850"/>
      <w:bookmarkEnd w:id="851"/>
    </w:p>
    <w:p w14:paraId="1F4F9265" w14:textId="77777777" w:rsidR="004C56A7" w:rsidRDefault="004C56A7" w:rsidP="004C56A7">
      <w:pPr>
        <w:pStyle w:val="MELegal3"/>
      </w:pPr>
      <w:bookmarkStart w:id="853" w:name="_Ref2939609"/>
      <w:bookmarkStart w:id="854" w:name="_DTBK2743"/>
      <w:bookmarkEnd w:id="852"/>
      <w:r>
        <w:t>involvement by the Department or any third party in the performance of the Project;</w:t>
      </w:r>
      <w:bookmarkEnd w:id="853"/>
    </w:p>
    <w:p w14:paraId="4AAFE45D" w14:textId="77777777" w:rsidR="004C56A7" w:rsidRDefault="004C56A7" w:rsidP="004C56A7">
      <w:pPr>
        <w:pStyle w:val="MELegal3"/>
      </w:pPr>
      <w:bookmarkStart w:id="855" w:name="_DTBK2179"/>
      <w:bookmarkEnd w:id="854"/>
      <w:r>
        <w:t>payment of the Funds made to the Participant on account of the Project; or</w:t>
      </w:r>
    </w:p>
    <w:p w14:paraId="58D89C0D" w14:textId="77777777" w:rsidR="004C56A7" w:rsidRDefault="004C56A7" w:rsidP="004C56A7">
      <w:pPr>
        <w:pStyle w:val="MELegal3"/>
      </w:pPr>
      <w:bookmarkStart w:id="856" w:name="_DTBK2744"/>
      <w:bookmarkEnd w:id="855"/>
      <w:r>
        <w:t>subcontracting of all or any part of the Works or the Project.</w:t>
      </w:r>
    </w:p>
    <w:p w14:paraId="08E77784" w14:textId="77777777" w:rsidR="004C56A7" w:rsidRDefault="004C56A7" w:rsidP="004C56A7">
      <w:pPr>
        <w:pStyle w:val="MELegal2"/>
      </w:pPr>
      <w:bookmarkStart w:id="857" w:name="_Toc970481"/>
      <w:bookmarkStart w:id="858" w:name="_Toc971286"/>
      <w:bookmarkStart w:id="859" w:name="_Toc1143422"/>
      <w:bookmarkStart w:id="860" w:name="_Toc1644731"/>
      <w:bookmarkStart w:id="861" w:name="_Toc1644943"/>
      <w:bookmarkStart w:id="862" w:name="_Toc1647500"/>
      <w:bookmarkStart w:id="863" w:name="_Toc1647678"/>
      <w:bookmarkStart w:id="864" w:name="_DTBK2745"/>
      <w:bookmarkEnd w:id="856"/>
      <w:r>
        <w:t>Participant accepts risk</w:t>
      </w:r>
      <w:bookmarkEnd w:id="857"/>
      <w:bookmarkEnd w:id="858"/>
      <w:bookmarkEnd w:id="859"/>
      <w:bookmarkEnd w:id="860"/>
      <w:bookmarkEnd w:id="861"/>
      <w:bookmarkEnd w:id="862"/>
      <w:bookmarkEnd w:id="863"/>
      <w:r>
        <w:t xml:space="preserve"> </w:t>
      </w:r>
    </w:p>
    <w:p w14:paraId="32E0BFCC" w14:textId="77777777" w:rsidR="005F2A74" w:rsidRDefault="004C56A7" w:rsidP="00BE2D4A">
      <w:pPr>
        <w:pStyle w:val="MELegal3"/>
        <w:numPr>
          <w:ilvl w:val="0"/>
          <w:numId w:val="0"/>
        </w:numPr>
        <w:ind w:left="680"/>
      </w:pPr>
      <w:bookmarkStart w:id="865" w:name="_Toc970482"/>
      <w:bookmarkStart w:id="866" w:name="_Toc971287"/>
      <w:bookmarkStart w:id="867" w:name="_DTBK2746"/>
      <w:bookmarkEnd w:id="864"/>
      <w:r>
        <w:t>The Participant accepts all risks in respect of, and the Department does not accept any risk for, the conduct of the Works, including all risks of, and associated with, the design, construction and commissioning of the Works, and the risk of the actual cost of the design, construction and commissioning of the Works being greater than anticipated.</w:t>
      </w:r>
      <w:bookmarkEnd w:id="865"/>
      <w:bookmarkEnd w:id="866"/>
    </w:p>
    <w:p w14:paraId="732ABB77" w14:textId="77777777" w:rsidR="004C56A7" w:rsidRDefault="004C56A7" w:rsidP="00917746">
      <w:pPr>
        <w:pStyle w:val="PartL1"/>
      </w:pPr>
      <w:bookmarkStart w:id="868" w:name="_Ref882007"/>
      <w:bookmarkStart w:id="869" w:name="_Ref885177"/>
      <w:bookmarkStart w:id="870" w:name="_Ref885189"/>
      <w:bookmarkStart w:id="871" w:name="_Toc970483"/>
      <w:bookmarkStart w:id="872" w:name="_Toc971288"/>
      <w:bookmarkStart w:id="873" w:name="_Toc1143423"/>
      <w:bookmarkStart w:id="874" w:name="_DTBK2180"/>
      <w:bookmarkEnd w:id="867"/>
      <w:r>
        <w:t xml:space="preserve"> </w:t>
      </w:r>
      <w:bookmarkStart w:id="875" w:name="_Toc1644732"/>
      <w:bookmarkStart w:id="876" w:name="_Toc1644944"/>
      <w:bookmarkStart w:id="877" w:name="_Toc1646713"/>
      <w:bookmarkStart w:id="878" w:name="_Toc1647501"/>
      <w:bookmarkStart w:id="879" w:name="_Toc1647679"/>
      <w:bookmarkStart w:id="880" w:name="_Toc4592516"/>
      <w:bookmarkStart w:id="881" w:name="_Toc25675381"/>
      <w:bookmarkStart w:id="882" w:name="_Toc25739491"/>
      <w:r>
        <w:t>– Property, Security and Designated Use</w:t>
      </w:r>
      <w:bookmarkEnd w:id="875"/>
      <w:bookmarkEnd w:id="876"/>
      <w:bookmarkEnd w:id="877"/>
      <w:bookmarkEnd w:id="878"/>
      <w:bookmarkEnd w:id="879"/>
      <w:bookmarkEnd w:id="880"/>
      <w:bookmarkEnd w:id="881"/>
      <w:bookmarkEnd w:id="882"/>
    </w:p>
    <w:p w14:paraId="4966B393" w14:textId="77777777" w:rsidR="004C56A7" w:rsidRDefault="0052082B" w:rsidP="00917746">
      <w:pPr>
        <w:pStyle w:val="MELegal1"/>
      </w:pPr>
      <w:bookmarkStart w:id="883" w:name="_Toc1644733"/>
      <w:bookmarkStart w:id="884" w:name="_Toc1644945"/>
      <w:bookmarkStart w:id="885" w:name="_Ref1646609"/>
      <w:bookmarkStart w:id="886" w:name="_Toc1646714"/>
      <w:bookmarkStart w:id="887" w:name="_Toc1647680"/>
      <w:bookmarkStart w:id="888" w:name="_Ref4581722"/>
      <w:bookmarkStart w:id="889" w:name="_Toc4592517"/>
      <w:bookmarkStart w:id="890" w:name="_Ref25163237"/>
      <w:bookmarkStart w:id="891" w:name="_Ref25163279"/>
      <w:bookmarkStart w:id="892" w:name="_Ref25266435"/>
      <w:bookmarkStart w:id="893" w:name="_Ref25661487"/>
      <w:bookmarkStart w:id="894" w:name="_Toc25675382"/>
      <w:bookmarkStart w:id="895" w:name="_Toc25739492"/>
      <w:r>
        <w:t xml:space="preserve">Acquisition </w:t>
      </w:r>
      <w:r w:rsidR="004C56A7">
        <w:t xml:space="preserve">of </w:t>
      </w:r>
      <w:r>
        <w:t xml:space="preserve">a </w:t>
      </w:r>
      <w:r w:rsidR="004C56A7">
        <w:t>Property</w:t>
      </w:r>
      <w:bookmarkEnd w:id="868"/>
      <w:bookmarkEnd w:id="869"/>
      <w:bookmarkEnd w:id="870"/>
      <w:bookmarkEnd w:id="871"/>
      <w:bookmarkEnd w:id="872"/>
      <w:bookmarkEnd w:id="873"/>
      <w:bookmarkEnd w:id="883"/>
      <w:bookmarkEnd w:id="884"/>
      <w:bookmarkEnd w:id="885"/>
      <w:bookmarkEnd w:id="886"/>
      <w:bookmarkEnd w:id="887"/>
      <w:bookmarkEnd w:id="888"/>
      <w:bookmarkEnd w:id="889"/>
      <w:bookmarkEnd w:id="890"/>
      <w:bookmarkEnd w:id="891"/>
      <w:bookmarkEnd w:id="892"/>
      <w:bookmarkEnd w:id="893"/>
      <w:bookmarkEnd w:id="894"/>
      <w:bookmarkEnd w:id="895"/>
    </w:p>
    <w:p w14:paraId="0403E540" w14:textId="77777777" w:rsidR="004C56A7" w:rsidRDefault="004C56A7" w:rsidP="004C56A7">
      <w:pPr>
        <w:pStyle w:val="MELegal2"/>
      </w:pPr>
      <w:bookmarkStart w:id="896" w:name="_Toc970484"/>
      <w:bookmarkStart w:id="897" w:name="_Toc971289"/>
      <w:bookmarkStart w:id="898" w:name="_Toc1143424"/>
      <w:bookmarkStart w:id="899" w:name="_Toc1644734"/>
      <w:bookmarkStart w:id="900" w:name="_Toc1644946"/>
      <w:bookmarkStart w:id="901" w:name="_Toc1647502"/>
      <w:bookmarkStart w:id="902" w:name="_Toc1647681"/>
      <w:bookmarkEnd w:id="874"/>
      <w:r>
        <w:t>Overview</w:t>
      </w:r>
      <w:bookmarkEnd w:id="896"/>
      <w:bookmarkEnd w:id="897"/>
      <w:bookmarkEnd w:id="898"/>
      <w:bookmarkEnd w:id="899"/>
      <w:bookmarkEnd w:id="900"/>
      <w:bookmarkEnd w:id="901"/>
      <w:bookmarkEnd w:id="902"/>
      <w:r>
        <w:t xml:space="preserve"> </w:t>
      </w:r>
    </w:p>
    <w:p w14:paraId="247E695F" w14:textId="3FDF4A08" w:rsidR="004C56A7" w:rsidRDefault="004C56A7" w:rsidP="004C56A7">
      <w:pPr>
        <w:ind w:left="680"/>
      </w:pPr>
      <w:bookmarkStart w:id="903" w:name="_Toc970485"/>
      <w:bookmarkStart w:id="904" w:name="_Toc971290"/>
      <w:bookmarkStart w:id="905" w:name="_DTBK2181"/>
      <w:r>
        <w:t>This clause </w:t>
      </w:r>
      <w:r>
        <w:fldChar w:fldCharType="begin"/>
      </w:r>
      <w:r>
        <w:instrText xml:space="preserve"> REF _Ref1646609 \w \h </w:instrText>
      </w:r>
      <w:r>
        <w:fldChar w:fldCharType="separate"/>
      </w:r>
      <w:r w:rsidR="007E5C1F">
        <w:t>7</w:t>
      </w:r>
      <w:r>
        <w:fldChar w:fldCharType="end"/>
      </w:r>
      <w:r>
        <w:t xml:space="preserve"> only </w:t>
      </w:r>
      <w:r w:rsidRPr="00074BFE">
        <w:t>applies</w:t>
      </w:r>
      <w:r>
        <w:t xml:space="preserve"> if Item </w:t>
      </w:r>
      <w:r>
        <w:fldChar w:fldCharType="begin"/>
      </w:r>
      <w:r>
        <w:instrText xml:space="preserve"> REF _Ref1557544 \n \h </w:instrText>
      </w:r>
      <w:r>
        <w:fldChar w:fldCharType="separate"/>
      </w:r>
      <w:r w:rsidR="007E5C1F">
        <w:t>2.3</w:t>
      </w:r>
      <w:r>
        <w:fldChar w:fldCharType="end"/>
      </w:r>
      <w:r>
        <w:t xml:space="preserve"> of </w:t>
      </w:r>
      <w:r>
        <w:fldChar w:fldCharType="begin"/>
      </w:r>
      <w:r>
        <w:instrText xml:space="preserve"> REF _Ref1125207 \w \h </w:instrText>
      </w:r>
      <w:r>
        <w:fldChar w:fldCharType="separate"/>
      </w:r>
      <w:r w:rsidR="007E5C1F">
        <w:t>Schedule 1</w:t>
      </w:r>
      <w:r>
        <w:fldChar w:fldCharType="end"/>
      </w:r>
      <w:r>
        <w:t xml:space="preserve"> states that a property is to be </w:t>
      </w:r>
      <w:r w:rsidR="0052082B">
        <w:t xml:space="preserve">acquired (including by way of </w:t>
      </w:r>
      <w:r>
        <w:t>purchase</w:t>
      </w:r>
      <w:r w:rsidR="0052082B">
        <w:t xml:space="preserve"> or lease)</w:t>
      </w:r>
      <w:r>
        <w:t xml:space="preserve"> by the Participant prior to the Participant commencing any Works on that property.</w:t>
      </w:r>
      <w:bookmarkEnd w:id="903"/>
      <w:bookmarkEnd w:id="904"/>
    </w:p>
    <w:p w14:paraId="209D1FEE" w14:textId="77777777" w:rsidR="004C56A7" w:rsidRDefault="004C56A7" w:rsidP="004C56A7">
      <w:pPr>
        <w:pStyle w:val="MELegal2"/>
      </w:pPr>
      <w:bookmarkStart w:id="906" w:name="_Toc970486"/>
      <w:bookmarkStart w:id="907" w:name="_Toc971291"/>
      <w:bookmarkStart w:id="908" w:name="_Toc1143425"/>
      <w:bookmarkStart w:id="909" w:name="_Toc1644735"/>
      <w:bookmarkStart w:id="910" w:name="_Toc1644947"/>
      <w:bookmarkStart w:id="911" w:name="_Toc1647503"/>
      <w:bookmarkStart w:id="912" w:name="_Toc1647682"/>
      <w:bookmarkStart w:id="913" w:name="_Ref2941972"/>
      <w:bookmarkStart w:id="914" w:name="_Ref2942214"/>
      <w:bookmarkStart w:id="915" w:name="_Ref4659179"/>
      <w:bookmarkStart w:id="916" w:name="_DTBK2747"/>
      <w:bookmarkStart w:id="917" w:name="_Ref882018"/>
      <w:bookmarkEnd w:id="905"/>
      <w:r>
        <w:t>Participant to identify suitable property</w:t>
      </w:r>
      <w:bookmarkEnd w:id="906"/>
      <w:bookmarkEnd w:id="907"/>
      <w:bookmarkEnd w:id="908"/>
      <w:bookmarkEnd w:id="909"/>
      <w:bookmarkEnd w:id="910"/>
      <w:bookmarkEnd w:id="911"/>
      <w:bookmarkEnd w:id="912"/>
      <w:bookmarkEnd w:id="913"/>
      <w:bookmarkEnd w:id="914"/>
      <w:bookmarkEnd w:id="915"/>
      <w:r>
        <w:t xml:space="preserve"> </w:t>
      </w:r>
    </w:p>
    <w:p w14:paraId="46DEACB3" w14:textId="7B43BD24" w:rsidR="004C56A7" w:rsidRDefault="004C56A7" w:rsidP="004C56A7">
      <w:pPr>
        <w:pStyle w:val="MELegal3"/>
      </w:pPr>
      <w:bookmarkStart w:id="918" w:name="_Toc970487"/>
      <w:bookmarkStart w:id="919" w:name="_Toc971292"/>
      <w:bookmarkStart w:id="920" w:name="_Ref1565568"/>
      <w:bookmarkStart w:id="921" w:name="_Ref1579590"/>
      <w:bookmarkStart w:id="922" w:name="_DTBK2182"/>
      <w:bookmarkEnd w:id="916"/>
      <w:r>
        <w:t>Where a specific property is not identified in Item </w:t>
      </w:r>
      <w:r>
        <w:fldChar w:fldCharType="begin"/>
      </w:r>
      <w:r>
        <w:instrText xml:space="preserve"> REF _Ref1557544 \n \h </w:instrText>
      </w:r>
      <w:r>
        <w:fldChar w:fldCharType="separate"/>
      </w:r>
      <w:r w:rsidR="007E5C1F">
        <w:t>2.3</w:t>
      </w:r>
      <w:r>
        <w:fldChar w:fldCharType="end"/>
      </w:r>
      <w:r>
        <w:t xml:space="preserve"> of </w:t>
      </w:r>
      <w:r>
        <w:fldChar w:fldCharType="begin"/>
      </w:r>
      <w:r>
        <w:instrText xml:space="preserve"> REF _Ref1125207 \w \h </w:instrText>
      </w:r>
      <w:r>
        <w:fldChar w:fldCharType="separate"/>
      </w:r>
      <w:r w:rsidR="007E5C1F">
        <w:t>Schedule 1</w:t>
      </w:r>
      <w:r>
        <w:fldChar w:fldCharType="end"/>
      </w:r>
      <w:r>
        <w:t>, the Participant must identify a property that it considers would be suitable for the Project (</w:t>
      </w:r>
      <w:r w:rsidRPr="00340AD1">
        <w:rPr>
          <w:b/>
        </w:rPr>
        <w:t>Proposed Property</w:t>
      </w:r>
      <w:r>
        <w:t xml:space="preserve">) and seek the Department's approval to acquire </w:t>
      </w:r>
      <w:r w:rsidR="0052082B">
        <w:t xml:space="preserve">an interest in </w:t>
      </w:r>
      <w:r>
        <w:t>that Proposed Property for the purpose of the Project.</w:t>
      </w:r>
      <w:bookmarkEnd w:id="917"/>
      <w:bookmarkEnd w:id="918"/>
      <w:bookmarkEnd w:id="919"/>
      <w:bookmarkEnd w:id="920"/>
      <w:bookmarkEnd w:id="921"/>
    </w:p>
    <w:p w14:paraId="6794348E" w14:textId="7B1A9F47" w:rsidR="004C56A7" w:rsidRDefault="004C56A7" w:rsidP="004C56A7">
      <w:pPr>
        <w:pStyle w:val="MELegal3"/>
      </w:pPr>
      <w:bookmarkStart w:id="923" w:name="_Ref888089"/>
      <w:bookmarkStart w:id="924" w:name="_Toc970488"/>
      <w:bookmarkStart w:id="925" w:name="_Toc971293"/>
      <w:bookmarkStart w:id="926" w:name="_DTBK2748"/>
      <w:bookmarkEnd w:id="922"/>
      <w:r>
        <w:t>When seeking the Department's approval to acquire a</w:t>
      </w:r>
      <w:r w:rsidR="0052082B">
        <w:t>n</w:t>
      </w:r>
      <w:r>
        <w:t xml:space="preserve"> </w:t>
      </w:r>
      <w:r w:rsidR="0052082B">
        <w:t xml:space="preserve">interest in the </w:t>
      </w:r>
      <w:r>
        <w:t>Proposed Property under clause </w:t>
      </w:r>
      <w:r>
        <w:fldChar w:fldCharType="begin"/>
      </w:r>
      <w:r>
        <w:instrText xml:space="preserve"> REF _Ref1579590 \w \h </w:instrText>
      </w:r>
      <w:r>
        <w:fldChar w:fldCharType="separate"/>
      </w:r>
      <w:r w:rsidR="007E5C1F">
        <w:t>7.2(a)</w:t>
      </w:r>
      <w:r>
        <w:fldChar w:fldCharType="end"/>
      </w:r>
      <w:r>
        <w:t>, the Participant must provide to the Department:</w:t>
      </w:r>
    </w:p>
    <w:p w14:paraId="3BB10A25" w14:textId="77777777" w:rsidR="004C56A7" w:rsidRDefault="004C56A7" w:rsidP="004C56A7">
      <w:pPr>
        <w:pStyle w:val="MELegal4"/>
      </w:pPr>
      <w:r>
        <w:t xml:space="preserve">details of the </w:t>
      </w:r>
      <w:r w:rsidR="0052082B">
        <w:t xml:space="preserve">interest the Participant proposes to acquire in </w:t>
      </w:r>
      <w:r>
        <w:t>the Proposed Property, including a title search of the Proposed Property identifying the registered proprietor of the Proposed Property;</w:t>
      </w:r>
    </w:p>
    <w:p w14:paraId="11DF1020" w14:textId="77777777" w:rsidR="004C56A7" w:rsidRDefault="004C56A7" w:rsidP="004C56A7">
      <w:pPr>
        <w:pStyle w:val="MELegal4"/>
      </w:pPr>
      <w:r>
        <w:t xml:space="preserve">details of the cost to the Participant of acquiring and holding its interest in the Proposed Property; </w:t>
      </w:r>
    </w:p>
    <w:p w14:paraId="357A5792" w14:textId="50B2B0AB" w:rsidR="004C56A7" w:rsidRDefault="004C56A7" w:rsidP="004C56A7">
      <w:pPr>
        <w:pStyle w:val="MELegal4"/>
      </w:pPr>
      <w:r>
        <w:t xml:space="preserve">a report from a suitably qualified and independent person confirming that the Proposed Property meets the Property Requirements specified in clause </w:t>
      </w:r>
      <w:r>
        <w:fldChar w:fldCharType="begin"/>
      </w:r>
      <w:r>
        <w:instrText xml:space="preserve"> REF _Ref1579606 \w \h </w:instrText>
      </w:r>
      <w:r>
        <w:fldChar w:fldCharType="separate"/>
      </w:r>
      <w:r w:rsidR="007E5C1F">
        <w:t>7.3(a)</w:t>
      </w:r>
      <w:r>
        <w:fldChar w:fldCharType="end"/>
      </w:r>
      <w:r>
        <w:t xml:space="preserve">; </w:t>
      </w:r>
    </w:p>
    <w:p w14:paraId="317E3B81" w14:textId="77777777" w:rsidR="004C56A7" w:rsidRDefault="004C56A7" w:rsidP="004C56A7">
      <w:pPr>
        <w:pStyle w:val="MELegal4"/>
      </w:pPr>
      <w:r>
        <w:lastRenderedPageBreak/>
        <w:t>a valuation of the Proposed Property to be obtained by the Participant at the Participant's expense; and</w:t>
      </w:r>
    </w:p>
    <w:p w14:paraId="52BD97EF" w14:textId="77777777" w:rsidR="004C56A7" w:rsidRDefault="004C56A7" w:rsidP="004C56A7">
      <w:pPr>
        <w:pStyle w:val="MELegal4"/>
      </w:pPr>
      <w:r>
        <w:t>any other information in relation to the Proposed Property that the Department reasonably requires.</w:t>
      </w:r>
    </w:p>
    <w:p w14:paraId="4E7A7E05" w14:textId="77777777" w:rsidR="004C56A7" w:rsidRDefault="004C56A7" w:rsidP="004C56A7">
      <w:pPr>
        <w:pStyle w:val="MELegal2"/>
      </w:pPr>
      <w:bookmarkStart w:id="927" w:name="_Toc970489"/>
      <w:bookmarkStart w:id="928" w:name="_Toc971294"/>
      <w:bookmarkStart w:id="929" w:name="_Toc1143426"/>
      <w:bookmarkStart w:id="930" w:name="_Toc1644736"/>
      <w:bookmarkStart w:id="931" w:name="_Toc1644948"/>
      <w:bookmarkStart w:id="932" w:name="_Toc1647504"/>
      <w:bookmarkStart w:id="933" w:name="_Toc1647683"/>
      <w:bookmarkStart w:id="934" w:name="_Ref2616521"/>
      <w:bookmarkStart w:id="935" w:name="_DTBK2749"/>
      <w:bookmarkEnd w:id="923"/>
      <w:bookmarkEnd w:id="924"/>
      <w:bookmarkEnd w:id="925"/>
      <w:bookmarkEnd w:id="926"/>
      <w:r>
        <w:t>Requirements for the Property</w:t>
      </w:r>
      <w:bookmarkEnd w:id="927"/>
      <w:bookmarkEnd w:id="928"/>
      <w:bookmarkEnd w:id="929"/>
      <w:bookmarkEnd w:id="930"/>
      <w:bookmarkEnd w:id="931"/>
      <w:bookmarkEnd w:id="932"/>
      <w:bookmarkEnd w:id="933"/>
      <w:bookmarkEnd w:id="934"/>
      <w:r>
        <w:t xml:space="preserve"> </w:t>
      </w:r>
    </w:p>
    <w:p w14:paraId="4C41699F" w14:textId="77777777" w:rsidR="004C56A7" w:rsidRDefault="004C56A7" w:rsidP="004C56A7">
      <w:pPr>
        <w:pStyle w:val="MELegal3"/>
      </w:pPr>
      <w:bookmarkStart w:id="936" w:name="_Toc970490"/>
      <w:bookmarkStart w:id="937" w:name="_Toc971295"/>
      <w:bookmarkStart w:id="938" w:name="_Ref1579606"/>
      <w:bookmarkStart w:id="939" w:name="_DTBK2750"/>
      <w:bookmarkEnd w:id="935"/>
      <w:r>
        <w:t>The Proposed Property must meet the following requirements:</w:t>
      </w:r>
    </w:p>
    <w:p w14:paraId="047DD082" w14:textId="77777777" w:rsidR="004C56A7" w:rsidRDefault="004C56A7" w:rsidP="004C56A7">
      <w:pPr>
        <w:pStyle w:val="MELegal4"/>
      </w:pPr>
      <w:r>
        <w:t xml:space="preserve">the Property meets the present and future needs of the Program Objectives, including the construction </w:t>
      </w:r>
      <w:r w:rsidR="0052082B">
        <w:t xml:space="preserve">or development </w:t>
      </w:r>
      <w:r>
        <w:t xml:space="preserve">of </w:t>
      </w:r>
      <w:r w:rsidR="00EA54B5">
        <w:t xml:space="preserve">emergency accommodation </w:t>
      </w:r>
      <w:r>
        <w:t>in accordan</w:t>
      </w:r>
      <w:r w:rsidR="00690075">
        <w:t>ce with the Aim of the Project;</w:t>
      </w:r>
      <w:r>
        <w:t xml:space="preserve"> </w:t>
      </w:r>
    </w:p>
    <w:p w14:paraId="69B4B33C" w14:textId="77777777" w:rsidR="004C56A7" w:rsidRDefault="004C56A7" w:rsidP="004C56A7">
      <w:pPr>
        <w:pStyle w:val="MELegal4"/>
      </w:pPr>
      <w:r>
        <w:t>the Property is appropriately zoned and can be used by the Participant for the Works and the Designated Use on terms and conditions satisfactory to the Department;</w:t>
      </w:r>
    </w:p>
    <w:p w14:paraId="544D04D9" w14:textId="049B41A8" w:rsidR="004C56A7" w:rsidRDefault="004C56A7" w:rsidP="004C56A7">
      <w:pPr>
        <w:pStyle w:val="MELegal4"/>
      </w:pPr>
      <w:r>
        <w:t xml:space="preserve">the Property meets the requirements, if any, specified in Item </w:t>
      </w:r>
      <w:r>
        <w:fldChar w:fldCharType="begin"/>
      </w:r>
      <w:r>
        <w:instrText xml:space="preserve"> REF _Ref1557544 \n \h </w:instrText>
      </w:r>
      <w:r>
        <w:fldChar w:fldCharType="separate"/>
      </w:r>
      <w:r w:rsidR="007E5C1F">
        <w:t>2.3</w:t>
      </w:r>
      <w:r>
        <w:fldChar w:fldCharType="end"/>
      </w:r>
      <w:r>
        <w:t xml:space="preserve"> of </w:t>
      </w:r>
      <w:r>
        <w:fldChar w:fldCharType="begin"/>
      </w:r>
      <w:r>
        <w:instrText xml:space="preserve"> REF _Ref2616213 \n \h </w:instrText>
      </w:r>
      <w:r>
        <w:fldChar w:fldCharType="separate"/>
      </w:r>
      <w:r w:rsidR="007E5C1F">
        <w:t>Schedule 1</w:t>
      </w:r>
      <w:r>
        <w:fldChar w:fldCharType="end"/>
      </w:r>
      <w:r>
        <w:t xml:space="preserve">, including in relation to geographic or regional location; </w:t>
      </w:r>
      <w:r w:rsidR="00B93EE1">
        <w:t>and</w:t>
      </w:r>
    </w:p>
    <w:p w14:paraId="29BFE2EF" w14:textId="77777777" w:rsidR="004C56A7" w:rsidRDefault="004C56A7" w:rsidP="004C56A7">
      <w:pPr>
        <w:pStyle w:val="MELegal4"/>
      </w:pPr>
      <w:r>
        <w:t>the Property is not subject to any heritage requirements or native title claims</w:t>
      </w:r>
      <w:r w:rsidR="00A53766">
        <w:t xml:space="preserve">, </w:t>
      </w:r>
    </w:p>
    <w:p w14:paraId="4171A618" w14:textId="77777777" w:rsidR="004C56A7" w:rsidRDefault="004C56A7" w:rsidP="004C56A7">
      <w:pPr>
        <w:pStyle w:val="MELegal4"/>
        <w:numPr>
          <w:ilvl w:val="0"/>
          <w:numId w:val="0"/>
        </w:numPr>
        <w:ind w:left="1361"/>
      </w:pPr>
      <w:r>
        <w:t xml:space="preserve">(the </w:t>
      </w:r>
      <w:r>
        <w:rPr>
          <w:b/>
        </w:rPr>
        <w:t>Property</w:t>
      </w:r>
      <w:r w:rsidRPr="00F61BDA">
        <w:rPr>
          <w:b/>
        </w:rPr>
        <w:t xml:space="preserve"> Requirements</w:t>
      </w:r>
      <w:r>
        <w:t>).</w:t>
      </w:r>
    </w:p>
    <w:p w14:paraId="3FFDB432" w14:textId="77777777" w:rsidR="004C56A7" w:rsidRDefault="004C56A7" w:rsidP="004C56A7">
      <w:pPr>
        <w:pStyle w:val="MELegal3"/>
      </w:pPr>
      <w:r>
        <w:t>When seeking the Department's approval to acquire a</w:t>
      </w:r>
      <w:r w:rsidR="00BE2D4A">
        <w:t>n interest in a</w:t>
      </w:r>
      <w:r>
        <w:t xml:space="preserve"> Proposed Property, the Participant must provide all necessary supporting information and documentation as required by the Department (in its discretion) to confirm that the Proposed Property meets the Property Requirements.</w:t>
      </w:r>
    </w:p>
    <w:p w14:paraId="02F6B4F7" w14:textId="77777777" w:rsidR="004C56A7" w:rsidRDefault="004C56A7" w:rsidP="004C56A7">
      <w:pPr>
        <w:pStyle w:val="MELegal2"/>
      </w:pPr>
      <w:bookmarkStart w:id="940" w:name="_Toc970494"/>
      <w:bookmarkStart w:id="941" w:name="_Toc971299"/>
      <w:bookmarkStart w:id="942" w:name="_Toc1143428"/>
      <w:bookmarkStart w:id="943" w:name="_Toc1644737"/>
      <w:bookmarkStart w:id="944" w:name="_Toc1644949"/>
      <w:bookmarkStart w:id="945" w:name="_Toc1647505"/>
      <w:bookmarkStart w:id="946" w:name="_Toc1647684"/>
      <w:bookmarkStart w:id="947" w:name="_Ref2762907"/>
      <w:bookmarkStart w:id="948" w:name="_Ref882159"/>
      <w:bookmarkStart w:id="949" w:name="_DTBK1978"/>
      <w:bookmarkEnd w:id="936"/>
      <w:bookmarkEnd w:id="937"/>
      <w:bookmarkEnd w:id="938"/>
      <w:bookmarkEnd w:id="939"/>
      <w:r>
        <w:t>Acquiring the Property</w:t>
      </w:r>
      <w:bookmarkEnd w:id="940"/>
      <w:bookmarkEnd w:id="941"/>
      <w:bookmarkEnd w:id="942"/>
      <w:bookmarkEnd w:id="943"/>
      <w:bookmarkEnd w:id="944"/>
      <w:bookmarkEnd w:id="945"/>
      <w:bookmarkEnd w:id="946"/>
      <w:bookmarkEnd w:id="947"/>
      <w:r>
        <w:t xml:space="preserve"> </w:t>
      </w:r>
    </w:p>
    <w:p w14:paraId="4D891031" w14:textId="77777777" w:rsidR="004C56A7" w:rsidRDefault="004C56A7" w:rsidP="00D30D62">
      <w:pPr>
        <w:pStyle w:val="MELegal3"/>
        <w:keepNext/>
      </w:pPr>
      <w:bookmarkStart w:id="950" w:name="_Ref1479668"/>
      <w:bookmarkStart w:id="951" w:name="_Toc970495"/>
      <w:bookmarkStart w:id="952" w:name="_Toc971300"/>
      <w:bookmarkStart w:id="953" w:name="_Ref1565688"/>
      <w:bookmarkStart w:id="954" w:name="_DTBK2193"/>
      <w:r>
        <w:t xml:space="preserve">The Participant must not expend any part of the Funds to acquire </w:t>
      </w:r>
      <w:r w:rsidR="0052082B">
        <w:t xml:space="preserve">an interest in </w:t>
      </w:r>
      <w:r>
        <w:t xml:space="preserve">the Proposed Property until it has: </w:t>
      </w:r>
    </w:p>
    <w:p w14:paraId="1E3F04F1" w14:textId="77777777" w:rsidR="004C56A7" w:rsidRDefault="004C56A7" w:rsidP="004C56A7">
      <w:pPr>
        <w:pStyle w:val="MELegal4"/>
      </w:pPr>
      <w:bookmarkStart w:id="955" w:name="_Ref2930205"/>
      <w:r>
        <w:t xml:space="preserve">obtained written approval from the Department to acquire </w:t>
      </w:r>
      <w:r w:rsidR="0052082B">
        <w:t xml:space="preserve">an interest in </w:t>
      </w:r>
      <w:r>
        <w:t>that Proposed Property; and</w:t>
      </w:r>
      <w:bookmarkEnd w:id="955"/>
    </w:p>
    <w:p w14:paraId="72AD538F" w14:textId="47A8652B" w:rsidR="004C56A7" w:rsidRDefault="004C56A7" w:rsidP="004C56A7">
      <w:pPr>
        <w:pStyle w:val="MELegal4"/>
      </w:pPr>
      <w:r>
        <w:t xml:space="preserve">complied with any conditions on the Department's approval </w:t>
      </w:r>
      <w:r w:rsidRPr="005F74E1">
        <w:t xml:space="preserve">of the Participant's acquisition of </w:t>
      </w:r>
      <w:r w:rsidR="0052082B">
        <w:t xml:space="preserve">an interest in </w:t>
      </w:r>
      <w:r w:rsidRPr="005F74E1">
        <w:t>the Proposed Property</w:t>
      </w:r>
      <w:r>
        <w:t xml:space="preserve"> given in accordance with clause </w:t>
      </w:r>
      <w:r>
        <w:fldChar w:fldCharType="begin"/>
      </w:r>
      <w:r>
        <w:instrText xml:space="preserve"> REF _Ref2930541 \w \h </w:instrText>
      </w:r>
      <w:r>
        <w:fldChar w:fldCharType="separate"/>
      </w:r>
      <w:r w:rsidR="007E5C1F">
        <w:t>7.4(b)</w:t>
      </w:r>
      <w:r>
        <w:fldChar w:fldCharType="end"/>
      </w:r>
      <w:r>
        <w:t>.</w:t>
      </w:r>
      <w:bookmarkEnd w:id="950"/>
    </w:p>
    <w:p w14:paraId="7E6B961F" w14:textId="784283D1" w:rsidR="004C56A7" w:rsidRDefault="004C56A7" w:rsidP="004C56A7">
      <w:pPr>
        <w:pStyle w:val="MELegal3"/>
      </w:pPr>
      <w:bookmarkStart w:id="956" w:name="_Ref2930541"/>
      <w:r w:rsidRPr="005F74E1">
        <w:t xml:space="preserve">The Department may grant, withhold or condition its approval of the Participant's acquisition of </w:t>
      </w:r>
      <w:r w:rsidR="0052082B">
        <w:t xml:space="preserve">an interest in </w:t>
      </w:r>
      <w:r w:rsidRPr="005F74E1">
        <w:t>the Proposed Property in its discretion, however if the Department does not grant approval it must notify the Participant of the reasons for its decision.</w:t>
      </w:r>
      <w:bookmarkEnd w:id="956"/>
    </w:p>
    <w:p w14:paraId="006B292A" w14:textId="3CF46498" w:rsidR="004C56A7" w:rsidRDefault="004C56A7" w:rsidP="004C56A7">
      <w:pPr>
        <w:pStyle w:val="MELegal3"/>
        <w:keepNext/>
      </w:pPr>
      <w:r>
        <w:t>Clause </w:t>
      </w:r>
      <w:r>
        <w:fldChar w:fldCharType="begin"/>
      </w:r>
      <w:r>
        <w:instrText xml:space="preserve"> REF _Ref1479668 \w \h  \* MERGEFORMAT </w:instrText>
      </w:r>
      <w:r>
        <w:fldChar w:fldCharType="separate"/>
      </w:r>
      <w:r w:rsidR="007E5C1F">
        <w:t>7.4(a)</w:t>
      </w:r>
      <w:r>
        <w:fldChar w:fldCharType="end"/>
      </w:r>
      <w:r>
        <w:t xml:space="preserve"> does not prevent the Participant from</w:t>
      </w:r>
      <w:r w:rsidR="00BE2D4A">
        <w:t>:</w:t>
      </w:r>
      <w:r w:rsidR="0052082B">
        <w:t xml:space="preserve"> </w:t>
      </w:r>
    </w:p>
    <w:p w14:paraId="2A16D426" w14:textId="77777777" w:rsidR="004C56A7" w:rsidRDefault="004C56A7" w:rsidP="000662B6">
      <w:pPr>
        <w:pStyle w:val="MELegal4"/>
      </w:pPr>
      <w:r>
        <w:t xml:space="preserve">expending part of the Funds already received on activities preparatory to acquiring </w:t>
      </w:r>
      <w:r w:rsidR="0052082B">
        <w:t xml:space="preserve">an interest in </w:t>
      </w:r>
      <w:r>
        <w:t>the Property; or</w:t>
      </w:r>
    </w:p>
    <w:p w14:paraId="48D58FDF" w14:textId="77777777" w:rsidR="004C56A7" w:rsidRDefault="004C56A7" w:rsidP="004C56A7">
      <w:pPr>
        <w:pStyle w:val="MELegal4"/>
      </w:pPr>
      <w:bookmarkStart w:id="957" w:name="_Ref1646643"/>
      <w:r>
        <w:t>entering into a written agreement (</w:t>
      </w:r>
      <w:r w:rsidR="0052082B" w:rsidRPr="00690075">
        <w:rPr>
          <w:b/>
        </w:rPr>
        <w:t>Acquisition Agreement</w:t>
      </w:r>
      <w:r>
        <w:t xml:space="preserve">) with the </w:t>
      </w:r>
      <w:r w:rsidR="0052082B">
        <w:t xml:space="preserve">registered proprietor </w:t>
      </w:r>
      <w:r>
        <w:t xml:space="preserve">of the Proposed Property to </w:t>
      </w:r>
      <w:r w:rsidR="0052082B">
        <w:t xml:space="preserve">acquire an interest in </w:t>
      </w:r>
      <w:r>
        <w:t xml:space="preserve">the Proposed Property, provided that the </w:t>
      </w:r>
      <w:r w:rsidR="0052082B">
        <w:t>Acquisition Agreement</w:t>
      </w:r>
      <w:r>
        <w:t xml:space="preserve"> includes the following conditions (or conditions having the same effect):</w:t>
      </w:r>
      <w:bookmarkEnd w:id="957"/>
    </w:p>
    <w:p w14:paraId="43FD29BA" w14:textId="77777777" w:rsidR="004C56A7" w:rsidRDefault="004C56A7" w:rsidP="004C56A7">
      <w:pPr>
        <w:pStyle w:val="MELegal5"/>
      </w:pPr>
      <w:r>
        <w:t xml:space="preserve">the </w:t>
      </w:r>
      <w:r w:rsidR="0052082B">
        <w:t>Acquisition Agreement</w:t>
      </w:r>
      <w:r>
        <w:t xml:space="preserve"> is subject to the Participant receiving </w:t>
      </w:r>
      <w:r w:rsidR="0052082B">
        <w:t xml:space="preserve">approval </w:t>
      </w:r>
      <w:r>
        <w:t xml:space="preserve">from the Department to </w:t>
      </w:r>
      <w:r w:rsidR="0052082B">
        <w:t xml:space="preserve">acquire an interest in </w:t>
      </w:r>
      <w:r>
        <w:t xml:space="preserve">the Property and can be rescinded by the Participant, if the Participant does not receive the </w:t>
      </w:r>
      <w:r w:rsidR="0052082B">
        <w:t xml:space="preserve">approval </w:t>
      </w:r>
      <w:r>
        <w:t xml:space="preserve">from the Department to </w:t>
      </w:r>
      <w:r w:rsidR="0052082B">
        <w:t xml:space="preserve">acquire an interest in </w:t>
      </w:r>
      <w:r>
        <w:t>the Property; and</w:t>
      </w:r>
    </w:p>
    <w:p w14:paraId="6236A048" w14:textId="77777777" w:rsidR="00BE2D4A" w:rsidRDefault="004C56A7" w:rsidP="00690075">
      <w:pPr>
        <w:pStyle w:val="MELegal5"/>
      </w:pPr>
      <w:r>
        <w:t xml:space="preserve">the </w:t>
      </w:r>
      <w:r w:rsidR="0052082B">
        <w:t>Acquisition Agreement</w:t>
      </w:r>
      <w:r>
        <w:t xml:space="preserve"> is subject to the Property being appropriately zoned for the Designated Use, and all necessary Approvals being obtained, on terms and conditions acceptable to the Department, for the Property to be used for the Designated Use and can be rescinded by the Participant, if the Property is not appropriately zoned for the Designated Use or all necessary Approvals cannot be obtained on terms and conditions acceptable to the Department.</w:t>
      </w:r>
      <w:bookmarkStart w:id="958" w:name="_Toc2940699"/>
      <w:bookmarkStart w:id="959" w:name="_Toc1143646"/>
      <w:bookmarkStart w:id="960" w:name="_Toc1143752"/>
      <w:bookmarkStart w:id="961" w:name="_Toc1143858"/>
      <w:bookmarkStart w:id="962" w:name="_Ref883715"/>
      <w:bookmarkStart w:id="963" w:name="_Toc970501"/>
      <w:bookmarkStart w:id="964" w:name="_Toc971306"/>
      <w:bookmarkStart w:id="965" w:name="_Toc1143430"/>
      <w:bookmarkStart w:id="966" w:name="_Toc1644738"/>
      <w:bookmarkStart w:id="967" w:name="_Toc1644950"/>
      <w:bookmarkStart w:id="968" w:name="_Toc1646715"/>
      <w:bookmarkStart w:id="969" w:name="_Toc1647685"/>
      <w:bookmarkStart w:id="970" w:name="_Toc4592518"/>
      <w:bookmarkStart w:id="971" w:name="_DTBK2202"/>
      <w:bookmarkEnd w:id="948"/>
      <w:bookmarkEnd w:id="949"/>
      <w:bookmarkEnd w:id="951"/>
      <w:bookmarkEnd w:id="952"/>
      <w:bookmarkEnd w:id="953"/>
      <w:bookmarkEnd w:id="954"/>
      <w:bookmarkEnd w:id="958"/>
      <w:bookmarkEnd w:id="959"/>
      <w:bookmarkEnd w:id="960"/>
      <w:bookmarkEnd w:id="961"/>
    </w:p>
    <w:p w14:paraId="64AFD095" w14:textId="77777777" w:rsidR="004C56A7" w:rsidRDefault="004C56A7" w:rsidP="005641A3">
      <w:pPr>
        <w:pStyle w:val="MELegal1"/>
        <w:keepLines/>
      </w:pPr>
      <w:bookmarkStart w:id="972" w:name="_Toc25675383"/>
      <w:bookmarkStart w:id="973" w:name="_Toc25739493"/>
      <w:r>
        <w:lastRenderedPageBreak/>
        <w:t>The Property</w:t>
      </w:r>
      <w:bookmarkEnd w:id="962"/>
      <w:bookmarkEnd w:id="963"/>
      <w:bookmarkEnd w:id="964"/>
      <w:bookmarkEnd w:id="965"/>
      <w:bookmarkEnd w:id="966"/>
      <w:bookmarkEnd w:id="967"/>
      <w:bookmarkEnd w:id="968"/>
      <w:bookmarkEnd w:id="969"/>
      <w:bookmarkEnd w:id="970"/>
      <w:bookmarkEnd w:id="972"/>
      <w:bookmarkEnd w:id="973"/>
    </w:p>
    <w:p w14:paraId="47E1C995" w14:textId="77777777" w:rsidR="004C56A7" w:rsidRDefault="004C56A7" w:rsidP="005641A3">
      <w:pPr>
        <w:pStyle w:val="MELegal2"/>
        <w:keepLines/>
      </w:pPr>
      <w:bookmarkStart w:id="974" w:name="_Toc1644739"/>
      <w:bookmarkStart w:id="975" w:name="_Toc1644951"/>
      <w:bookmarkStart w:id="976" w:name="_Toc1647506"/>
      <w:bookmarkStart w:id="977" w:name="_Toc1647686"/>
      <w:bookmarkStart w:id="978" w:name="_Toc970502"/>
      <w:bookmarkStart w:id="979" w:name="_Toc971307"/>
      <w:bookmarkStart w:id="980" w:name="_Toc1143431"/>
      <w:bookmarkStart w:id="981" w:name="_DTBK2758"/>
      <w:bookmarkEnd w:id="971"/>
      <w:r>
        <w:t>Location of Project</w:t>
      </w:r>
      <w:bookmarkEnd w:id="974"/>
      <w:bookmarkEnd w:id="975"/>
      <w:bookmarkEnd w:id="976"/>
      <w:bookmarkEnd w:id="977"/>
      <w:r>
        <w:t xml:space="preserve"> </w:t>
      </w:r>
    </w:p>
    <w:p w14:paraId="3BFF30B8" w14:textId="77777777" w:rsidR="004C56A7" w:rsidRDefault="004C56A7" w:rsidP="005641A3">
      <w:pPr>
        <w:pStyle w:val="MELegal3"/>
        <w:keepNext/>
        <w:keepLines/>
        <w:numPr>
          <w:ilvl w:val="0"/>
          <w:numId w:val="0"/>
        </w:numPr>
        <w:ind w:left="680"/>
      </w:pPr>
      <w:r>
        <w:t>The Project must be performed on the Property.</w:t>
      </w:r>
    </w:p>
    <w:p w14:paraId="47FCE9A5" w14:textId="77777777" w:rsidR="004C56A7" w:rsidRDefault="004C56A7" w:rsidP="005641A3">
      <w:pPr>
        <w:pStyle w:val="MELegal2"/>
        <w:keepLines/>
      </w:pPr>
      <w:bookmarkStart w:id="982" w:name="_Toc1644740"/>
      <w:bookmarkStart w:id="983" w:name="_Toc1644952"/>
      <w:bookmarkStart w:id="984" w:name="_Ref1646637"/>
      <w:bookmarkStart w:id="985" w:name="_Toc1647507"/>
      <w:bookmarkStart w:id="986" w:name="_Toc1647687"/>
      <w:r>
        <w:t>Participant warranties and representations</w:t>
      </w:r>
      <w:bookmarkEnd w:id="982"/>
      <w:bookmarkEnd w:id="983"/>
      <w:bookmarkEnd w:id="984"/>
      <w:bookmarkEnd w:id="985"/>
      <w:bookmarkEnd w:id="986"/>
    </w:p>
    <w:p w14:paraId="4C9C40DF" w14:textId="77777777" w:rsidR="004C56A7" w:rsidRDefault="004C56A7" w:rsidP="005641A3">
      <w:pPr>
        <w:pStyle w:val="MELegal3"/>
        <w:keepNext/>
        <w:keepLines/>
        <w:numPr>
          <w:ilvl w:val="0"/>
          <w:numId w:val="0"/>
        </w:numPr>
        <w:ind w:left="709"/>
      </w:pPr>
      <w:r>
        <w:t>The Participant warrants and represents to the Department during the Project Period and the Designated Use Period that:</w:t>
      </w:r>
    </w:p>
    <w:p w14:paraId="2171945D" w14:textId="77777777" w:rsidR="003B7043" w:rsidRDefault="004C56A7" w:rsidP="005641A3">
      <w:pPr>
        <w:pStyle w:val="MELegal3"/>
        <w:keepNext/>
        <w:keepLines/>
      </w:pPr>
      <w:bookmarkStart w:id="987" w:name="_Ref1579983"/>
      <w:r>
        <w:t>there are and will be no restrictive covenants, restrictions on use, easements, encumbranc</w:t>
      </w:r>
      <w:r w:rsidR="00AC5146">
        <w:t>e</w:t>
      </w:r>
      <w:r>
        <w:t>s, interests, mortgages, caveats, leases, rights and notifications affecting the Property</w:t>
      </w:r>
      <w:r w:rsidR="003B7043">
        <w:t xml:space="preserve"> other than those notified to the Department prior to:</w:t>
      </w:r>
    </w:p>
    <w:p w14:paraId="1D557619" w14:textId="266F1431" w:rsidR="003B7043" w:rsidRDefault="003844D8" w:rsidP="003B7043">
      <w:pPr>
        <w:pStyle w:val="MELegal4"/>
      </w:pPr>
      <w:r>
        <w:t>if clause </w:t>
      </w:r>
      <w:r>
        <w:fldChar w:fldCharType="begin"/>
      </w:r>
      <w:r>
        <w:instrText xml:space="preserve"> REF _Ref25266435 \w \h </w:instrText>
      </w:r>
      <w:r>
        <w:fldChar w:fldCharType="separate"/>
      </w:r>
      <w:r w:rsidR="007E5C1F">
        <w:t>7</w:t>
      </w:r>
      <w:r>
        <w:fldChar w:fldCharType="end"/>
      </w:r>
      <w:r>
        <w:t xml:space="preserve"> applies, </w:t>
      </w:r>
      <w:r w:rsidR="003B7043">
        <w:t>the date on which the Acquisition Agreement in respect of the Property is entered into; or</w:t>
      </w:r>
    </w:p>
    <w:p w14:paraId="72A06D67" w14:textId="0A0CB9A7" w:rsidR="004C56A7" w:rsidRDefault="003844D8" w:rsidP="00690075">
      <w:pPr>
        <w:pStyle w:val="MELegal4"/>
      </w:pPr>
      <w:r>
        <w:t>if clause </w:t>
      </w:r>
      <w:r>
        <w:fldChar w:fldCharType="begin"/>
      </w:r>
      <w:r>
        <w:instrText xml:space="preserve"> REF _Ref25266435 \w \h </w:instrText>
      </w:r>
      <w:r>
        <w:fldChar w:fldCharType="separate"/>
      </w:r>
      <w:r w:rsidR="007E5C1F">
        <w:t>7</w:t>
      </w:r>
      <w:r>
        <w:fldChar w:fldCharType="end"/>
      </w:r>
      <w:r>
        <w:t xml:space="preserve"> does not apply, </w:t>
      </w:r>
      <w:r w:rsidR="003B7043">
        <w:t>the Date of this Agreement</w:t>
      </w:r>
      <w:r w:rsidR="00AC5146">
        <w:t>;</w:t>
      </w:r>
      <w:r w:rsidR="004C56A7">
        <w:t xml:space="preserve"> </w:t>
      </w:r>
      <w:bookmarkEnd w:id="987"/>
    </w:p>
    <w:p w14:paraId="0F91FDD5" w14:textId="77777777" w:rsidR="004C56A7" w:rsidRDefault="004C56A7" w:rsidP="004C56A7">
      <w:pPr>
        <w:pStyle w:val="MELegal3"/>
      </w:pPr>
      <w:r>
        <w:t>the whole of the improvements on the Property are within the title boundaries of the Property and there are no encroachments by or upon the Property;</w:t>
      </w:r>
    </w:p>
    <w:p w14:paraId="6EC3A021" w14:textId="77777777" w:rsidR="004C56A7" w:rsidRDefault="004C56A7" w:rsidP="004C56A7">
      <w:pPr>
        <w:pStyle w:val="MELegal3"/>
      </w:pPr>
      <w:r>
        <w:t>all necessary Approvals have been obtained in connection with the existing buildings and improvements on the Property and in connection with any alterations or additions to such buildings and improvements; and</w:t>
      </w:r>
    </w:p>
    <w:p w14:paraId="61E30454" w14:textId="77777777" w:rsidR="004C56A7" w:rsidRDefault="004C56A7" w:rsidP="004C56A7">
      <w:pPr>
        <w:pStyle w:val="MELegal3"/>
      </w:pPr>
      <w:r>
        <w:t>the Designated Use of the Property is permitted by the currently applicable zoning of the Property and the Participant has obtained, or will obtain, the necessary Approvals on terms and conditions acceptable to the Department, from the Proper Authority to use the Property for the Designated Use.</w:t>
      </w:r>
    </w:p>
    <w:p w14:paraId="5D29EB8C" w14:textId="77777777" w:rsidR="004C56A7" w:rsidRDefault="004C56A7" w:rsidP="004C56A7">
      <w:pPr>
        <w:pStyle w:val="MELegal2"/>
      </w:pPr>
      <w:bookmarkStart w:id="988" w:name="_Ref1581417"/>
      <w:bookmarkStart w:id="989" w:name="_Toc1644741"/>
      <w:bookmarkStart w:id="990" w:name="_Toc1644953"/>
      <w:bookmarkStart w:id="991" w:name="_Toc1647508"/>
      <w:bookmarkStart w:id="992" w:name="_Toc1647688"/>
      <w:bookmarkEnd w:id="978"/>
      <w:bookmarkEnd w:id="979"/>
      <w:bookmarkEnd w:id="980"/>
      <w:r>
        <w:t>Details relating to the Property</w:t>
      </w:r>
      <w:bookmarkEnd w:id="988"/>
      <w:bookmarkEnd w:id="989"/>
      <w:bookmarkEnd w:id="990"/>
      <w:bookmarkEnd w:id="991"/>
      <w:bookmarkEnd w:id="992"/>
      <w:r>
        <w:t xml:space="preserve"> </w:t>
      </w:r>
    </w:p>
    <w:p w14:paraId="2C3E3C51" w14:textId="77777777" w:rsidR="004C56A7" w:rsidRDefault="004C56A7" w:rsidP="004C56A7">
      <w:pPr>
        <w:pStyle w:val="MELegal3"/>
        <w:keepNext/>
      </w:pPr>
      <w:bookmarkStart w:id="993" w:name="_Ref1649847"/>
      <w:bookmarkStart w:id="994" w:name="_Ref1482075"/>
      <w:r>
        <w:t>On or before:</w:t>
      </w:r>
      <w:bookmarkEnd w:id="993"/>
    </w:p>
    <w:p w14:paraId="6A9CBCD3" w14:textId="618AA963" w:rsidR="003844D8" w:rsidRDefault="003844D8" w:rsidP="003844D8">
      <w:pPr>
        <w:pStyle w:val="MELegal4"/>
      </w:pPr>
      <w:r>
        <w:t>if clause </w:t>
      </w:r>
      <w:r>
        <w:fldChar w:fldCharType="begin"/>
      </w:r>
      <w:r>
        <w:instrText xml:space="preserve"> REF _Ref25266435 \w \h </w:instrText>
      </w:r>
      <w:r>
        <w:fldChar w:fldCharType="separate"/>
      </w:r>
      <w:r w:rsidR="007E5C1F">
        <w:t>7</w:t>
      </w:r>
      <w:r>
        <w:fldChar w:fldCharType="end"/>
      </w:r>
      <w:r>
        <w:t xml:space="preserve"> applies, as soon as reasonably possible (and no later than 20 Business Days) following the acquisition by the Participant of an interest in the Property</w:t>
      </w:r>
      <w:r w:rsidR="007627F4">
        <w:t>; or</w:t>
      </w:r>
    </w:p>
    <w:p w14:paraId="1A04DCD8" w14:textId="1E2819DE" w:rsidR="004C56A7" w:rsidRDefault="003844D8" w:rsidP="003844D8">
      <w:pPr>
        <w:pStyle w:val="MELegal4"/>
      </w:pPr>
      <w:r>
        <w:t>if clause </w:t>
      </w:r>
      <w:r>
        <w:fldChar w:fldCharType="begin"/>
      </w:r>
      <w:r>
        <w:instrText xml:space="preserve"> REF _Ref25266435 \w \h </w:instrText>
      </w:r>
      <w:r>
        <w:fldChar w:fldCharType="separate"/>
      </w:r>
      <w:r w:rsidR="007E5C1F">
        <w:t>7</w:t>
      </w:r>
      <w:r>
        <w:fldChar w:fldCharType="end"/>
      </w:r>
      <w:r>
        <w:t xml:space="preserve"> does not apply, </w:t>
      </w:r>
      <w:r w:rsidR="004C56A7">
        <w:t xml:space="preserve">the date specified in the Milestone Schedule, or, if no date is specified, within 20 Business Days of the Date of this Agreement; </w:t>
      </w:r>
    </w:p>
    <w:p w14:paraId="47991D6A" w14:textId="77777777" w:rsidR="004C56A7" w:rsidRDefault="004C56A7" w:rsidP="004C56A7">
      <w:pPr>
        <w:pStyle w:val="MELegal4"/>
        <w:numPr>
          <w:ilvl w:val="0"/>
          <w:numId w:val="0"/>
        </w:numPr>
        <w:ind w:left="1361"/>
      </w:pPr>
      <w:r>
        <w:t xml:space="preserve">the Participant must provide details of </w:t>
      </w:r>
      <w:r w:rsidR="003B7043">
        <w:t xml:space="preserve">its interest in </w:t>
      </w:r>
      <w:r>
        <w:t xml:space="preserve">the Property, including a title search of the Property, confirming that the Participant is the registered </w:t>
      </w:r>
      <w:r w:rsidR="003B7043">
        <w:t xml:space="preserve">proprietor of an interest in </w:t>
      </w:r>
      <w:r>
        <w:t>the Property</w:t>
      </w:r>
      <w:bookmarkEnd w:id="994"/>
      <w:r>
        <w:t>.</w:t>
      </w:r>
    </w:p>
    <w:p w14:paraId="580A4845" w14:textId="41761D65" w:rsidR="004C56A7" w:rsidRDefault="004C56A7" w:rsidP="004C56A7">
      <w:pPr>
        <w:pStyle w:val="MELegal3"/>
      </w:pPr>
      <w:r>
        <w:t>The Participant is not entitled to receive, and the Department is not obliged to pay, any part of the Funds, and, if it has been paid Funds, no Funds are to be expended by the Participant, unless and until the Participant has complied with clause </w:t>
      </w:r>
      <w:r>
        <w:fldChar w:fldCharType="begin"/>
      </w:r>
      <w:r>
        <w:instrText xml:space="preserve"> REF _Ref1649847 \w \h </w:instrText>
      </w:r>
      <w:r>
        <w:fldChar w:fldCharType="separate"/>
      </w:r>
      <w:r w:rsidR="007E5C1F">
        <w:t>8.3(a)</w:t>
      </w:r>
      <w:r>
        <w:fldChar w:fldCharType="end"/>
      </w:r>
      <w:r>
        <w:t>.</w:t>
      </w:r>
    </w:p>
    <w:p w14:paraId="1D8353F6" w14:textId="77777777" w:rsidR="004C56A7" w:rsidRDefault="004C56A7" w:rsidP="004C56A7">
      <w:pPr>
        <w:pStyle w:val="MELegal2"/>
      </w:pPr>
      <w:bookmarkStart w:id="995" w:name="_Toc969951"/>
      <w:bookmarkStart w:id="996" w:name="_Toc970513"/>
      <w:bookmarkStart w:id="997" w:name="_Toc971009"/>
      <w:bookmarkStart w:id="998" w:name="_Toc971318"/>
      <w:bookmarkStart w:id="999" w:name="_Toc969952"/>
      <w:bookmarkStart w:id="1000" w:name="_Toc970514"/>
      <w:bookmarkStart w:id="1001" w:name="_Toc971010"/>
      <w:bookmarkStart w:id="1002" w:name="_Toc971319"/>
      <w:bookmarkStart w:id="1003" w:name="_Toc970515"/>
      <w:bookmarkStart w:id="1004" w:name="_Toc971320"/>
      <w:bookmarkStart w:id="1005" w:name="_Toc1143436"/>
      <w:bookmarkStart w:id="1006" w:name="_Toc1644742"/>
      <w:bookmarkStart w:id="1007" w:name="_Toc1644954"/>
      <w:bookmarkStart w:id="1008" w:name="_Toc1647509"/>
      <w:bookmarkStart w:id="1009" w:name="_Toc1647689"/>
      <w:bookmarkStart w:id="1010" w:name="_DTBK2765"/>
      <w:bookmarkEnd w:id="981"/>
      <w:bookmarkEnd w:id="995"/>
      <w:bookmarkEnd w:id="996"/>
      <w:bookmarkEnd w:id="997"/>
      <w:bookmarkEnd w:id="998"/>
      <w:bookmarkEnd w:id="999"/>
      <w:bookmarkEnd w:id="1000"/>
      <w:bookmarkEnd w:id="1001"/>
      <w:bookmarkEnd w:id="1002"/>
      <w:r>
        <w:t>Department rights</w:t>
      </w:r>
      <w:bookmarkEnd w:id="1003"/>
      <w:bookmarkEnd w:id="1004"/>
      <w:bookmarkEnd w:id="1005"/>
      <w:bookmarkEnd w:id="1006"/>
      <w:bookmarkEnd w:id="1007"/>
      <w:bookmarkEnd w:id="1008"/>
      <w:bookmarkEnd w:id="1009"/>
      <w:r>
        <w:t xml:space="preserve"> </w:t>
      </w:r>
    </w:p>
    <w:p w14:paraId="5238D67D" w14:textId="77777777" w:rsidR="004C56A7" w:rsidRDefault="003B7043" w:rsidP="004C56A7">
      <w:pPr>
        <w:ind w:left="680"/>
      </w:pPr>
      <w:bookmarkStart w:id="1011" w:name="_Toc970516"/>
      <w:bookmarkStart w:id="1012" w:name="_Toc971321"/>
      <w:bookmarkStart w:id="1013" w:name="_DTBK2222"/>
      <w:bookmarkEnd w:id="1010"/>
      <w:r>
        <w:t>O</w:t>
      </w:r>
      <w:r w:rsidR="004C56A7">
        <w:t>n and from the later of:</w:t>
      </w:r>
      <w:r>
        <w:t xml:space="preserve"> </w:t>
      </w:r>
    </w:p>
    <w:p w14:paraId="6989563E" w14:textId="77777777" w:rsidR="004C56A7" w:rsidRDefault="004C56A7" w:rsidP="004C56A7">
      <w:pPr>
        <w:pStyle w:val="MELegal3"/>
      </w:pPr>
      <w:r>
        <w:t xml:space="preserve">the Date of this Agreement; or </w:t>
      </w:r>
    </w:p>
    <w:p w14:paraId="54BE8ABF" w14:textId="56415671" w:rsidR="00C91E03" w:rsidRDefault="004C56A7" w:rsidP="00C91E03">
      <w:pPr>
        <w:pStyle w:val="MELegal3"/>
      </w:pPr>
      <w:r>
        <w:t xml:space="preserve">where the Department has approved the </w:t>
      </w:r>
      <w:r w:rsidRPr="005F74E1">
        <w:t xml:space="preserve">Participant's acquisition of </w:t>
      </w:r>
      <w:r w:rsidR="003B7043">
        <w:t xml:space="preserve">an interest in </w:t>
      </w:r>
      <w:r>
        <w:t xml:space="preserve">a </w:t>
      </w:r>
      <w:r w:rsidRPr="005F74E1">
        <w:t xml:space="preserve">Proposed Property </w:t>
      </w:r>
      <w:r>
        <w:t>in accordance with clause </w:t>
      </w:r>
      <w:r>
        <w:fldChar w:fldCharType="begin"/>
      </w:r>
      <w:r>
        <w:instrText xml:space="preserve"> REF _Ref2762907 \w \h </w:instrText>
      </w:r>
      <w:r>
        <w:fldChar w:fldCharType="separate"/>
      </w:r>
      <w:r w:rsidR="007E5C1F">
        <w:t>7.4</w:t>
      </w:r>
      <w:r>
        <w:fldChar w:fldCharType="end"/>
      </w:r>
      <w:r>
        <w:t xml:space="preserve">, the date the Participant becomes the registered </w:t>
      </w:r>
      <w:r w:rsidR="003B7043">
        <w:t>proprietor of an interest in</w:t>
      </w:r>
      <w:r>
        <w:t xml:space="preserve"> the Property,</w:t>
      </w:r>
    </w:p>
    <w:p w14:paraId="2CDDB5C0" w14:textId="77777777" w:rsidR="004C56A7" w:rsidRDefault="004C56A7" w:rsidP="004C56A7">
      <w:pPr>
        <w:pStyle w:val="MELegal3"/>
        <w:numPr>
          <w:ilvl w:val="0"/>
          <w:numId w:val="0"/>
        </w:numPr>
        <w:ind w:left="680"/>
      </w:pPr>
      <w:r>
        <w:t>the Participant irrevocably:</w:t>
      </w:r>
      <w:bookmarkEnd w:id="1011"/>
      <w:bookmarkEnd w:id="1012"/>
    </w:p>
    <w:p w14:paraId="509263F6" w14:textId="77777777" w:rsidR="004C56A7" w:rsidRDefault="004C56A7" w:rsidP="004C56A7">
      <w:pPr>
        <w:pStyle w:val="MELegal3"/>
      </w:pPr>
      <w:bookmarkStart w:id="1014" w:name="_DTBK2223"/>
      <w:bookmarkEnd w:id="1013"/>
      <w:r>
        <w:t xml:space="preserve">charges its rights, title and interest in and to the Property and the Works in favour of the Department; </w:t>
      </w:r>
    </w:p>
    <w:p w14:paraId="1B11ACB6" w14:textId="77777777" w:rsidR="004C56A7" w:rsidRDefault="004C56A7" w:rsidP="009E7CB2">
      <w:pPr>
        <w:pStyle w:val="MELegal3"/>
      </w:pPr>
      <w:r>
        <w:t>agrees that the Department has the right to register and maintain a caveat against the title of the Property until such time as the conditions imposed under this Agreement have been fully satisfied or discharged; and</w:t>
      </w:r>
    </w:p>
    <w:p w14:paraId="101B7B84" w14:textId="77777777" w:rsidR="004C56A7" w:rsidRPr="008C3825" w:rsidRDefault="004C56A7" w:rsidP="009E7CB2">
      <w:pPr>
        <w:pStyle w:val="MELegal3"/>
      </w:pPr>
      <w:bookmarkStart w:id="1015" w:name="_DTBK2225"/>
      <w:bookmarkEnd w:id="1014"/>
      <w:r>
        <w:t xml:space="preserve">agrees to sign all consents, as required by the Department to the lodgement of caveats against the title of the Property in the form required by the Department from time to time to prevent the lapsing, or withdrawal, of any caveat. </w:t>
      </w:r>
    </w:p>
    <w:p w14:paraId="095E2FAD" w14:textId="77777777" w:rsidR="004C56A7" w:rsidRDefault="004C56A7" w:rsidP="0003449A">
      <w:pPr>
        <w:pStyle w:val="MELegal1"/>
        <w:keepLines/>
      </w:pPr>
      <w:bookmarkStart w:id="1016" w:name="_Toc1143648"/>
      <w:bookmarkStart w:id="1017" w:name="_Toc1143754"/>
      <w:bookmarkStart w:id="1018" w:name="_Toc1143860"/>
      <w:bookmarkStart w:id="1019" w:name="_Toc970517"/>
      <w:bookmarkStart w:id="1020" w:name="_Toc971322"/>
      <w:bookmarkStart w:id="1021" w:name="_Toc1143437"/>
      <w:bookmarkStart w:id="1022" w:name="_Ref1557821"/>
      <w:bookmarkStart w:id="1023" w:name="_Ref1573230"/>
      <w:bookmarkStart w:id="1024" w:name="_Ref1582870"/>
      <w:bookmarkStart w:id="1025" w:name="_Toc1644743"/>
      <w:bookmarkStart w:id="1026" w:name="_Toc1644955"/>
      <w:bookmarkStart w:id="1027" w:name="_Ref1646644"/>
      <w:bookmarkStart w:id="1028" w:name="_Toc1646716"/>
      <w:bookmarkStart w:id="1029" w:name="_Toc1647690"/>
      <w:bookmarkStart w:id="1030" w:name="_Ref1650400"/>
      <w:bookmarkStart w:id="1031" w:name="_Toc4592519"/>
      <w:bookmarkStart w:id="1032" w:name="_Toc25675384"/>
      <w:bookmarkStart w:id="1033" w:name="_Toc25739494"/>
      <w:bookmarkStart w:id="1034" w:name="_Ref881299"/>
      <w:bookmarkEnd w:id="1015"/>
      <w:bookmarkEnd w:id="1016"/>
      <w:bookmarkEnd w:id="1017"/>
      <w:bookmarkEnd w:id="1018"/>
      <w:r>
        <w:lastRenderedPageBreak/>
        <w:t>Security</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r>
        <w:t xml:space="preserve"> </w:t>
      </w:r>
    </w:p>
    <w:p w14:paraId="7D57C694" w14:textId="77777777" w:rsidR="00FD499B" w:rsidRDefault="00A53766" w:rsidP="0003449A">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rPr>
          <w:b/>
        </w:rPr>
      </w:pPr>
      <w:bookmarkStart w:id="1035" w:name="_Hlk22658344"/>
      <w:bookmarkStart w:id="1036" w:name="_Toc1644744"/>
      <w:bookmarkStart w:id="1037" w:name="_Toc1644956"/>
      <w:bookmarkStart w:id="1038" w:name="_Toc1647510"/>
      <w:bookmarkStart w:id="1039" w:name="_Toc1647691"/>
      <w:bookmarkStart w:id="1040" w:name="_Toc970518"/>
      <w:bookmarkStart w:id="1041" w:name="_Toc971323"/>
      <w:bookmarkStart w:id="1042" w:name="_Ref1132567"/>
      <w:bookmarkStart w:id="1043" w:name="_Toc1143438"/>
      <w:bookmarkStart w:id="1044" w:name="_Ref1557815"/>
      <w:bookmarkStart w:id="1045" w:name="_Ref1567833"/>
      <w:bookmarkStart w:id="1046" w:name="_Ref1578865"/>
      <w:r w:rsidRPr="00BA451A">
        <w:rPr>
          <w:b/>
        </w:rPr>
        <w:t>Note to Applicants: This clause 9 sets out the Department's minimum anticipated security requirements</w:t>
      </w:r>
      <w:r w:rsidR="00B41AD3">
        <w:rPr>
          <w:b/>
        </w:rPr>
        <w:t xml:space="preserve"> which vary depending on the total grant amount and the proportion of grant funding being provided by the Department relative to the total funding required for the Project</w:t>
      </w:r>
      <w:r w:rsidRPr="00BA451A">
        <w:rPr>
          <w:b/>
        </w:rPr>
        <w:t xml:space="preserve">. These requirements will be considered </w:t>
      </w:r>
      <w:r w:rsidR="00380B4B" w:rsidRPr="00BA451A">
        <w:rPr>
          <w:b/>
        </w:rPr>
        <w:t xml:space="preserve">further </w:t>
      </w:r>
      <w:r w:rsidRPr="00BA451A">
        <w:rPr>
          <w:b/>
        </w:rPr>
        <w:t xml:space="preserve">by the Department in light of </w:t>
      </w:r>
      <w:r w:rsidR="002812DD" w:rsidRPr="00BA451A">
        <w:rPr>
          <w:b/>
        </w:rPr>
        <w:t xml:space="preserve">potential grant recipients' grant applications, including with reference to the total grant amount and financial viability of the potential grant recipient. </w:t>
      </w:r>
    </w:p>
    <w:p w14:paraId="2B6A0797" w14:textId="77777777" w:rsidR="003B7043" w:rsidRPr="00E56360" w:rsidRDefault="003B7043" w:rsidP="0003449A">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rPr>
          <w:b/>
        </w:rPr>
      </w:pPr>
      <w:r>
        <w:rPr>
          <w:b/>
        </w:rPr>
        <w:t>The Department anticipates deleting clause 9 in full (and insert</w:t>
      </w:r>
      <w:r w:rsidR="00C277BC">
        <w:rPr>
          <w:b/>
        </w:rPr>
        <w:t>ing</w:t>
      </w:r>
      <w:r>
        <w:rPr>
          <w:b/>
        </w:rPr>
        <w:t xml:space="preserve"> 'Not Used') where the </w:t>
      </w:r>
      <w:r w:rsidR="00C277BC">
        <w:rPr>
          <w:b/>
        </w:rPr>
        <w:t xml:space="preserve">value of the Funds </w:t>
      </w:r>
      <w:r w:rsidR="00AE4081">
        <w:rPr>
          <w:b/>
        </w:rPr>
        <w:t>are</w:t>
      </w:r>
      <w:r w:rsidR="008E6F33">
        <w:rPr>
          <w:b/>
        </w:rPr>
        <w:t xml:space="preserve"> less than</w:t>
      </w:r>
      <w:r>
        <w:rPr>
          <w:b/>
        </w:rPr>
        <w:t xml:space="preserve"> $1 million (GST exclusive). </w:t>
      </w:r>
    </w:p>
    <w:bookmarkEnd w:id="1035"/>
    <w:p w14:paraId="1DB1EE05" w14:textId="77777777" w:rsidR="00332DF6" w:rsidRPr="00CA183D" w:rsidRDefault="00BE560C" w:rsidP="0003449A">
      <w:pPr>
        <w:keepNext/>
        <w:keepLines/>
      </w:pPr>
      <w:r>
        <w:t>[</w:t>
      </w:r>
      <w:r w:rsidR="002A472B" w:rsidRPr="00E56360">
        <w:rPr>
          <w:b/>
          <w:i/>
          <w:highlight w:val="lightGray"/>
        </w:rPr>
        <w:t xml:space="preserve">Note to Applicants: </w:t>
      </w:r>
      <w:r w:rsidRPr="00E56360">
        <w:rPr>
          <w:b/>
          <w:i/>
          <w:highlight w:val="lightGray"/>
        </w:rPr>
        <w:t xml:space="preserve">Clause </w:t>
      </w:r>
      <w:r w:rsidR="00B5427A" w:rsidRPr="00E56360">
        <w:rPr>
          <w:b/>
          <w:i/>
          <w:highlight w:val="lightGray"/>
        </w:rPr>
        <w:t>9.1</w:t>
      </w:r>
      <w:r w:rsidR="00F00C26" w:rsidRPr="00E56360">
        <w:rPr>
          <w:b/>
          <w:i/>
          <w:highlight w:val="lightGray"/>
        </w:rPr>
        <w:t xml:space="preserve"> </w:t>
      </w:r>
      <w:r w:rsidRPr="00E56360">
        <w:rPr>
          <w:b/>
          <w:i/>
          <w:highlight w:val="lightGray"/>
        </w:rPr>
        <w:t>describe</w:t>
      </w:r>
      <w:r w:rsidR="009208AE" w:rsidRPr="00E56360">
        <w:rPr>
          <w:b/>
          <w:i/>
          <w:highlight w:val="lightGray"/>
        </w:rPr>
        <w:t>s</w:t>
      </w:r>
      <w:r w:rsidRPr="00E56360">
        <w:rPr>
          <w:b/>
          <w:i/>
          <w:highlight w:val="lightGray"/>
        </w:rPr>
        <w:t xml:space="preserve"> the Department's anticipated security requirements</w:t>
      </w:r>
      <w:r w:rsidR="007708E4" w:rsidRPr="00E56360">
        <w:rPr>
          <w:b/>
          <w:i/>
          <w:highlight w:val="lightGray"/>
        </w:rPr>
        <w:t xml:space="preserve"> where the total grant amount is $1 million</w:t>
      </w:r>
      <w:r w:rsidR="00C91E03">
        <w:rPr>
          <w:b/>
          <w:i/>
          <w:highlight w:val="lightGray"/>
        </w:rPr>
        <w:t xml:space="preserve"> </w:t>
      </w:r>
      <w:r w:rsidR="007B7DE1">
        <w:rPr>
          <w:b/>
          <w:i/>
          <w:highlight w:val="lightGray"/>
        </w:rPr>
        <w:t xml:space="preserve">or more </w:t>
      </w:r>
      <w:r w:rsidR="00C91E03">
        <w:rPr>
          <w:b/>
          <w:i/>
          <w:highlight w:val="lightGray"/>
        </w:rPr>
        <w:t xml:space="preserve">and the Department contribution is &lt;50 per cent of the </w:t>
      </w:r>
      <w:r w:rsidR="00C277BC">
        <w:rPr>
          <w:b/>
          <w:i/>
          <w:highlight w:val="lightGray"/>
        </w:rPr>
        <w:t xml:space="preserve">total </w:t>
      </w:r>
      <w:r w:rsidR="00C91E03">
        <w:rPr>
          <w:b/>
          <w:i/>
          <w:highlight w:val="lightGray"/>
        </w:rPr>
        <w:t>project cost</w:t>
      </w:r>
      <w:r w:rsidR="00C277BC">
        <w:rPr>
          <w:b/>
          <w:i/>
          <w:highlight w:val="lightGray"/>
        </w:rPr>
        <w:t>s</w:t>
      </w:r>
      <w:r w:rsidR="002A472B">
        <w:rPr>
          <w:b/>
          <w:i/>
          <w:highlight w:val="lightGray"/>
        </w:rPr>
        <w:t xml:space="preserve">. </w:t>
      </w:r>
      <w:bookmarkStart w:id="1047" w:name="_Hlk23417692"/>
      <w:r w:rsidR="001E4673">
        <w:rPr>
          <w:b/>
          <w:i/>
          <w:highlight w:val="lightGray"/>
        </w:rPr>
        <w:t>In these circumstances</w:t>
      </w:r>
      <w:bookmarkEnd w:id="1047"/>
      <w:r w:rsidR="002A472B">
        <w:rPr>
          <w:b/>
          <w:i/>
          <w:highlight w:val="lightGray"/>
        </w:rPr>
        <w:t>, clauses 9.2</w:t>
      </w:r>
      <w:r w:rsidR="004C6F7A">
        <w:rPr>
          <w:b/>
          <w:i/>
          <w:highlight w:val="lightGray"/>
        </w:rPr>
        <w:t xml:space="preserve"> and </w:t>
      </w:r>
      <w:r w:rsidR="002A472B">
        <w:rPr>
          <w:b/>
          <w:i/>
          <w:highlight w:val="lightGray"/>
        </w:rPr>
        <w:t>9.3 will be deleted</w:t>
      </w:r>
      <w:r w:rsidR="00C91E03">
        <w:rPr>
          <w:b/>
          <w:i/>
          <w:highlight w:val="lightGray"/>
        </w:rPr>
        <w:t>.</w:t>
      </w:r>
      <w:r w:rsidR="00CA183D" w:rsidRPr="0003449A">
        <w:t>]</w:t>
      </w:r>
    </w:p>
    <w:p w14:paraId="4E04F834" w14:textId="77777777" w:rsidR="00B5427A" w:rsidRDefault="00B5427A" w:rsidP="0003449A">
      <w:pPr>
        <w:pStyle w:val="MELegal2"/>
        <w:keepLines/>
      </w:pPr>
      <w:r>
        <w:t xml:space="preserve">Securities </w:t>
      </w:r>
      <w:r w:rsidR="009208AE">
        <w:t>generally</w:t>
      </w:r>
      <w:r w:rsidR="00F00C26">
        <w:t xml:space="preserve"> </w:t>
      </w:r>
    </w:p>
    <w:p w14:paraId="2FB2BA2F" w14:textId="77777777" w:rsidR="009208AE" w:rsidRDefault="009208AE" w:rsidP="009208AE">
      <w:pPr>
        <w:pStyle w:val="MELegal3"/>
      </w:pPr>
      <w:r w:rsidRPr="003D25C3">
        <w:t xml:space="preserve">Without in any way limiting or affecting the </w:t>
      </w:r>
      <w:r>
        <w:t xml:space="preserve">Participant's </w:t>
      </w:r>
      <w:r w:rsidRPr="001E01D2">
        <w:t>obligations or the Department's</w:t>
      </w:r>
      <w:r w:rsidRPr="003D25C3">
        <w:t xml:space="preserve"> rights under </w:t>
      </w:r>
      <w:r>
        <w:t>this Agreement or otherwise at L</w:t>
      </w:r>
      <w:r w:rsidRPr="003D25C3">
        <w:t xml:space="preserve">aw, the </w:t>
      </w:r>
      <w:r>
        <w:t>Participant</w:t>
      </w:r>
      <w:r w:rsidRPr="003D25C3">
        <w:t xml:space="preserve"> irrevocably</w:t>
      </w:r>
      <w:r>
        <w:t xml:space="preserve"> </w:t>
      </w:r>
      <w:r w:rsidRPr="003D25C3">
        <w:t>agrees</w:t>
      </w:r>
      <w:r>
        <w:t>:</w:t>
      </w:r>
    </w:p>
    <w:p w14:paraId="769D6800" w14:textId="77777777" w:rsidR="009208AE" w:rsidRPr="00BA451A" w:rsidRDefault="003B7043" w:rsidP="009208AE">
      <w:pPr>
        <w:pStyle w:val="MELegal4"/>
      </w:pPr>
      <w:r>
        <w:t xml:space="preserve">to </w:t>
      </w:r>
      <w:r w:rsidR="000D54E4">
        <w:t>grant to</w:t>
      </w:r>
      <w:r w:rsidR="009208AE" w:rsidRPr="00BA451A">
        <w:t xml:space="preserve"> the Department a restrictive covenant on the title of the Property, on terms acceptable to the Department, until expiry of the Designated Use Period; and </w:t>
      </w:r>
    </w:p>
    <w:p w14:paraId="0FABBA6B" w14:textId="77777777" w:rsidR="009208AE" w:rsidRPr="00BA451A" w:rsidRDefault="009208AE" w:rsidP="009208AE">
      <w:pPr>
        <w:pStyle w:val="MELegal4"/>
        <w:rPr>
          <w:color w:val="0000FF"/>
          <w:u w:val="double"/>
        </w:rPr>
      </w:pPr>
      <w:r w:rsidRPr="00BA451A">
        <w:t xml:space="preserve">to do all things reasonably required by the Department relating to the grant, lodgement and registration of a restrictive covenant on the title of the Property in the form required by the Department from time to time, including signing documents. </w:t>
      </w:r>
    </w:p>
    <w:p w14:paraId="4A1B5C6F" w14:textId="77777777" w:rsidR="00B5427A" w:rsidRPr="00BA451A" w:rsidRDefault="00B5427A" w:rsidP="00E56360">
      <w:pPr>
        <w:pStyle w:val="MELegal3"/>
        <w:rPr>
          <w:color w:val="0000FF"/>
          <w:u w:val="double"/>
        </w:rPr>
      </w:pPr>
      <w:r w:rsidRPr="00BA451A">
        <w:t xml:space="preserve">During the </w:t>
      </w:r>
      <w:r w:rsidR="00F00C26">
        <w:t>Project</w:t>
      </w:r>
      <w:r w:rsidRPr="00BA451A">
        <w:t xml:space="preserve"> Period</w:t>
      </w:r>
      <w:r w:rsidR="00F00C26">
        <w:t>,</w:t>
      </w:r>
      <w:r>
        <w:t xml:space="preserve"> </w:t>
      </w:r>
      <w:r w:rsidRPr="00BA451A">
        <w:t>the details of any finance</w:t>
      </w:r>
      <w:r>
        <w:t xml:space="preserve"> obtained by the Participant in respect of the Property or the Works</w:t>
      </w:r>
      <w:r w:rsidRPr="00BA451A">
        <w:t>, including the amount, any repayments of principal or interest and the details of the lender, must be set out in the Project Budget</w:t>
      </w:r>
      <w:r w:rsidR="006269D8">
        <w:t>.</w:t>
      </w:r>
      <w:r w:rsidRPr="00BA451A">
        <w:t xml:space="preserve"> </w:t>
      </w:r>
    </w:p>
    <w:p w14:paraId="16B5E5B2" w14:textId="77777777" w:rsidR="00B5427A" w:rsidRPr="00E56360" w:rsidRDefault="00B5427A" w:rsidP="00B5427A">
      <w:r w:rsidRPr="00456070">
        <w:t>[</w:t>
      </w:r>
      <w:r w:rsidR="002A472B" w:rsidRPr="00E56360">
        <w:rPr>
          <w:b/>
          <w:i/>
          <w:highlight w:val="lightGray"/>
        </w:rPr>
        <w:t xml:space="preserve">Note to Applicants: </w:t>
      </w:r>
      <w:r w:rsidRPr="00E56360">
        <w:rPr>
          <w:b/>
          <w:i/>
          <w:highlight w:val="lightGray"/>
        </w:rPr>
        <w:t>Clause 9.</w:t>
      </w:r>
      <w:r w:rsidR="00F00C26" w:rsidRPr="00E56360">
        <w:rPr>
          <w:b/>
          <w:i/>
          <w:highlight w:val="lightGray"/>
        </w:rPr>
        <w:t xml:space="preserve">2 </w:t>
      </w:r>
      <w:r w:rsidRPr="00E56360">
        <w:rPr>
          <w:b/>
          <w:i/>
          <w:highlight w:val="lightGray"/>
        </w:rPr>
        <w:t>describe</w:t>
      </w:r>
      <w:r w:rsidR="009208AE" w:rsidRPr="00E56360">
        <w:rPr>
          <w:b/>
          <w:i/>
          <w:highlight w:val="lightGray"/>
        </w:rPr>
        <w:t>s</w:t>
      </w:r>
      <w:r w:rsidRPr="00E56360">
        <w:rPr>
          <w:b/>
          <w:i/>
          <w:highlight w:val="lightGray"/>
        </w:rPr>
        <w:t xml:space="preserve"> the Department's anticipated security requirements where </w:t>
      </w:r>
      <w:r w:rsidR="00F00C26" w:rsidRPr="00E56360">
        <w:rPr>
          <w:b/>
          <w:i/>
          <w:highlight w:val="lightGray"/>
        </w:rPr>
        <w:t xml:space="preserve">the </w:t>
      </w:r>
      <w:r w:rsidR="00C277BC">
        <w:rPr>
          <w:b/>
          <w:i/>
          <w:highlight w:val="lightGray"/>
        </w:rPr>
        <w:t xml:space="preserve">value of the Funds is $1 million or more and the Department's contribution is 50 per cent or more of the total project costs. </w:t>
      </w:r>
      <w:r w:rsidR="001E4673">
        <w:rPr>
          <w:b/>
          <w:i/>
          <w:highlight w:val="lightGray"/>
        </w:rPr>
        <w:t>In these circumstances</w:t>
      </w:r>
      <w:r w:rsidR="002A472B">
        <w:rPr>
          <w:b/>
          <w:i/>
          <w:highlight w:val="lightGray"/>
        </w:rPr>
        <w:t>, clause 9.1</w:t>
      </w:r>
      <w:r w:rsidR="004C6F7A">
        <w:rPr>
          <w:b/>
          <w:i/>
          <w:highlight w:val="lightGray"/>
        </w:rPr>
        <w:t xml:space="preserve"> </w:t>
      </w:r>
      <w:r w:rsidR="002A472B">
        <w:rPr>
          <w:b/>
          <w:i/>
          <w:highlight w:val="lightGray"/>
        </w:rPr>
        <w:t>will be deleted.</w:t>
      </w:r>
      <w:r w:rsidRPr="00456070">
        <w:t xml:space="preserve">] </w:t>
      </w:r>
    </w:p>
    <w:p w14:paraId="5B398932" w14:textId="77777777" w:rsidR="004C56A7" w:rsidRDefault="004C56A7" w:rsidP="004C56A7">
      <w:pPr>
        <w:pStyle w:val="MELegal2"/>
      </w:pPr>
      <w:r>
        <w:t>Securities generally</w:t>
      </w:r>
      <w:bookmarkEnd w:id="1036"/>
      <w:bookmarkEnd w:id="1037"/>
      <w:bookmarkEnd w:id="1038"/>
      <w:bookmarkEnd w:id="1039"/>
      <w:r>
        <w:t xml:space="preserve"> </w:t>
      </w:r>
    </w:p>
    <w:p w14:paraId="49513175" w14:textId="77777777" w:rsidR="004C56A7" w:rsidRDefault="004C56A7" w:rsidP="004C56A7">
      <w:pPr>
        <w:pStyle w:val="MELegal3"/>
      </w:pPr>
      <w:r w:rsidRPr="003D25C3">
        <w:t xml:space="preserve">Without in any way limiting or affecting the </w:t>
      </w:r>
      <w:r>
        <w:t xml:space="preserve">Participant's </w:t>
      </w:r>
      <w:r w:rsidRPr="001E01D2">
        <w:t>obligations or the Department's</w:t>
      </w:r>
      <w:r w:rsidRPr="003D25C3">
        <w:t xml:space="preserve"> rights under </w:t>
      </w:r>
      <w:r>
        <w:t>this Agreement or otherwise at L</w:t>
      </w:r>
      <w:r w:rsidRPr="003D25C3">
        <w:t xml:space="preserve">aw, the </w:t>
      </w:r>
      <w:r>
        <w:t>Participant</w:t>
      </w:r>
      <w:r w:rsidRPr="003D25C3">
        <w:t xml:space="preserve"> irrevocably</w:t>
      </w:r>
      <w:r>
        <w:t xml:space="preserve"> </w:t>
      </w:r>
      <w:r w:rsidRPr="003D25C3">
        <w:t>agrees</w:t>
      </w:r>
      <w:r w:rsidR="00B93EE1">
        <w:t>:</w:t>
      </w:r>
    </w:p>
    <w:p w14:paraId="4AE33DBB" w14:textId="77777777" w:rsidR="004C56A7" w:rsidRDefault="00B93EE1" w:rsidP="004C56A7">
      <w:pPr>
        <w:pStyle w:val="MELegal4"/>
      </w:pPr>
      <w:r>
        <w:t xml:space="preserve">to grant to the Department </w:t>
      </w:r>
      <w:r w:rsidR="004C56A7" w:rsidRPr="003D25C3">
        <w:t xml:space="preserve">a first registered mortgage over the </w:t>
      </w:r>
      <w:r w:rsidR="004C56A7">
        <w:t xml:space="preserve">Participant's interest in the </w:t>
      </w:r>
      <w:r w:rsidR="004C56A7" w:rsidRPr="003D25C3">
        <w:t>Property</w:t>
      </w:r>
      <w:r w:rsidR="00C277BC">
        <w:t xml:space="preserve"> for the duration of the Project Period</w:t>
      </w:r>
      <w:r w:rsidR="004C56A7" w:rsidRPr="003D25C3">
        <w:t xml:space="preserve">; </w:t>
      </w:r>
    </w:p>
    <w:p w14:paraId="0AC3FBD0" w14:textId="77777777" w:rsidR="00B93EE1" w:rsidRPr="00BA451A" w:rsidRDefault="00C277BC" w:rsidP="00B93EE1">
      <w:pPr>
        <w:pStyle w:val="MELegal4"/>
      </w:pPr>
      <w:r>
        <w:t xml:space="preserve">to </w:t>
      </w:r>
      <w:r w:rsidR="00224278">
        <w:t xml:space="preserve">grant to </w:t>
      </w:r>
      <w:r w:rsidR="00B93EE1" w:rsidRPr="00BA451A">
        <w:t xml:space="preserve">the Department a restrictive covenant on the title of the Property, on terms acceptable to the Department, until expiry of the Designated Use Period; and </w:t>
      </w:r>
    </w:p>
    <w:p w14:paraId="1BA01BFA" w14:textId="77777777" w:rsidR="00B93EE1" w:rsidRPr="00BA451A" w:rsidRDefault="00B93EE1" w:rsidP="00B93EE1">
      <w:pPr>
        <w:pStyle w:val="MELegal4"/>
        <w:rPr>
          <w:color w:val="0000FF"/>
          <w:u w:val="double"/>
        </w:rPr>
      </w:pPr>
      <w:bookmarkStart w:id="1048" w:name="_BPDC_LN_INS_1180"/>
      <w:bookmarkStart w:id="1049" w:name="_BPDC_PR_INS_1181"/>
      <w:bookmarkEnd w:id="1048"/>
      <w:bookmarkEnd w:id="1049"/>
      <w:r w:rsidRPr="00BA451A">
        <w:t xml:space="preserve">to do all things reasonably required by the Department relating to the grant, lodgement and registration of a restrictive covenant on the title of the Property in the form required by the Department from time to time, including signing documents. </w:t>
      </w:r>
    </w:p>
    <w:p w14:paraId="685E0F3F" w14:textId="77777777" w:rsidR="004C56A7" w:rsidRDefault="00B93EE1" w:rsidP="004C56A7">
      <w:pPr>
        <w:pStyle w:val="MELegal3"/>
      </w:pPr>
      <w:bookmarkStart w:id="1050" w:name="_Ref1574701"/>
      <w:bookmarkStart w:id="1051" w:name="_Ref1580229"/>
      <w:bookmarkStart w:id="1052" w:name="_Ref23170148"/>
      <w:r>
        <w:t>During the Project Period, the</w:t>
      </w:r>
      <w:r w:rsidRPr="003D25C3">
        <w:t xml:space="preserve"> </w:t>
      </w:r>
      <w:r w:rsidR="004C56A7">
        <w:t>Participant</w:t>
      </w:r>
      <w:r w:rsidR="004C56A7" w:rsidRPr="003D25C3">
        <w:t xml:space="preserve"> must not obtain finance</w:t>
      </w:r>
      <w:r w:rsidR="004C56A7" w:rsidRPr="001E01D2">
        <w:t>, or further finance</w:t>
      </w:r>
      <w:r w:rsidR="004C56A7" w:rsidRPr="003D25C3">
        <w:t xml:space="preserve"> (including increasing the amount of borrowings secured under an existing loan approved by the </w:t>
      </w:r>
      <w:r w:rsidR="004C56A7">
        <w:t>Department</w:t>
      </w:r>
      <w:r w:rsidR="004C56A7" w:rsidRPr="003D25C3">
        <w:t xml:space="preserve">), from a lender unless it has requested and obtained the </w:t>
      </w:r>
      <w:r w:rsidR="004C56A7">
        <w:t>Department's</w:t>
      </w:r>
      <w:r w:rsidR="004C56A7" w:rsidRPr="003D25C3">
        <w:t xml:space="preserve"> written approval</w:t>
      </w:r>
      <w:bookmarkEnd w:id="1050"/>
      <w:r w:rsidR="004C56A7">
        <w:t>.</w:t>
      </w:r>
      <w:bookmarkEnd w:id="1051"/>
      <w:r w:rsidR="00412954">
        <w:t xml:space="preserve"> </w:t>
      </w:r>
      <w:bookmarkEnd w:id="1052"/>
    </w:p>
    <w:p w14:paraId="7B7BE463" w14:textId="7849FB0E" w:rsidR="004C56A7" w:rsidRDefault="004C56A7" w:rsidP="004C56A7">
      <w:pPr>
        <w:pStyle w:val="MELegal3"/>
        <w:keepNext/>
      </w:pPr>
      <w:r w:rsidRPr="003D25C3">
        <w:t xml:space="preserve">If the </w:t>
      </w:r>
      <w:r>
        <w:t>Participant</w:t>
      </w:r>
      <w:r w:rsidRPr="003D25C3">
        <w:t xml:space="preserve"> obtains the </w:t>
      </w:r>
      <w:r>
        <w:t>Department's</w:t>
      </w:r>
      <w:r w:rsidRPr="003D25C3">
        <w:t xml:space="preserve"> written approval to obtain finance from a lender in</w:t>
      </w:r>
      <w:r w:rsidRPr="001E01D2">
        <w:t xml:space="preserve"> accordance with clause </w:t>
      </w:r>
      <w:r>
        <w:fldChar w:fldCharType="begin"/>
      </w:r>
      <w:r>
        <w:instrText xml:space="preserve"> REF _Ref1580229 \w \h  \* MERGEFORMAT </w:instrText>
      </w:r>
      <w:r>
        <w:fldChar w:fldCharType="separate"/>
      </w:r>
      <w:r w:rsidR="007E5C1F">
        <w:t>9.2(b)</w:t>
      </w:r>
      <w:r>
        <w:fldChar w:fldCharType="end"/>
      </w:r>
      <w:r>
        <w:t xml:space="preserve">, </w:t>
      </w:r>
      <w:r w:rsidRPr="001E01D2">
        <w:t xml:space="preserve">the Parties </w:t>
      </w:r>
      <w:r w:rsidRPr="003D25C3">
        <w:t>agree to vary this Agreement and enter into any other agreement (including with a lender) so that:</w:t>
      </w:r>
    </w:p>
    <w:p w14:paraId="5AF59782" w14:textId="77777777" w:rsidR="004C56A7" w:rsidRDefault="004C56A7" w:rsidP="004C56A7">
      <w:pPr>
        <w:pStyle w:val="MELegal4"/>
      </w:pPr>
      <w:bookmarkStart w:id="1053" w:name="_Ref2931796"/>
      <w:r w:rsidRPr="003D25C3">
        <w:t xml:space="preserve">the </w:t>
      </w:r>
      <w:r>
        <w:t>Participant</w:t>
      </w:r>
      <w:r w:rsidRPr="001E01D2">
        <w:t xml:space="preserve"> agrees to </w:t>
      </w:r>
      <w:r w:rsidRPr="003D25C3">
        <w:t xml:space="preserve">grant to the </w:t>
      </w:r>
      <w:r>
        <w:t>lender</w:t>
      </w:r>
      <w:r w:rsidRPr="003D25C3">
        <w:t xml:space="preserve"> a first</w:t>
      </w:r>
      <w:r>
        <w:t xml:space="preserve"> </w:t>
      </w:r>
      <w:r w:rsidRPr="003D25C3">
        <w:t>ranking mortgage over only that part of the Property that is to b</w:t>
      </w:r>
      <w:r w:rsidRPr="001E01D2">
        <w:t>e mortgaged in favour of the lender;</w:t>
      </w:r>
      <w:bookmarkEnd w:id="1053"/>
      <w:r w:rsidRPr="001E01D2">
        <w:t xml:space="preserve"> </w:t>
      </w:r>
    </w:p>
    <w:p w14:paraId="1AC245A6" w14:textId="03B4A4F1" w:rsidR="004C56A7" w:rsidRDefault="004C56A7" w:rsidP="004C56A7">
      <w:pPr>
        <w:pStyle w:val="MELegal4"/>
      </w:pPr>
      <w:r w:rsidRPr="003D25C3">
        <w:t xml:space="preserve">the </w:t>
      </w:r>
      <w:r>
        <w:t>Department</w:t>
      </w:r>
      <w:r w:rsidRPr="003D25C3">
        <w:t xml:space="preserve"> agrees, subject to </w:t>
      </w:r>
      <w:r>
        <w:t>clause </w:t>
      </w:r>
      <w:r>
        <w:fldChar w:fldCharType="begin"/>
      </w:r>
      <w:r>
        <w:instrText xml:space="preserve"> REF _Ref2931796 \w \h </w:instrText>
      </w:r>
      <w:r>
        <w:fldChar w:fldCharType="separate"/>
      </w:r>
      <w:r w:rsidR="007E5C1F">
        <w:t>9.2(c)(i)</w:t>
      </w:r>
      <w:r>
        <w:fldChar w:fldCharType="end"/>
      </w:r>
      <w:r w:rsidRPr="001E01D2">
        <w:t xml:space="preserve">, </w:t>
      </w:r>
      <w:r w:rsidRPr="003D25C3">
        <w:t xml:space="preserve">to surrender its priority as a first mortgagee over only </w:t>
      </w:r>
      <w:r w:rsidRPr="001E01D2">
        <w:t>that part of the Property that i</w:t>
      </w:r>
      <w:r w:rsidRPr="003D25C3">
        <w:t xml:space="preserve">s to </w:t>
      </w:r>
      <w:r>
        <w:t>b</w:t>
      </w:r>
      <w:r w:rsidRPr="003D25C3">
        <w:t xml:space="preserve">e mortgaged in favour of the lender, and become a second </w:t>
      </w:r>
      <w:r>
        <w:t>ranking mortgagee of that part of the Property;</w:t>
      </w:r>
    </w:p>
    <w:p w14:paraId="29F6A89A" w14:textId="77777777" w:rsidR="004C56A7" w:rsidRPr="003D25C3" w:rsidRDefault="004C56A7" w:rsidP="004C56A7">
      <w:pPr>
        <w:pStyle w:val="MELegal4"/>
      </w:pPr>
      <w:r w:rsidRPr="003D25C3">
        <w:lastRenderedPageBreak/>
        <w:t>the loan money advanced by the lender to the</w:t>
      </w:r>
      <w:r>
        <w:t xml:space="preserve"> Participant </w:t>
      </w:r>
      <w:r w:rsidRPr="003D25C3">
        <w:t xml:space="preserve">is recognised as taking priority over any moneys payable to the </w:t>
      </w:r>
      <w:r>
        <w:t>Department</w:t>
      </w:r>
      <w:r w:rsidRPr="003D25C3">
        <w:t xml:space="preserve"> to the extent provided for above under this Agreement; a</w:t>
      </w:r>
      <w:r>
        <w:t>nd</w:t>
      </w:r>
    </w:p>
    <w:p w14:paraId="76AEF7BB" w14:textId="06F9B0BE" w:rsidR="004C56A7" w:rsidRDefault="004C56A7" w:rsidP="004C56A7">
      <w:pPr>
        <w:pStyle w:val="MELegal4"/>
      </w:pPr>
      <w:r w:rsidRPr="003D25C3">
        <w:t>the priority of the lender un</w:t>
      </w:r>
      <w:r w:rsidRPr="001E01D2">
        <w:t xml:space="preserve">der the first ranking mortgage </w:t>
      </w:r>
      <w:r w:rsidRPr="003D25C3">
        <w:t>will be limited in amount and by condit</w:t>
      </w:r>
      <w:r w:rsidRPr="001E01D2">
        <w:t xml:space="preserve">ion as detailed in clause </w:t>
      </w:r>
      <w:r>
        <w:fldChar w:fldCharType="begin"/>
      </w:r>
      <w:r>
        <w:instrText xml:space="preserve"> REF _Ref1574957 \w \h </w:instrText>
      </w:r>
      <w:r>
        <w:fldChar w:fldCharType="separate"/>
      </w:r>
      <w:r w:rsidR="007E5C1F">
        <w:t>9.2(d)</w:t>
      </w:r>
      <w:r>
        <w:fldChar w:fldCharType="end"/>
      </w:r>
      <w:r w:rsidRPr="003D25C3">
        <w:t>.</w:t>
      </w:r>
    </w:p>
    <w:p w14:paraId="3162AE55" w14:textId="5A48CB47" w:rsidR="004C56A7" w:rsidRDefault="004C56A7" w:rsidP="004C56A7">
      <w:pPr>
        <w:pStyle w:val="MELegal3"/>
        <w:keepNext/>
      </w:pPr>
      <w:bookmarkStart w:id="1054" w:name="_Ref1574957"/>
      <w:r w:rsidRPr="003D25C3">
        <w:t xml:space="preserve">Where the </w:t>
      </w:r>
      <w:r>
        <w:t>Participant</w:t>
      </w:r>
      <w:r w:rsidRPr="003D25C3">
        <w:t xml:space="preserve"> obtains the </w:t>
      </w:r>
      <w:r>
        <w:t>Department's</w:t>
      </w:r>
      <w:r w:rsidRPr="003D25C3">
        <w:t xml:space="preserve"> written approval to obtain finance from a le</w:t>
      </w:r>
      <w:r w:rsidRPr="001E01D2">
        <w:t xml:space="preserve">nder in accordance with clause </w:t>
      </w:r>
      <w:r>
        <w:fldChar w:fldCharType="begin"/>
      </w:r>
      <w:r>
        <w:instrText xml:space="preserve"> REF _Ref1580229 \w \h  \* MERGEFORMAT </w:instrText>
      </w:r>
      <w:r>
        <w:fldChar w:fldCharType="separate"/>
      </w:r>
      <w:r w:rsidR="007E5C1F">
        <w:t>9.2(b)</w:t>
      </w:r>
      <w:r>
        <w:fldChar w:fldCharType="end"/>
      </w:r>
      <w:r w:rsidRPr="003D25C3">
        <w:t>:</w:t>
      </w:r>
      <w:bookmarkEnd w:id="1054"/>
    </w:p>
    <w:p w14:paraId="31C6ADD9" w14:textId="77777777" w:rsidR="004C56A7" w:rsidRDefault="004C56A7" w:rsidP="004C56A7">
      <w:pPr>
        <w:pStyle w:val="MELegal4"/>
      </w:pPr>
      <w:r w:rsidRPr="003D25C3">
        <w:t xml:space="preserve">the </w:t>
      </w:r>
      <w:r>
        <w:t>Participant</w:t>
      </w:r>
      <w:r w:rsidRPr="003D25C3">
        <w:t xml:space="preserve"> must obtain the finance on terms satisfactory to the </w:t>
      </w:r>
      <w:r>
        <w:t>Department</w:t>
      </w:r>
      <w:r w:rsidRPr="001E01D2">
        <w:t>;</w:t>
      </w:r>
    </w:p>
    <w:p w14:paraId="2E0835CD" w14:textId="77777777" w:rsidR="004C56A7" w:rsidRDefault="004C56A7" w:rsidP="004C56A7">
      <w:pPr>
        <w:pStyle w:val="MELegal4"/>
      </w:pPr>
      <w:r w:rsidRPr="003D25C3">
        <w:t xml:space="preserve">the details of the finance, including the amount, any repayments of principal or interests and the details of the lender, must be set out in </w:t>
      </w:r>
      <w:r w:rsidR="007627F4">
        <w:t xml:space="preserve">an amended </w:t>
      </w:r>
      <w:r>
        <w:t>Project Budget</w:t>
      </w:r>
      <w:r w:rsidR="007627F4">
        <w:t xml:space="preserve"> approved by the Department in writing</w:t>
      </w:r>
      <w:r>
        <w:t>;</w:t>
      </w:r>
    </w:p>
    <w:p w14:paraId="0C04B665" w14:textId="77777777" w:rsidR="004C56A7" w:rsidRDefault="004C56A7" w:rsidP="004C56A7">
      <w:pPr>
        <w:pStyle w:val="MELegal4"/>
      </w:pPr>
      <w:r w:rsidRPr="003D25C3">
        <w:t xml:space="preserve">the </w:t>
      </w:r>
      <w:r>
        <w:t>Participant</w:t>
      </w:r>
      <w:r w:rsidRPr="003D25C3">
        <w:t xml:space="preserve"> must enter into </w:t>
      </w:r>
      <w:r w:rsidR="007627F4">
        <w:t xml:space="preserve">a </w:t>
      </w:r>
      <w:r w:rsidRPr="003D25C3">
        <w:t xml:space="preserve">priority </w:t>
      </w:r>
      <w:r>
        <w:t>agreement</w:t>
      </w:r>
      <w:r w:rsidRPr="003D25C3">
        <w:t xml:space="preserve"> (</w:t>
      </w:r>
      <w:r w:rsidRPr="003D25C3">
        <w:rPr>
          <w:b/>
        </w:rPr>
        <w:t>Deed of Priority</w:t>
      </w:r>
      <w:r w:rsidRPr="003D25C3">
        <w:t xml:space="preserve">) with the </w:t>
      </w:r>
      <w:r>
        <w:t>Department</w:t>
      </w:r>
      <w:r w:rsidRPr="003D25C3">
        <w:t xml:space="preserve"> and the lender, which is satisfactory to the </w:t>
      </w:r>
      <w:r>
        <w:t>Department</w:t>
      </w:r>
      <w:r w:rsidRPr="003D25C3">
        <w:t xml:space="preserve"> and under which the lender recognises the </w:t>
      </w:r>
      <w:r>
        <w:t>Department's</w:t>
      </w:r>
      <w:r w:rsidRPr="003D25C3">
        <w:t xml:space="preserve"> rights under this Agreement and recognises the loan money advanced by the lender to the </w:t>
      </w:r>
      <w:r>
        <w:t>Participant</w:t>
      </w:r>
      <w:r w:rsidRPr="003D25C3">
        <w:t xml:space="preserve"> has priority over any moneys payable to the </w:t>
      </w:r>
      <w:r>
        <w:t>Department</w:t>
      </w:r>
      <w:r w:rsidRPr="003D25C3">
        <w:t xml:space="preserve"> under this Agreement</w:t>
      </w:r>
      <w:r w:rsidRPr="001E01D2">
        <w:t>.</w:t>
      </w:r>
    </w:p>
    <w:p w14:paraId="2BD5E7A8" w14:textId="77777777" w:rsidR="004C56A7" w:rsidRDefault="004C56A7" w:rsidP="004C56A7">
      <w:pPr>
        <w:pStyle w:val="MELegal3"/>
        <w:keepNext/>
      </w:pPr>
      <w:r w:rsidRPr="003D25C3">
        <w:t>The Deed of Priority must contain provisions requiring:</w:t>
      </w:r>
    </w:p>
    <w:p w14:paraId="4824DCE4" w14:textId="77777777" w:rsidR="004C56A7" w:rsidRDefault="004C56A7" w:rsidP="004C56A7">
      <w:pPr>
        <w:pStyle w:val="MELegal4"/>
      </w:pPr>
      <w:r>
        <w:t xml:space="preserve">that </w:t>
      </w:r>
      <w:r w:rsidRPr="003D25C3">
        <w:t xml:space="preserve">the lender not to Dispose of the Property without first obtaining the </w:t>
      </w:r>
      <w:r>
        <w:t>Department's</w:t>
      </w:r>
      <w:r w:rsidRPr="003D25C3">
        <w:t xml:space="preserve"> consent in writing;</w:t>
      </w:r>
    </w:p>
    <w:p w14:paraId="493AEDE5" w14:textId="77777777" w:rsidR="004C56A7" w:rsidRPr="001E01D2" w:rsidRDefault="004C56A7" w:rsidP="004C56A7">
      <w:pPr>
        <w:pStyle w:val="MELegal4"/>
      </w:pPr>
      <w:r w:rsidRPr="003D25C3">
        <w:t>each party not to Dispose of its interest in the Property without first causing the party to whom the interest is being disposed (</w:t>
      </w:r>
      <w:r w:rsidRPr="00340AD1">
        <w:rPr>
          <w:b/>
        </w:rPr>
        <w:t>Assignee</w:t>
      </w:r>
      <w:r w:rsidRPr="001E01D2">
        <w:t>) to enter i</w:t>
      </w:r>
      <w:r w:rsidRPr="003D25C3">
        <w:t>nto a deed with each other party to the Deed of Priority by which the Assignee undertakes to be bound by the provisions of the Deed of Priority insofar as they relate to the party Disposing the interest to the Assignee; an</w:t>
      </w:r>
      <w:r>
        <w:t>d</w:t>
      </w:r>
    </w:p>
    <w:p w14:paraId="74C54693" w14:textId="77777777" w:rsidR="00856363" w:rsidRDefault="004C56A7" w:rsidP="00AB33D3">
      <w:pPr>
        <w:pStyle w:val="MELegal4"/>
      </w:pPr>
      <w:r w:rsidRPr="00340AD1">
        <w:t xml:space="preserve">the lender not to provide any additional finance to the </w:t>
      </w:r>
      <w:r>
        <w:t>Participant</w:t>
      </w:r>
      <w:r w:rsidRPr="00340AD1">
        <w:t xml:space="preserve"> without the prior approval in writing of the </w:t>
      </w:r>
      <w:r>
        <w:t>Department</w:t>
      </w:r>
      <w:r w:rsidRPr="00340AD1">
        <w:t>.</w:t>
      </w:r>
      <w:bookmarkStart w:id="1055" w:name="_BPDC_LN_INS_1162"/>
      <w:bookmarkStart w:id="1056" w:name="_BPDC_PR_INS_1163"/>
      <w:bookmarkStart w:id="1057" w:name="_BPDC_LN_INS_1160"/>
      <w:bookmarkStart w:id="1058" w:name="_BPDC_PR_INS_1161"/>
      <w:bookmarkStart w:id="1059" w:name="_BPDC_LN_INS_1158"/>
      <w:bookmarkStart w:id="1060" w:name="_BPDC_PR_INS_1159"/>
      <w:bookmarkEnd w:id="1055"/>
      <w:bookmarkEnd w:id="1056"/>
      <w:bookmarkEnd w:id="1057"/>
      <w:bookmarkEnd w:id="1058"/>
      <w:bookmarkEnd w:id="1059"/>
      <w:bookmarkEnd w:id="1060"/>
    </w:p>
    <w:p w14:paraId="4F31742E" w14:textId="3405E9CA" w:rsidR="002A472B" w:rsidRDefault="002A472B" w:rsidP="00E56360">
      <w:bookmarkStart w:id="1061" w:name="_BPDC_LN_INS_1156"/>
      <w:bookmarkStart w:id="1062" w:name="_BPDC_PR_INS_1157"/>
      <w:bookmarkStart w:id="1063" w:name="_BPDC_LN_INS_1154"/>
      <w:bookmarkStart w:id="1064" w:name="_BPDC_PR_INS_1155"/>
      <w:bookmarkStart w:id="1065" w:name="_BPDC_LN_INS_1152"/>
      <w:bookmarkStart w:id="1066" w:name="_BPDC_PR_INS_1153"/>
      <w:bookmarkEnd w:id="1061"/>
      <w:bookmarkEnd w:id="1062"/>
      <w:bookmarkEnd w:id="1063"/>
      <w:bookmarkEnd w:id="1064"/>
      <w:bookmarkEnd w:id="1065"/>
      <w:bookmarkEnd w:id="1066"/>
      <w:r>
        <w:t>[</w:t>
      </w:r>
      <w:r w:rsidRPr="00E56360">
        <w:rPr>
          <w:b/>
          <w:i/>
          <w:highlight w:val="lightGray"/>
        </w:rPr>
        <w:t>Note to Applicants: The following clause</w:t>
      </w:r>
      <w:r w:rsidR="007627F4">
        <w:rPr>
          <w:b/>
          <w:i/>
          <w:highlight w:val="lightGray"/>
        </w:rPr>
        <w:t> </w:t>
      </w:r>
      <w:r w:rsidR="007627F4">
        <w:rPr>
          <w:b/>
          <w:i/>
          <w:highlight w:val="lightGray"/>
        </w:rPr>
        <w:fldChar w:fldCharType="begin"/>
      </w:r>
      <w:r w:rsidR="007627F4">
        <w:rPr>
          <w:b/>
          <w:i/>
          <w:highlight w:val="lightGray"/>
        </w:rPr>
        <w:instrText xml:space="preserve"> REF _Ref25266940 \w \h </w:instrText>
      </w:r>
      <w:r w:rsidR="007627F4">
        <w:rPr>
          <w:b/>
          <w:i/>
          <w:highlight w:val="lightGray"/>
        </w:rPr>
      </w:r>
      <w:r w:rsidR="007627F4">
        <w:rPr>
          <w:b/>
          <w:i/>
          <w:highlight w:val="lightGray"/>
        </w:rPr>
        <w:fldChar w:fldCharType="separate"/>
      </w:r>
      <w:r w:rsidR="007E5C1F">
        <w:rPr>
          <w:b/>
          <w:i/>
          <w:highlight w:val="lightGray"/>
        </w:rPr>
        <w:t>9.3</w:t>
      </w:r>
      <w:r w:rsidR="007627F4">
        <w:rPr>
          <w:b/>
          <w:i/>
          <w:highlight w:val="lightGray"/>
        </w:rPr>
        <w:fldChar w:fldCharType="end"/>
      </w:r>
      <w:r w:rsidR="004C6F7A" w:rsidRPr="00E56360">
        <w:rPr>
          <w:b/>
          <w:i/>
          <w:highlight w:val="lightGray"/>
        </w:rPr>
        <w:t xml:space="preserve"> </w:t>
      </w:r>
      <w:r w:rsidRPr="00E56360">
        <w:rPr>
          <w:b/>
          <w:i/>
          <w:highlight w:val="lightGray"/>
        </w:rPr>
        <w:t xml:space="preserve">will be retained in all agreements, </w:t>
      </w:r>
      <w:r w:rsidR="009E7CB2">
        <w:rPr>
          <w:b/>
          <w:i/>
          <w:highlight w:val="lightGray"/>
        </w:rPr>
        <w:t>provided the value of the Funds is $1 million or more</w:t>
      </w:r>
      <w:r w:rsidRPr="00E56360">
        <w:rPr>
          <w:b/>
          <w:i/>
          <w:highlight w:val="lightGray"/>
        </w:rPr>
        <w:t>.</w:t>
      </w:r>
      <w:r>
        <w:t>]</w:t>
      </w:r>
      <w:r w:rsidR="00AB33D3">
        <w:t xml:space="preserve"> </w:t>
      </w:r>
    </w:p>
    <w:p w14:paraId="3742EF70" w14:textId="77777777" w:rsidR="004C56A7" w:rsidRDefault="004C56A7" w:rsidP="00AC679D">
      <w:pPr>
        <w:pStyle w:val="MELegal2"/>
        <w:keepNext w:val="0"/>
      </w:pPr>
      <w:bookmarkStart w:id="1067" w:name="_Ref25266940"/>
      <w:r>
        <w:t>No encumbrances</w:t>
      </w:r>
      <w:bookmarkEnd w:id="1067"/>
    </w:p>
    <w:p w14:paraId="1DE876A7" w14:textId="77777777" w:rsidR="004C56A7" w:rsidRDefault="004C56A7" w:rsidP="00AC679D">
      <w:pPr>
        <w:pStyle w:val="MELegal3"/>
      </w:pPr>
      <w:bookmarkStart w:id="1068" w:name="_Ref2932362"/>
      <w:r>
        <w:t>The Participant must not permit, create or grant, or enter into any agreement to permit, create or grant, any restrictive covenants, restriction on use, easements, encumbrances, interests, mortgages, caveats, leases or rights affecting the Property or the Participant's interest in the Property after the Date of this Agreement, without first obtaining the written consent of the Department.</w:t>
      </w:r>
      <w:bookmarkEnd w:id="1068"/>
    </w:p>
    <w:p w14:paraId="7A1CABC6" w14:textId="6AA40BAA" w:rsidR="004C56A7" w:rsidRPr="00F12732" w:rsidRDefault="004C56A7" w:rsidP="00AC679D">
      <w:pPr>
        <w:pStyle w:val="MELegal3"/>
      </w:pPr>
      <w:r>
        <w:t>The Department must no</w:t>
      </w:r>
      <w:r w:rsidR="00CD3ED1">
        <w:t>t</w:t>
      </w:r>
      <w:r>
        <w:t xml:space="preserve"> unreasonably withhold or delay its consent to a matter referred to in clause </w:t>
      </w:r>
      <w:r w:rsidR="002A472B">
        <w:fldChar w:fldCharType="begin"/>
      </w:r>
      <w:r w:rsidR="002A472B">
        <w:instrText xml:space="preserve"> REF _Ref2932362 \w \h </w:instrText>
      </w:r>
      <w:r w:rsidR="002A472B">
        <w:fldChar w:fldCharType="separate"/>
      </w:r>
      <w:r w:rsidR="007E5C1F">
        <w:t>9.3(a)</w:t>
      </w:r>
      <w:r w:rsidR="002A472B">
        <w:fldChar w:fldCharType="end"/>
      </w:r>
      <w:r>
        <w:t>.</w:t>
      </w:r>
    </w:p>
    <w:p w14:paraId="38F6B33B" w14:textId="77777777" w:rsidR="004C56A7" w:rsidRDefault="004C56A7" w:rsidP="00BA451A">
      <w:pPr>
        <w:pStyle w:val="MELegal1"/>
        <w:keepLines/>
      </w:pPr>
      <w:bookmarkStart w:id="1069" w:name="_Toc970526"/>
      <w:bookmarkStart w:id="1070" w:name="_Toc971331"/>
      <w:bookmarkStart w:id="1071" w:name="_Toc1143442"/>
      <w:bookmarkStart w:id="1072" w:name="_Ref882231"/>
      <w:bookmarkStart w:id="1073" w:name="_Ref883803"/>
      <w:bookmarkStart w:id="1074" w:name="_Ref886660"/>
      <w:bookmarkStart w:id="1075" w:name="_Toc970531"/>
      <w:bookmarkStart w:id="1076" w:name="_Toc971336"/>
      <w:bookmarkStart w:id="1077" w:name="_Toc1143443"/>
      <w:bookmarkStart w:id="1078" w:name="_Toc1644745"/>
      <w:bookmarkStart w:id="1079" w:name="_Toc1644957"/>
      <w:bookmarkStart w:id="1080" w:name="_Toc1646717"/>
      <w:bookmarkStart w:id="1081" w:name="_Toc1647692"/>
      <w:bookmarkStart w:id="1082" w:name="_Toc4592520"/>
      <w:bookmarkStart w:id="1083" w:name="_Toc25675385"/>
      <w:bookmarkStart w:id="1084" w:name="_Toc25739495"/>
      <w:bookmarkStart w:id="1085" w:name="_DTBK2786"/>
      <w:bookmarkEnd w:id="1034"/>
      <w:bookmarkEnd w:id="1040"/>
      <w:bookmarkEnd w:id="1041"/>
      <w:bookmarkEnd w:id="1042"/>
      <w:bookmarkEnd w:id="1043"/>
      <w:bookmarkEnd w:id="1044"/>
      <w:bookmarkEnd w:id="1045"/>
      <w:bookmarkEnd w:id="1046"/>
      <w:bookmarkEnd w:id="1069"/>
      <w:bookmarkEnd w:id="1070"/>
      <w:bookmarkEnd w:id="1071"/>
      <w:r>
        <w:t>Designated Use</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14:paraId="6B46B247" w14:textId="77777777" w:rsidR="004C56A7" w:rsidRDefault="004C56A7" w:rsidP="00BA451A">
      <w:pPr>
        <w:pStyle w:val="MELegal2"/>
        <w:keepLines/>
      </w:pPr>
      <w:bookmarkStart w:id="1086" w:name="_Toc970532"/>
      <w:bookmarkStart w:id="1087" w:name="_Toc971337"/>
      <w:bookmarkStart w:id="1088" w:name="_Toc1143444"/>
      <w:bookmarkStart w:id="1089" w:name="_Ref1559482"/>
      <w:bookmarkStart w:id="1090" w:name="_Toc1644746"/>
      <w:bookmarkStart w:id="1091" w:name="_Toc1644958"/>
      <w:bookmarkStart w:id="1092" w:name="_Toc1647511"/>
      <w:bookmarkStart w:id="1093" w:name="_Toc1647693"/>
      <w:bookmarkStart w:id="1094" w:name="_Ref25161769"/>
      <w:bookmarkStart w:id="1095" w:name="_DTBK2787"/>
      <w:bookmarkStart w:id="1096" w:name="_Ref883739"/>
      <w:bookmarkEnd w:id="1085"/>
      <w:r>
        <w:t>Participant undertaking</w:t>
      </w:r>
      <w:bookmarkEnd w:id="1086"/>
      <w:bookmarkEnd w:id="1087"/>
      <w:bookmarkEnd w:id="1088"/>
      <w:bookmarkEnd w:id="1089"/>
      <w:bookmarkEnd w:id="1090"/>
      <w:bookmarkEnd w:id="1091"/>
      <w:bookmarkEnd w:id="1092"/>
      <w:bookmarkEnd w:id="1093"/>
      <w:bookmarkEnd w:id="1094"/>
      <w:r>
        <w:t xml:space="preserve"> </w:t>
      </w:r>
    </w:p>
    <w:p w14:paraId="12323173" w14:textId="77777777" w:rsidR="004C56A7" w:rsidRDefault="004C56A7" w:rsidP="00BA451A">
      <w:pPr>
        <w:keepNext/>
        <w:keepLines/>
        <w:ind w:firstLine="680"/>
      </w:pPr>
      <w:bookmarkStart w:id="1097" w:name="_Toc970533"/>
      <w:bookmarkStart w:id="1098" w:name="_Toc971338"/>
      <w:bookmarkStart w:id="1099" w:name="_DTBK2788"/>
      <w:bookmarkEnd w:id="1095"/>
      <w:r>
        <w:t>The Participant undertakes:</w:t>
      </w:r>
      <w:bookmarkEnd w:id="1096"/>
      <w:bookmarkEnd w:id="1097"/>
      <w:bookmarkEnd w:id="1098"/>
    </w:p>
    <w:p w14:paraId="2A9FD2BC" w14:textId="77777777" w:rsidR="004C56A7" w:rsidRDefault="004C56A7" w:rsidP="00BA451A">
      <w:pPr>
        <w:pStyle w:val="MELegal3"/>
        <w:keepNext/>
        <w:keepLines/>
      </w:pPr>
      <w:bookmarkStart w:id="1100" w:name="_DTBK2789"/>
      <w:bookmarkEnd w:id="1099"/>
      <w:r>
        <w:t>for the Designated Use Period:</w:t>
      </w:r>
    </w:p>
    <w:p w14:paraId="5064347D" w14:textId="77777777" w:rsidR="004C56A7" w:rsidRPr="00033A16" w:rsidRDefault="004C56A7" w:rsidP="00BA451A">
      <w:pPr>
        <w:pStyle w:val="MELegal4"/>
      </w:pPr>
      <w:bookmarkStart w:id="1101" w:name="_DTBK2240"/>
      <w:bookmarkEnd w:id="1100"/>
      <w:r>
        <w:t xml:space="preserve">to use the Property and the Works, or to ensure the Property and the Works are </w:t>
      </w:r>
      <w:r w:rsidRPr="00033A16">
        <w:t xml:space="preserve">used, for the Designated Use; </w:t>
      </w:r>
    </w:p>
    <w:p w14:paraId="2F3E701C" w14:textId="46C5B707" w:rsidR="004C56A7" w:rsidRDefault="004C56A7" w:rsidP="00BA451A">
      <w:pPr>
        <w:pStyle w:val="MELegal4"/>
      </w:pPr>
      <w:bookmarkStart w:id="1102" w:name="_Ref2617232"/>
      <w:bookmarkStart w:id="1103" w:name="_DTBK2241"/>
      <w:bookmarkEnd w:id="1101"/>
      <w:r>
        <w:t>except in the case of an Unforeseen Event</w:t>
      </w:r>
      <w:r w:rsidRPr="00033A16">
        <w:t>, to</w:t>
      </w:r>
      <w:r>
        <w:t xml:space="preserve"> ensure the Property and the Works are not left unused or unoccupied for a period in excess of four weeks without first obtaining the written consent of the Department; </w:t>
      </w:r>
      <w:r w:rsidR="00672407">
        <w:t>and</w:t>
      </w:r>
      <w:bookmarkEnd w:id="1102"/>
    </w:p>
    <w:p w14:paraId="095FADB4" w14:textId="77777777" w:rsidR="004C56A7" w:rsidRDefault="004C56A7" w:rsidP="00BA451A">
      <w:pPr>
        <w:pStyle w:val="MELegal4"/>
      </w:pPr>
      <w:bookmarkStart w:id="1104" w:name="_DTBK2242"/>
      <w:bookmarkEnd w:id="1103"/>
      <w:r>
        <w:t>not to use the Property or the Works, or permit the Property or the Works to be used, for any purpose other than the Designated Use; and</w:t>
      </w:r>
    </w:p>
    <w:p w14:paraId="36978977" w14:textId="77777777" w:rsidR="004C56A7" w:rsidRDefault="004C56A7" w:rsidP="00BA451A">
      <w:pPr>
        <w:pStyle w:val="MELegal3"/>
      </w:pPr>
      <w:bookmarkStart w:id="1105" w:name="_DTBK2243"/>
      <w:bookmarkEnd w:id="1104"/>
      <w:r>
        <w:t xml:space="preserve">at all times during the </w:t>
      </w:r>
      <w:r w:rsidRPr="00340AD1">
        <w:t>Project Period</w:t>
      </w:r>
      <w:r w:rsidRPr="004F6011">
        <w:t xml:space="preserve"> and</w:t>
      </w:r>
      <w:r>
        <w:t xml:space="preserve"> until expiry of the Designated Use Period:</w:t>
      </w:r>
    </w:p>
    <w:p w14:paraId="6E81611C" w14:textId="77777777" w:rsidR="004C56A7" w:rsidRDefault="004C56A7" w:rsidP="00BA451A">
      <w:pPr>
        <w:pStyle w:val="MELegal4"/>
      </w:pPr>
      <w:bookmarkStart w:id="1106" w:name="_DTBK2244"/>
      <w:bookmarkEnd w:id="1105"/>
      <w:r>
        <w:lastRenderedPageBreak/>
        <w:t>to safeguard the Property and the Works against loss, damage and unauthorised use;</w:t>
      </w:r>
    </w:p>
    <w:p w14:paraId="747768ED" w14:textId="77777777" w:rsidR="004C56A7" w:rsidRDefault="004C56A7" w:rsidP="00BA451A">
      <w:pPr>
        <w:pStyle w:val="MELegal4"/>
      </w:pPr>
      <w:bookmarkStart w:id="1107" w:name="_DTBK2245"/>
      <w:bookmarkEnd w:id="1106"/>
      <w:r>
        <w:t>to maintain the Property and the Works in good condition;</w:t>
      </w:r>
    </w:p>
    <w:p w14:paraId="240152BF" w14:textId="77777777" w:rsidR="004C56A7" w:rsidRDefault="004C56A7" w:rsidP="00BA451A">
      <w:pPr>
        <w:pStyle w:val="MELegal4"/>
      </w:pPr>
      <w:bookmarkStart w:id="1108" w:name="_DTBK2246"/>
      <w:bookmarkEnd w:id="1107"/>
      <w:r>
        <w:t>to reinstate the Property and the Works if they are damaged or destroyed;</w:t>
      </w:r>
      <w:r w:rsidR="00672407">
        <w:t xml:space="preserve"> and </w:t>
      </w:r>
    </w:p>
    <w:p w14:paraId="61D02C98" w14:textId="77777777" w:rsidR="004C56A7" w:rsidRDefault="004C56A7" w:rsidP="00BA451A">
      <w:pPr>
        <w:pStyle w:val="MELegal4"/>
      </w:pPr>
      <w:bookmarkStart w:id="1109" w:name="_DTBK2247"/>
      <w:bookmarkEnd w:id="1108"/>
      <w:r>
        <w:t>not to grant or Dispose of any interest in the Property, or any part of the Property, without first:</w:t>
      </w:r>
    </w:p>
    <w:p w14:paraId="0A4BC0CD" w14:textId="77777777" w:rsidR="004C56A7" w:rsidRDefault="004C56A7" w:rsidP="00BA451A">
      <w:pPr>
        <w:pStyle w:val="MELegal5"/>
      </w:pPr>
      <w:bookmarkStart w:id="1110" w:name="_DTBK2790"/>
      <w:bookmarkEnd w:id="1109"/>
      <w:r>
        <w:t xml:space="preserve">obtaining the Department's consent in writing </w:t>
      </w:r>
      <w:r w:rsidRPr="00444F27">
        <w:t xml:space="preserve">(such consent may be withheld at the </w:t>
      </w:r>
      <w:r>
        <w:t>Department's</w:t>
      </w:r>
      <w:r w:rsidRPr="00444F27">
        <w:t xml:space="preserve"> discretion)</w:t>
      </w:r>
      <w:r>
        <w:t>; and</w:t>
      </w:r>
    </w:p>
    <w:p w14:paraId="17303C6F" w14:textId="77777777" w:rsidR="00C46C1E" w:rsidRDefault="004C56A7" w:rsidP="00BA451A">
      <w:pPr>
        <w:pStyle w:val="MELegal5"/>
      </w:pPr>
      <w:bookmarkStart w:id="1111" w:name="_DTBK2248"/>
      <w:bookmarkEnd w:id="1110"/>
      <w:r>
        <w:t>requiring the purchaser, transferee, lessee, licensee, mortgagee, chargee or other disponee, to enter into a deed of covenant with the Department, on terms acceptable to the Department under which the purchaser, transferee, lessee, licensee, mortgagee, chargee or other disponee covenants in favour of the Department to use the Property and the Works for the Designated Use until the expiry of the Designated Use Period</w:t>
      </w:r>
      <w:r w:rsidR="00672407">
        <w:t xml:space="preserve">. </w:t>
      </w:r>
    </w:p>
    <w:p w14:paraId="308B3E80" w14:textId="77777777" w:rsidR="004C56A7" w:rsidRDefault="004C56A7" w:rsidP="004C56A7">
      <w:pPr>
        <w:pStyle w:val="MELegal2"/>
      </w:pPr>
      <w:bookmarkStart w:id="1112" w:name="_Toc970534"/>
      <w:bookmarkStart w:id="1113" w:name="_Toc971339"/>
      <w:bookmarkStart w:id="1114" w:name="_Toc1143445"/>
      <w:bookmarkStart w:id="1115" w:name="_Toc1644747"/>
      <w:bookmarkStart w:id="1116" w:name="_Toc1644959"/>
      <w:bookmarkStart w:id="1117" w:name="_Toc1647512"/>
      <w:bookmarkStart w:id="1118" w:name="_Toc1647694"/>
      <w:bookmarkStart w:id="1119" w:name="_Ref1658099"/>
      <w:bookmarkStart w:id="1120" w:name="_Ref22202508"/>
      <w:bookmarkStart w:id="1121" w:name="_DTBK2791"/>
      <w:bookmarkStart w:id="1122" w:name="_Ref883758"/>
      <w:bookmarkEnd w:id="1111"/>
      <w:r>
        <w:t>Participant to repay</w:t>
      </w:r>
      <w:bookmarkEnd w:id="1112"/>
      <w:bookmarkEnd w:id="1113"/>
      <w:bookmarkEnd w:id="1114"/>
      <w:bookmarkEnd w:id="1115"/>
      <w:bookmarkEnd w:id="1116"/>
      <w:bookmarkEnd w:id="1117"/>
      <w:bookmarkEnd w:id="1118"/>
      <w:bookmarkEnd w:id="1119"/>
      <w:bookmarkEnd w:id="1120"/>
    </w:p>
    <w:p w14:paraId="68E9759C" w14:textId="0BAD86BA" w:rsidR="004C56A7" w:rsidRDefault="004C56A7" w:rsidP="004C56A7">
      <w:pPr>
        <w:pStyle w:val="MELegal3"/>
      </w:pPr>
      <w:bookmarkStart w:id="1123" w:name="_Toc970535"/>
      <w:bookmarkStart w:id="1124" w:name="_Toc971340"/>
      <w:bookmarkStart w:id="1125" w:name="_Ref1567763"/>
      <w:bookmarkStart w:id="1126" w:name="_Ref1567767"/>
      <w:bookmarkStart w:id="1127" w:name="_DTBK2792"/>
      <w:bookmarkEnd w:id="1121"/>
      <w:r>
        <w:t>If within the Designated Use Period, the Department is satisfied on reasonable grounds that the Participant has failed to comply with any of its obligations under clause </w:t>
      </w:r>
      <w:r>
        <w:fldChar w:fldCharType="begin"/>
      </w:r>
      <w:r>
        <w:instrText xml:space="preserve"> REF _Ref1559482 \n \h </w:instrText>
      </w:r>
      <w:r>
        <w:fldChar w:fldCharType="separate"/>
      </w:r>
      <w:r w:rsidR="007E5C1F">
        <w:t>10.1</w:t>
      </w:r>
      <w:r>
        <w:fldChar w:fldCharType="end"/>
      </w:r>
      <w:r>
        <w:t>, the Department may by written notice to the Participant require the Participant to repay to the Department the relevant amount calculated in accordance with Item </w:t>
      </w:r>
      <w:r>
        <w:fldChar w:fldCharType="begin"/>
      </w:r>
      <w:r>
        <w:instrText xml:space="preserve"> REF Item_O \n \h </w:instrText>
      </w:r>
      <w:r>
        <w:fldChar w:fldCharType="separate"/>
      </w:r>
      <w:r w:rsidR="007E5C1F">
        <w:t>10</w:t>
      </w:r>
      <w:r>
        <w:fldChar w:fldCharType="end"/>
      </w:r>
      <w:r>
        <w:t xml:space="preserve"> of </w:t>
      </w:r>
      <w:r>
        <w:fldChar w:fldCharType="begin"/>
      </w:r>
      <w:r>
        <w:instrText xml:space="preserve"> REF _Ref1132136 \w \h </w:instrText>
      </w:r>
      <w:r>
        <w:fldChar w:fldCharType="separate"/>
      </w:r>
      <w:r w:rsidR="007E5C1F">
        <w:t>Schedule 1</w:t>
      </w:r>
      <w:r>
        <w:fldChar w:fldCharType="end"/>
      </w:r>
      <w:r w:rsidR="000B6AD6">
        <w:t xml:space="preserve">. </w:t>
      </w:r>
      <w:r>
        <w:t>The Participant must pay to the Department the amount set out in the notice, within 20 Business Days of the da</w:t>
      </w:r>
      <w:r w:rsidR="000B6AD6">
        <w:t>te of the Department's notice.</w:t>
      </w:r>
      <w:r>
        <w:t xml:space="preserve"> If the Participant fails to make payment within 20 Business Days, the Department may recover the amount specified in its notice as a debt due from the Participant.</w:t>
      </w:r>
      <w:bookmarkEnd w:id="1122"/>
      <w:bookmarkEnd w:id="1123"/>
      <w:bookmarkEnd w:id="1124"/>
      <w:bookmarkEnd w:id="1125"/>
      <w:bookmarkEnd w:id="1126"/>
    </w:p>
    <w:p w14:paraId="5F51DBF4" w14:textId="77777777" w:rsidR="004C56A7" w:rsidRDefault="004C56A7" w:rsidP="004C56A7">
      <w:pPr>
        <w:pStyle w:val="MELegal3"/>
        <w:keepNext/>
        <w:ind w:left="1360" w:hanging="680"/>
      </w:pPr>
      <w:bookmarkStart w:id="1128" w:name="_Toc970536"/>
      <w:bookmarkStart w:id="1129" w:name="_Toc971341"/>
      <w:bookmarkStart w:id="1130" w:name="_DTBK2793"/>
      <w:bookmarkEnd w:id="1127"/>
      <w:r>
        <w:t>The Participant acknowledges and agrees that:</w:t>
      </w:r>
      <w:bookmarkEnd w:id="1128"/>
      <w:bookmarkEnd w:id="1129"/>
    </w:p>
    <w:p w14:paraId="62700A43" w14:textId="41B5C4EB" w:rsidR="004C56A7" w:rsidRDefault="004C56A7" w:rsidP="004C56A7">
      <w:pPr>
        <w:pStyle w:val="MELegal4"/>
      </w:pPr>
      <w:bookmarkStart w:id="1131" w:name="_DTBK2794"/>
      <w:bookmarkEnd w:id="1130"/>
      <w:r>
        <w:t>the amounts payable by the Participant under clause </w:t>
      </w:r>
      <w:r>
        <w:fldChar w:fldCharType="begin"/>
      </w:r>
      <w:r>
        <w:instrText xml:space="preserve"> REF _Ref1567767 \w \h </w:instrText>
      </w:r>
      <w:r>
        <w:fldChar w:fldCharType="separate"/>
      </w:r>
      <w:r w:rsidR="007E5C1F">
        <w:t>10.2(a)</w:t>
      </w:r>
      <w:r>
        <w:fldChar w:fldCharType="end"/>
      </w:r>
      <w:r>
        <w:t xml:space="preserve"> represent a genuine and reasonable pre-estimate of the loss to the Department; and</w:t>
      </w:r>
    </w:p>
    <w:p w14:paraId="7F469862" w14:textId="214B7383" w:rsidR="004C56A7" w:rsidRDefault="004C56A7" w:rsidP="004C56A7">
      <w:pPr>
        <w:pStyle w:val="MELegal4"/>
      </w:pPr>
      <w:bookmarkStart w:id="1132" w:name="_DTBK2795"/>
      <w:bookmarkEnd w:id="1131"/>
      <w:r>
        <w:t>the Participant releases the Department from all claims arising out of or in connection with the Department's rights under clause </w:t>
      </w:r>
      <w:r>
        <w:fldChar w:fldCharType="begin"/>
      </w:r>
      <w:r>
        <w:instrText xml:space="preserve"> REF _Ref1567767 \w \h </w:instrText>
      </w:r>
      <w:r>
        <w:fldChar w:fldCharType="separate"/>
      </w:r>
      <w:r w:rsidR="007E5C1F">
        <w:t>10.2(a)</w:t>
      </w:r>
      <w:r>
        <w:fldChar w:fldCharType="end"/>
      </w:r>
      <w:r>
        <w:t>.</w:t>
      </w:r>
    </w:p>
    <w:p w14:paraId="5250E4F5" w14:textId="77777777" w:rsidR="004C56A7" w:rsidRDefault="004C56A7" w:rsidP="004C56A7">
      <w:pPr>
        <w:pStyle w:val="MELegal2"/>
      </w:pPr>
      <w:bookmarkStart w:id="1133" w:name="_Toc970537"/>
      <w:bookmarkStart w:id="1134" w:name="_Toc971342"/>
      <w:bookmarkStart w:id="1135" w:name="_Toc1143446"/>
      <w:bookmarkStart w:id="1136" w:name="_Toc1644748"/>
      <w:bookmarkStart w:id="1137" w:name="_Toc1644960"/>
      <w:bookmarkStart w:id="1138" w:name="_Toc1647513"/>
      <w:bookmarkStart w:id="1139" w:name="_Toc1647695"/>
      <w:bookmarkStart w:id="1140" w:name="_Ref25161779"/>
      <w:bookmarkEnd w:id="1132"/>
      <w:r w:rsidRPr="00AF4C98">
        <w:t>Industry accreditation standards</w:t>
      </w:r>
      <w:bookmarkEnd w:id="1133"/>
      <w:bookmarkEnd w:id="1134"/>
      <w:bookmarkEnd w:id="1135"/>
      <w:bookmarkEnd w:id="1136"/>
      <w:bookmarkEnd w:id="1137"/>
      <w:bookmarkEnd w:id="1138"/>
      <w:bookmarkEnd w:id="1139"/>
      <w:bookmarkEnd w:id="1140"/>
      <w:r w:rsidRPr="00AF4C98">
        <w:t xml:space="preserve"> </w:t>
      </w:r>
    </w:p>
    <w:p w14:paraId="046C6080" w14:textId="77777777" w:rsidR="004C56A7" w:rsidRDefault="004C56A7" w:rsidP="004C56A7">
      <w:pPr>
        <w:pStyle w:val="MELegal3"/>
        <w:numPr>
          <w:ilvl w:val="0"/>
          <w:numId w:val="0"/>
        </w:numPr>
        <w:ind w:left="680"/>
      </w:pPr>
      <w:bookmarkStart w:id="1141" w:name="_Toc970538"/>
      <w:bookmarkStart w:id="1142" w:name="_Toc971343"/>
      <w:bookmarkStart w:id="1143" w:name="_DTBK2249"/>
      <w:r w:rsidRPr="008D7B88">
        <w:t>The Participant must take all reasonable steps to ensure that any services provided during the Designated Use Period meet all relevant industry accreditation standards and any requirements to be registered and licensed</w:t>
      </w:r>
      <w:r>
        <w:t>.</w:t>
      </w:r>
      <w:bookmarkEnd w:id="1141"/>
      <w:bookmarkEnd w:id="1142"/>
      <w:r>
        <w:t xml:space="preserve"> </w:t>
      </w:r>
    </w:p>
    <w:p w14:paraId="4CBECBA4" w14:textId="77777777" w:rsidR="00725931" w:rsidRDefault="00725931" w:rsidP="00E56360">
      <w:pPr>
        <w:pStyle w:val="MELegal1"/>
      </w:pPr>
      <w:bookmarkStart w:id="1144" w:name="_Ref23253739"/>
      <w:bookmarkStart w:id="1145" w:name="_Ref23253869"/>
      <w:bookmarkStart w:id="1146" w:name="_Ref25161785"/>
      <w:bookmarkStart w:id="1147" w:name="_Toc25675386"/>
      <w:bookmarkStart w:id="1148" w:name="_Toc25739496"/>
      <w:r>
        <w:t>Specialist Services</w:t>
      </w:r>
      <w:bookmarkEnd w:id="1144"/>
      <w:bookmarkEnd w:id="1145"/>
      <w:bookmarkEnd w:id="1146"/>
      <w:bookmarkEnd w:id="1147"/>
      <w:bookmarkEnd w:id="1148"/>
    </w:p>
    <w:p w14:paraId="4E9734CF" w14:textId="77777777" w:rsidR="00725931" w:rsidRDefault="00725931" w:rsidP="00E56360">
      <w:pPr>
        <w:pStyle w:val="MELegal2"/>
      </w:pPr>
      <w:r>
        <w:t>General</w:t>
      </w:r>
    </w:p>
    <w:p w14:paraId="19D1C810" w14:textId="77777777" w:rsidR="00725931" w:rsidRDefault="00725931" w:rsidP="00725931">
      <w:pPr>
        <w:ind w:firstLine="680"/>
      </w:pPr>
      <w:r>
        <w:t xml:space="preserve">During the Designated Use Period, the Participant must: </w:t>
      </w:r>
    </w:p>
    <w:p w14:paraId="1FF4BFA4" w14:textId="67348DFC" w:rsidR="00725931" w:rsidRDefault="00725931" w:rsidP="00725931">
      <w:pPr>
        <w:pStyle w:val="MELegal3"/>
      </w:pPr>
      <w:r>
        <w:t xml:space="preserve">maintain an arrangement with the Specialist Service Provider specified in Item </w:t>
      </w:r>
      <w:r w:rsidR="00E2235F">
        <w:fldChar w:fldCharType="begin"/>
      </w:r>
      <w:r w:rsidR="00E2235F">
        <w:instrText xml:space="preserve"> REF _Ref23252992 \n \h </w:instrText>
      </w:r>
      <w:r w:rsidR="00E2235F">
        <w:fldChar w:fldCharType="separate"/>
      </w:r>
      <w:r w:rsidR="007E5C1F">
        <w:t>2.6</w:t>
      </w:r>
      <w:r w:rsidR="00E2235F">
        <w:fldChar w:fldCharType="end"/>
      </w:r>
      <w:r>
        <w:t xml:space="preserve"> of Schedule 1 or other </w:t>
      </w:r>
      <w:r w:rsidR="001E4673">
        <w:t xml:space="preserve">an </w:t>
      </w:r>
      <w:r>
        <w:t xml:space="preserve">Specialist Service </w:t>
      </w:r>
      <w:r w:rsidR="001E4673">
        <w:t xml:space="preserve">Provider </w:t>
      </w:r>
      <w:r>
        <w:t xml:space="preserve">approved by the Department in writing from time to time; and </w:t>
      </w:r>
    </w:p>
    <w:p w14:paraId="0B68C867" w14:textId="01DD1C44" w:rsidR="00725931" w:rsidRPr="00BA451A" w:rsidRDefault="00725931" w:rsidP="00E56360">
      <w:pPr>
        <w:pStyle w:val="MELegal3"/>
      </w:pPr>
      <w:r>
        <w:t xml:space="preserve">without limiting clause </w:t>
      </w:r>
      <w:r>
        <w:fldChar w:fldCharType="begin"/>
      </w:r>
      <w:r>
        <w:instrText xml:space="preserve"> REF _Ref22194495 \r \h </w:instrText>
      </w:r>
      <w:r>
        <w:fldChar w:fldCharType="separate"/>
      </w:r>
      <w:r w:rsidR="007E5C1F">
        <w:t>32.1</w:t>
      </w:r>
      <w:r>
        <w:fldChar w:fldCharType="end"/>
      </w:r>
      <w:r>
        <w:t xml:space="preserve">, comply with, and ensure its Personnel (including any Specialist Service Provider) comply with the requirements of clauses </w:t>
      </w:r>
      <w:r>
        <w:fldChar w:fldCharType="begin"/>
      </w:r>
      <w:r>
        <w:instrText xml:space="preserve"> REF _Ref23241764 \w \h </w:instrText>
      </w:r>
      <w:r>
        <w:fldChar w:fldCharType="separate"/>
      </w:r>
      <w:r w:rsidR="007E5C1F">
        <w:t>11.2</w:t>
      </w:r>
      <w:r>
        <w:fldChar w:fldCharType="end"/>
      </w:r>
      <w:r>
        <w:t xml:space="preserve"> and </w:t>
      </w:r>
      <w:r>
        <w:fldChar w:fldCharType="begin"/>
      </w:r>
      <w:r>
        <w:instrText xml:space="preserve"> REF _Ref23242214 \w \h </w:instrText>
      </w:r>
      <w:r>
        <w:fldChar w:fldCharType="separate"/>
      </w:r>
      <w:r w:rsidR="007E5C1F">
        <w:t>11.3</w:t>
      </w:r>
      <w:r>
        <w:fldChar w:fldCharType="end"/>
      </w:r>
      <w:r>
        <w:t xml:space="preserve">. </w:t>
      </w:r>
    </w:p>
    <w:p w14:paraId="4DDCD861" w14:textId="77777777" w:rsidR="00725931" w:rsidRDefault="00725931" w:rsidP="00725931">
      <w:pPr>
        <w:pStyle w:val="MELegal2"/>
      </w:pPr>
      <w:bookmarkStart w:id="1149" w:name="_Ref23241764"/>
      <w:r>
        <w:t>Vulnerable persons</w:t>
      </w:r>
      <w:bookmarkEnd w:id="1149"/>
    </w:p>
    <w:p w14:paraId="2C65ED96" w14:textId="6F8691C3" w:rsidR="00725931" w:rsidRDefault="00725931" w:rsidP="00725931">
      <w:pPr>
        <w:pStyle w:val="MELegal3"/>
        <w:rPr>
          <w:rFonts w:cs="Arial"/>
          <w:color w:val="000000" w:themeColor="text1"/>
          <w:szCs w:val="20"/>
        </w:rPr>
      </w:pPr>
      <w:r w:rsidRPr="00BC6D89">
        <w:rPr>
          <w:rFonts w:cs="Arial"/>
          <w:color w:val="000000" w:themeColor="text1"/>
          <w:szCs w:val="20"/>
        </w:rPr>
        <w:t xml:space="preserve">In this </w:t>
      </w:r>
      <w:r w:rsidRPr="00BC6D89">
        <w:t>clause</w:t>
      </w:r>
      <w:r>
        <w:t xml:space="preserve"> </w:t>
      </w:r>
      <w:r>
        <w:fldChar w:fldCharType="begin"/>
      </w:r>
      <w:r>
        <w:instrText xml:space="preserve"> REF _Ref23241764 \w \h </w:instrText>
      </w:r>
      <w:r>
        <w:fldChar w:fldCharType="separate"/>
      </w:r>
      <w:r w:rsidR="007E5C1F">
        <w:t>11.2</w:t>
      </w:r>
      <w:r>
        <w:fldChar w:fldCharType="end"/>
      </w:r>
      <w:r w:rsidRPr="00BC6D89">
        <w:rPr>
          <w:rFonts w:cs="Arial"/>
          <w:color w:val="000000" w:themeColor="text1"/>
          <w:szCs w:val="20"/>
        </w:rPr>
        <w:t>:</w:t>
      </w:r>
      <w:r>
        <w:rPr>
          <w:rFonts w:cs="Arial"/>
          <w:color w:val="000000" w:themeColor="text1"/>
          <w:szCs w:val="20"/>
        </w:rPr>
        <w:t xml:space="preserve"> </w:t>
      </w:r>
    </w:p>
    <w:p w14:paraId="5D585FFE" w14:textId="77777777" w:rsidR="00725931" w:rsidRPr="00BC6D89" w:rsidRDefault="00725931" w:rsidP="00725931">
      <w:pPr>
        <w:pStyle w:val="MELegal4"/>
        <w:rPr>
          <w:rFonts w:cs="Arial"/>
          <w:color w:val="000000" w:themeColor="text1"/>
          <w:szCs w:val="20"/>
        </w:rPr>
      </w:pPr>
      <w:r>
        <w:rPr>
          <w:rFonts w:cs="Arial"/>
          <w:b/>
          <w:color w:val="000000" w:themeColor="text1"/>
          <w:szCs w:val="20"/>
        </w:rPr>
        <w:t>Criminal or Court Record</w:t>
      </w:r>
      <w:r>
        <w:rPr>
          <w:rFonts w:cs="Arial"/>
          <w:color w:val="000000" w:themeColor="text1"/>
          <w:szCs w:val="20"/>
        </w:rPr>
        <w:t xml:space="preserve"> means </w:t>
      </w:r>
      <w:r w:rsidRPr="000503F5">
        <w:rPr>
          <w:color w:val="000000" w:themeColor="text1"/>
          <w:sz w:val="18"/>
          <w:szCs w:val="18"/>
        </w:rPr>
        <w:t>any record of any Other Offence;</w:t>
      </w:r>
    </w:p>
    <w:p w14:paraId="22677E93" w14:textId="77777777" w:rsidR="00725931" w:rsidRPr="00387C71" w:rsidRDefault="00725931" w:rsidP="00725931">
      <w:pPr>
        <w:pStyle w:val="MELegal4"/>
        <w:rPr>
          <w:rFonts w:cs="Arial"/>
          <w:color w:val="000000" w:themeColor="text1"/>
          <w:szCs w:val="20"/>
        </w:rPr>
      </w:pPr>
      <w:r w:rsidRPr="00387C71">
        <w:rPr>
          <w:rFonts w:cs="Arial"/>
          <w:b/>
          <w:color w:val="000000" w:themeColor="text1"/>
          <w:szCs w:val="20"/>
        </w:rPr>
        <w:t>Other Offence</w:t>
      </w:r>
      <w:r w:rsidRPr="00387C71">
        <w:rPr>
          <w:rFonts w:cs="Arial"/>
          <w:color w:val="000000" w:themeColor="text1"/>
          <w:szCs w:val="20"/>
        </w:rPr>
        <w:t xml:space="preserve"> means, in relation to a person, a conviction, finding of guilt, on-the-spot fine for, or court order relating to:</w:t>
      </w:r>
    </w:p>
    <w:p w14:paraId="776F8512" w14:textId="77777777" w:rsidR="00725931" w:rsidRPr="00BC6D89" w:rsidRDefault="00725931" w:rsidP="00725931">
      <w:pPr>
        <w:pStyle w:val="MELegal5"/>
        <w:rPr>
          <w:rFonts w:cs="Arial"/>
          <w:color w:val="000000" w:themeColor="text1"/>
          <w:szCs w:val="20"/>
        </w:rPr>
      </w:pPr>
      <w:bookmarkStart w:id="1150" w:name="_Ref24969531"/>
      <w:r w:rsidRPr="00BC6D89">
        <w:rPr>
          <w:rFonts w:cs="Arial"/>
          <w:color w:val="000000" w:themeColor="text1"/>
          <w:szCs w:val="20"/>
        </w:rPr>
        <w:t>an apprehended violence or protection order made against the person;</w:t>
      </w:r>
      <w:bookmarkEnd w:id="1150"/>
    </w:p>
    <w:p w14:paraId="0C51022C" w14:textId="77777777" w:rsidR="00725931" w:rsidRPr="00387C71" w:rsidRDefault="00725931" w:rsidP="00725931">
      <w:pPr>
        <w:pStyle w:val="MELegal5"/>
        <w:rPr>
          <w:rFonts w:cs="Arial"/>
          <w:color w:val="000000" w:themeColor="text1"/>
          <w:szCs w:val="20"/>
        </w:rPr>
      </w:pPr>
      <w:r w:rsidRPr="00387C71">
        <w:rPr>
          <w:rFonts w:cs="Arial"/>
          <w:color w:val="000000" w:themeColor="text1"/>
          <w:szCs w:val="20"/>
        </w:rPr>
        <w:lastRenderedPageBreak/>
        <w:t>the consumption, dealing in, possession or handling of alcohol, a prohibited drug, narcotic or other prohibited substance;</w:t>
      </w:r>
    </w:p>
    <w:p w14:paraId="1ACD0490" w14:textId="77777777" w:rsidR="00725931" w:rsidRPr="00BC6D89" w:rsidRDefault="00725931" w:rsidP="00725931">
      <w:pPr>
        <w:pStyle w:val="MELegal5"/>
        <w:rPr>
          <w:rFonts w:cs="Arial"/>
          <w:color w:val="000000" w:themeColor="text1"/>
          <w:szCs w:val="20"/>
        </w:rPr>
      </w:pPr>
      <w:bookmarkStart w:id="1151" w:name="_Ref24969536"/>
      <w:r w:rsidRPr="00BC6D89">
        <w:rPr>
          <w:rFonts w:cs="Arial"/>
          <w:color w:val="000000" w:themeColor="text1"/>
          <w:szCs w:val="20"/>
        </w:rPr>
        <w:t>violence against another person or the injury, but excluding the death, of another person; or</w:t>
      </w:r>
      <w:bookmarkEnd w:id="1151"/>
    </w:p>
    <w:p w14:paraId="4634D317" w14:textId="7917E612" w:rsidR="00725931" w:rsidRDefault="00725931" w:rsidP="00725931">
      <w:pPr>
        <w:pStyle w:val="MELegal5"/>
        <w:rPr>
          <w:rFonts w:cs="Arial"/>
          <w:color w:val="000000" w:themeColor="text1"/>
          <w:szCs w:val="20"/>
        </w:rPr>
      </w:pPr>
      <w:r w:rsidRPr="00BC6D89">
        <w:rPr>
          <w:rFonts w:cs="Arial"/>
          <w:color w:val="000000" w:themeColor="text1"/>
          <w:szCs w:val="20"/>
        </w:rPr>
        <w:t xml:space="preserve">an attempt to commit a crime or offence, or to engage in any conduct or activity, described in paragraphs </w:t>
      </w:r>
      <w:r w:rsidR="002A30DD">
        <w:rPr>
          <w:rFonts w:cs="Arial"/>
          <w:color w:val="000000" w:themeColor="text1"/>
          <w:szCs w:val="20"/>
        </w:rPr>
        <w:fldChar w:fldCharType="begin"/>
      </w:r>
      <w:r w:rsidR="002A30DD">
        <w:rPr>
          <w:rFonts w:cs="Arial"/>
          <w:color w:val="000000" w:themeColor="text1"/>
          <w:szCs w:val="20"/>
        </w:rPr>
        <w:instrText xml:space="preserve"> REF _Ref24969531 \n \h </w:instrText>
      </w:r>
      <w:r w:rsidR="002A30DD">
        <w:rPr>
          <w:rFonts w:cs="Arial"/>
          <w:color w:val="000000" w:themeColor="text1"/>
          <w:szCs w:val="20"/>
        </w:rPr>
      </w:r>
      <w:r w:rsidR="002A30DD">
        <w:rPr>
          <w:rFonts w:cs="Arial"/>
          <w:color w:val="000000" w:themeColor="text1"/>
          <w:szCs w:val="20"/>
        </w:rPr>
        <w:fldChar w:fldCharType="separate"/>
      </w:r>
      <w:r w:rsidR="007E5C1F">
        <w:rPr>
          <w:rFonts w:cs="Arial"/>
          <w:color w:val="000000" w:themeColor="text1"/>
          <w:szCs w:val="20"/>
        </w:rPr>
        <w:t>(A)</w:t>
      </w:r>
      <w:r w:rsidR="002A30DD">
        <w:rPr>
          <w:rFonts w:cs="Arial"/>
          <w:color w:val="000000" w:themeColor="text1"/>
          <w:szCs w:val="20"/>
        </w:rPr>
        <w:fldChar w:fldCharType="end"/>
      </w:r>
      <w:r w:rsidRPr="00BC6D89">
        <w:rPr>
          <w:rFonts w:cs="Arial"/>
          <w:color w:val="000000" w:themeColor="text1"/>
          <w:szCs w:val="20"/>
        </w:rPr>
        <w:t xml:space="preserve"> to </w:t>
      </w:r>
      <w:r w:rsidR="002A30DD">
        <w:rPr>
          <w:rFonts w:cs="Arial"/>
          <w:color w:val="000000" w:themeColor="text1"/>
          <w:szCs w:val="20"/>
        </w:rPr>
        <w:fldChar w:fldCharType="begin"/>
      </w:r>
      <w:r w:rsidR="002A30DD">
        <w:rPr>
          <w:rFonts w:cs="Arial"/>
          <w:color w:val="000000" w:themeColor="text1"/>
          <w:szCs w:val="20"/>
        </w:rPr>
        <w:instrText xml:space="preserve"> REF _Ref24969536 \n \h </w:instrText>
      </w:r>
      <w:r w:rsidR="002A30DD">
        <w:rPr>
          <w:rFonts w:cs="Arial"/>
          <w:color w:val="000000" w:themeColor="text1"/>
          <w:szCs w:val="20"/>
        </w:rPr>
      </w:r>
      <w:r w:rsidR="002A30DD">
        <w:rPr>
          <w:rFonts w:cs="Arial"/>
          <w:color w:val="000000" w:themeColor="text1"/>
          <w:szCs w:val="20"/>
        </w:rPr>
        <w:fldChar w:fldCharType="separate"/>
      </w:r>
      <w:r w:rsidR="007E5C1F">
        <w:rPr>
          <w:rFonts w:cs="Arial"/>
          <w:color w:val="000000" w:themeColor="text1"/>
          <w:szCs w:val="20"/>
        </w:rPr>
        <w:t>(C)</w:t>
      </w:r>
      <w:r w:rsidR="002A30DD">
        <w:rPr>
          <w:rFonts w:cs="Arial"/>
          <w:color w:val="000000" w:themeColor="text1"/>
          <w:szCs w:val="20"/>
        </w:rPr>
        <w:fldChar w:fldCharType="end"/>
      </w:r>
      <w:r w:rsidRPr="00BC6D89">
        <w:rPr>
          <w:rFonts w:cs="Arial"/>
          <w:color w:val="000000" w:themeColor="text1"/>
          <w:szCs w:val="20"/>
        </w:rPr>
        <w:t>;</w:t>
      </w:r>
    </w:p>
    <w:p w14:paraId="7392FDD5" w14:textId="77777777" w:rsidR="00725931" w:rsidRDefault="00725931" w:rsidP="00725931">
      <w:pPr>
        <w:pStyle w:val="MELegal4"/>
        <w:rPr>
          <w:rFonts w:cs="Arial"/>
          <w:color w:val="000000" w:themeColor="text1"/>
          <w:szCs w:val="20"/>
        </w:rPr>
      </w:pPr>
      <w:r>
        <w:rPr>
          <w:rFonts w:cs="Arial"/>
          <w:b/>
          <w:color w:val="000000" w:themeColor="text1"/>
          <w:szCs w:val="20"/>
        </w:rPr>
        <w:t>Police Check</w:t>
      </w:r>
      <w:r>
        <w:rPr>
          <w:rFonts w:cs="Arial"/>
          <w:color w:val="000000" w:themeColor="text1"/>
          <w:szCs w:val="20"/>
        </w:rPr>
        <w:t xml:space="preserve"> means</w:t>
      </w:r>
      <w:r w:rsidRPr="00387C71">
        <w:rPr>
          <w:rFonts w:cs="Arial"/>
          <w:color w:val="000000" w:themeColor="text1"/>
          <w:szCs w:val="20"/>
        </w:rPr>
        <w:t xml:space="preserve"> a formal inquiry made to the relevant police authority in each State or Territory and designed to obtain details of an individual’s criminal conviction or a finding of guilt in all places (within and outside Australia) that the </w:t>
      </w:r>
      <w:r>
        <w:rPr>
          <w:rFonts w:cs="Arial"/>
          <w:color w:val="000000" w:themeColor="text1"/>
          <w:szCs w:val="20"/>
        </w:rPr>
        <w:t>Participant</w:t>
      </w:r>
      <w:r w:rsidRPr="00387C71">
        <w:rPr>
          <w:rFonts w:cs="Arial"/>
          <w:color w:val="000000" w:themeColor="text1"/>
          <w:szCs w:val="20"/>
        </w:rPr>
        <w:t xml:space="preserve"> know the person has resided in;</w:t>
      </w:r>
    </w:p>
    <w:p w14:paraId="6920C478" w14:textId="77777777" w:rsidR="00725931" w:rsidRPr="00387C71" w:rsidRDefault="00725931" w:rsidP="00725931">
      <w:pPr>
        <w:pStyle w:val="MELegal4"/>
        <w:rPr>
          <w:rFonts w:cs="Arial"/>
          <w:color w:val="000000" w:themeColor="text1"/>
          <w:szCs w:val="20"/>
        </w:rPr>
      </w:pPr>
      <w:r>
        <w:rPr>
          <w:rFonts w:cs="Arial"/>
          <w:b/>
          <w:color w:val="000000" w:themeColor="text1"/>
          <w:szCs w:val="20"/>
        </w:rPr>
        <w:t>S</w:t>
      </w:r>
      <w:r w:rsidRPr="00387C71">
        <w:rPr>
          <w:rFonts w:cs="Arial"/>
          <w:b/>
          <w:color w:val="000000" w:themeColor="text1"/>
          <w:szCs w:val="20"/>
        </w:rPr>
        <w:t>erious Offence</w:t>
      </w:r>
      <w:r w:rsidRPr="00387C71">
        <w:rPr>
          <w:rFonts w:cs="Arial"/>
          <w:color w:val="000000" w:themeColor="text1"/>
          <w:szCs w:val="20"/>
        </w:rPr>
        <w:t xml:space="preserve"> means:</w:t>
      </w:r>
    </w:p>
    <w:p w14:paraId="291E259C" w14:textId="77777777" w:rsidR="00725931" w:rsidRPr="00BC6D89" w:rsidRDefault="00725931" w:rsidP="00725931">
      <w:pPr>
        <w:pStyle w:val="MELegal5"/>
        <w:rPr>
          <w:rFonts w:cs="Arial"/>
          <w:color w:val="000000" w:themeColor="text1"/>
          <w:szCs w:val="20"/>
        </w:rPr>
      </w:pPr>
      <w:bookmarkStart w:id="1152" w:name="_Ref23251815"/>
      <w:r w:rsidRPr="00BC6D89">
        <w:rPr>
          <w:rFonts w:cs="Arial"/>
          <w:color w:val="000000" w:themeColor="text1"/>
          <w:szCs w:val="20"/>
        </w:rPr>
        <w:t>a crime or offence involving the death of a person;</w:t>
      </w:r>
      <w:bookmarkEnd w:id="1152"/>
    </w:p>
    <w:p w14:paraId="04958860" w14:textId="77777777" w:rsidR="00725931" w:rsidRPr="00BC6D89" w:rsidRDefault="00725931" w:rsidP="00725931">
      <w:pPr>
        <w:pStyle w:val="MELegal5"/>
        <w:rPr>
          <w:rFonts w:cs="Arial"/>
          <w:color w:val="000000" w:themeColor="text1"/>
          <w:szCs w:val="20"/>
        </w:rPr>
      </w:pPr>
      <w:r w:rsidRPr="00BC6D89">
        <w:rPr>
          <w:rFonts w:cs="Arial"/>
          <w:color w:val="000000" w:themeColor="text1"/>
          <w:szCs w:val="20"/>
        </w:rPr>
        <w:t>a sex-related offence or a crime, including sexual assault (whether against an adult or child); child pornography, or an indecent act involving a child;</w:t>
      </w:r>
    </w:p>
    <w:p w14:paraId="779D6EEA" w14:textId="77777777" w:rsidR="00725931" w:rsidRPr="00BC6D89" w:rsidRDefault="00725931" w:rsidP="00725931">
      <w:pPr>
        <w:pStyle w:val="MELegal5"/>
        <w:rPr>
          <w:rFonts w:cs="Arial"/>
          <w:color w:val="000000" w:themeColor="text1"/>
          <w:szCs w:val="20"/>
        </w:rPr>
      </w:pPr>
      <w:bookmarkStart w:id="1153" w:name="_Ref23251820"/>
      <w:r w:rsidRPr="00BC6D89">
        <w:rPr>
          <w:rFonts w:cs="Arial"/>
          <w:color w:val="000000" w:themeColor="text1"/>
          <w:szCs w:val="20"/>
        </w:rPr>
        <w:t>fraud, money laundering, insider dealing or any other financial offence or crime, including those under legislation relating to companies, banking, insurance or other financial services; or</w:t>
      </w:r>
      <w:bookmarkEnd w:id="1153"/>
    </w:p>
    <w:p w14:paraId="6DB4EF01" w14:textId="15565ACA" w:rsidR="00725931" w:rsidRPr="00BC6D89" w:rsidRDefault="00725931" w:rsidP="00725931">
      <w:pPr>
        <w:pStyle w:val="MELegal5"/>
      </w:pPr>
      <w:r w:rsidRPr="00BC6D89">
        <w:rPr>
          <w:rFonts w:cs="Arial"/>
          <w:color w:val="000000" w:themeColor="text1"/>
          <w:szCs w:val="20"/>
        </w:rPr>
        <w:t xml:space="preserve">an attempt to commit a crime or offence described in </w:t>
      </w:r>
      <w:r>
        <w:rPr>
          <w:rFonts w:cs="Arial"/>
          <w:color w:val="000000" w:themeColor="text1"/>
          <w:szCs w:val="20"/>
        </w:rPr>
        <w:fldChar w:fldCharType="begin"/>
      </w:r>
      <w:r>
        <w:rPr>
          <w:rFonts w:cs="Arial"/>
          <w:color w:val="000000" w:themeColor="text1"/>
          <w:szCs w:val="20"/>
        </w:rPr>
        <w:instrText xml:space="preserve"> REF _Ref23251815 \n \h </w:instrText>
      </w:r>
      <w:r>
        <w:rPr>
          <w:rFonts w:cs="Arial"/>
          <w:color w:val="000000" w:themeColor="text1"/>
          <w:szCs w:val="20"/>
        </w:rPr>
      </w:r>
      <w:r>
        <w:rPr>
          <w:rFonts w:cs="Arial"/>
          <w:color w:val="000000" w:themeColor="text1"/>
          <w:szCs w:val="20"/>
        </w:rPr>
        <w:fldChar w:fldCharType="separate"/>
      </w:r>
      <w:r w:rsidR="007E5C1F">
        <w:rPr>
          <w:rFonts w:cs="Arial"/>
          <w:color w:val="000000" w:themeColor="text1"/>
          <w:szCs w:val="20"/>
        </w:rPr>
        <w:t>(A)</w:t>
      </w:r>
      <w:r>
        <w:rPr>
          <w:rFonts w:cs="Arial"/>
          <w:color w:val="000000" w:themeColor="text1"/>
          <w:szCs w:val="20"/>
        </w:rPr>
        <w:fldChar w:fldCharType="end"/>
      </w:r>
      <w:r w:rsidRPr="00BC6D89">
        <w:rPr>
          <w:rFonts w:cs="Arial"/>
          <w:color w:val="000000" w:themeColor="text1"/>
          <w:szCs w:val="20"/>
        </w:rPr>
        <w:t xml:space="preserve"> to </w:t>
      </w:r>
      <w:r>
        <w:rPr>
          <w:rFonts w:cs="Arial"/>
          <w:color w:val="000000" w:themeColor="text1"/>
          <w:szCs w:val="20"/>
        </w:rPr>
        <w:fldChar w:fldCharType="begin"/>
      </w:r>
      <w:r>
        <w:rPr>
          <w:rFonts w:cs="Arial"/>
          <w:color w:val="000000" w:themeColor="text1"/>
          <w:szCs w:val="20"/>
        </w:rPr>
        <w:instrText xml:space="preserve"> REF _Ref23251820 \n \h </w:instrText>
      </w:r>
      <w:r>
        <w:rPr>
          <w:rFonts w:cs="Arial"/>
          <w:color w:val="000000" w:themeColor="text1"/>
          <w:szCs w:val="20"/>
        </w:rPr>
      </w:r>
      <w:r>
        <w:rPr>
          <w:rFonts w:cs="Arial"/>
          <w:color w:val="000000" w:themeColor="text1"/>
          <w:szCs w:val="20"/>
        </w:rPr>
        <w:fldChar w:fldCharType="separate"/>
      </w:r>
      <w:r w:rsidR="007E5C1F">
        <w:rPr>
          <w:rFonts w:cs="Arial"/>
          <w:color w:val="000000" w:themeColor="text1"/>
          <w:szCs w:val="20"/>
        </w:rPr>
        <w:t>(C)</w:t>
      </w:r>
      <w:r>
        <w:rPr>
          <w:rFonts w:cs="Arial"/>
          <w:color w:val="000000" w:themeColor="text1"/>
          <w:szCs w:val="20"/>
        </w:rPr>
        <w:fldChar w:fldCharType="end"/>
      </w:r>
      <w:r w:rsidRPr="00BC6D89">
        <w:rPr>
          <w:rFonts w:cs="Arial"/>
          <w:color w:val="000000" w:themeColor="text1"/>
          <w:szCs w:val="20"/>
        </w:rPr>
        <w:t>;</w:t>
      </w:r>
    </w:p>
    <w:p w14:paraId="5141FE10" w14:textId="77777777" w:rsidR="00725931" w:rsidRDefault="00725931" w:rsidP="00725931">
      <w:pPr>
        <w:pStyle w:val="MELegal4"/>
      </w:pPr>
      <w:r>
        <w:rPr>
          <w:b/>
        </w:rPr>
        <w:t>Serious Record</w:t>
      </w:r>
      <w:r>
        <w:t xml:space="preserve"> </w:t>
      </w:r>
      <w:r w:rsidRPr="00387C71">
        <w:t>means a conviction or any finding of guilt regarding a Serious Offence; and</w:t>
      </w:r>
    </w:p>
    <w:p w14:paraId="6BBC79A9" w14:textId="77777777" w:rsidR="00725931" w:rsidRPr="00BC6D89" w:rsidRDefault="00725931" w:rsidP="00917746">
      <w:pPr>
        <w:pStyle w:val="MELegal4"/>
        <w:rPr>
          <w:b/>
        </w:rPr>
      </w:pPr>
      <w:r w:rsidRPr="00BC6D89">
        <w:rPr>
          <w:b/>
        </w:rPr>
        <w:t>Vulnerable Person</w:t>
      </w:r>
      <w:r w:rsidRPr="00387C71">
        <w:rPr>
          <w:b/>
        </w:rPr>
        <w:t xml:space="preserve"> </w:t>
      </w:r>
      <w:r w:rsidRPr="00BC6D89">
        <w:t>means an individual aged 18 years and above who is or may be unable to take care of themselves, or is unable to protect themselves against harm or exploitation for any reason, including age, physical or mental illness, trauma or disability, pregnancy, the influence, or past or existing use, of alcohol, drugs or substances or any other reason.</w:t>
      </w:r>
    </w:p>
    <w:p w14:paraId="38943E08" w14:textId="77777777" w:rsidR="00725931" w:rsidRPr="00BC6D89" w:rsidRDefault="00725931" w:rsidP="00725931">
      <w:pPr>
        <w:pStyle w:val="MELegal3"/>
      </w:pPr>
      <w:r w:rsidRPr="00BC6D89">
        <w:t xml:space="preserve">Before any person commences work on any part of the </w:t>
      </w:r>
      <w:r>
        <w:t>Specialist Services</w:t>
      </w:r>
      <w:r w:rsidRPr="00BC6D89">
        <w:t xml:space="preserve"> that involves working or contact with a Vulnerable Person, the </w:t>
      </w:r>
      <w:r>
        <w:t>Participant</w:t>
      </w:r>
      <w:r w:rsidRPr="00BC6D89">
        <w:t xml:space="preserve"> must:</w:t>
      </w:r>
    </w:p>
    <w:p w14:paraId="2A1C99A4" w14:textId="77777777" w:rsidR="00725931" w:rsidRPr="00BC6D89" w:rsidRDefault="00725931" w:rsidP="00725931">
      <w:pPr>
        <w:pStyle w:val="MELegal4"/>
      </w:pPr>
      <w:r w:rsidRPr="00BC6D89">
        <w:t>obtain a Police Check for that person;</w:t>
      </w:r>
    </w:p>
    <w:p w14:paraId="263EEF2A" w14:textId="77777777" w:rsidR="00725931" w:rsidRPr="00BC6D89" w:rsidRDefault="00725931" w:rsidP="00725931">
      <w:pPr>
        <w:pStyle w:val="MELegal4"/>
      </w:pPr>
      <w:r w:rsidRPr="00BC6D89">
        <w:t xml:space="preserve">confirm that the person is not prohibited by any law from being engaged in a capacity where they may have contact with a Vulnerable Person; </w:t>
      </w:r>
    </w:p>
    <w:p w14:paraId="5769D5C7" w14:textId="77777777" w:rsidR="00725931" w:rsidRPr="00BC6D89" w:rsidRDefault="00725931" w:rsidP="00725931">
      <w:pPr>
        <w:pStyle w:val="MELegal4"/>
      </w:pPr>
      <w:r w:rsidRPr="00BC6D89">
        <w:t>comply with all State, Territory or Commonwealth laws relating the employment or engagement of persons in any capacity where they may have contact with a Vulnerable Person; and</w:t>
      </w:r>
    </w:p>
    <w:p w14:paraId="123B23FD" w14:textId="0437104F" w:rsidR="00725931" w:rsidRPr="00BC6D89" w:rsidRDefault="00725931" w:rsidP="00725931">
      <w:pPr>
        <w:pStyle w:val="MELegal4"/>
      </w:pPr>
      <w:r>
        <w:t>e</w:t>
      </w:r>
      <w:r w:rsidRPr="00BC6D89">
        <w:t xml:space="preserve">nsure that the person holds all licences or permits for the capacity in which they are to be engaged, including any specified in the Grant Details, and the </w:t>
      </w:r>
      <w:r>
        <w:t>Participant</w:t>
      </w:r>
      <w:r w:rsidRPr="00BC6D89">
        <w:t xml:space="preserve"> must ensure that Police Checks and any licences or permits obtained in accordance with this clause </w:t>
      </w:r>
      <w:r>
        <w:fldChar w:fldCharType="begin"/>
      </w:r>
      <w:r>
        <w:instrText xml:space="preserve"> REF _Ref23241764 \w \h </w:instrText>
      </w:r>
      <w:r>
        <w:fldChar w:fldCharType="separate"/>
      </w:r>
      <w:r w:rsidR="007E5C1F">
        <w:t>11.2</w:t>
      </w:r>
      <w:r>
        <w:fldChar w:fldCharType="end"/>
      </w:r>
      <w:r w:rsidRPr="00BC6D89">
        <w:t xml:space="preserve"> remain current for the duration of their involvement in the </w:t>
      </w:r>
      <w:r>
        <w:t>Specialist Services</w:t>
      </w:r>
      <w:r w:rsidRPr="00BC6D89">
        <w:t xml:space="preserve">. </w:t>
      </w:r>
    </w:p>
    <w:p w14:paraId="01E05B95" w14:textId="77777777" w:rsidR="00725931" w:rsidRPr="00BC6D89" w:rsidRDefault="00725931" w:rsidP="00725931">
      <w:pPr>
        <w:pStyle w:val="MELegal3"/>
      </w:pPr>
      <w:bookmarkStart w:id="1154" w:name="_Ref23241909"/>
      <w:r w:rsidRPr="00BC6D89">
        <w:t xml:space="preserve">The </w:t>
      </w:r>
      <w:r>
        <w:t>Participant</w:t>
      </w:r>
      <w:r w:rsidRPr="00BC6D89">
        <w:t xml:space="preserve"> must ensure that a person does not perform work on any part of the </w:t>
      </w:r>
      <w:r>
        <w:t>Specialist Services</w:t>
      </w:r>
      <w:r w:rsidRPr="00BC6D89">
        <w:t xml:space="preserve"> that involves working or contact with a Vulnerable Person if a Police Check indicates that the person at any time has:</w:t>
      </w:r>
      <w:bookmarkEnd w:id="1154"/>
    </w:p>
    <w:p w14:paraId="17261F39" w14:textId="77777777" w:rsidR="00725931" w:rsidRPr="00BC6D89" w:rsidRDefault="00725931" w:rsidP="00725931">
      <w:pPr>
        <w:pStyle w:val="MELegal4"/>
      </w:pPr>
      <w:r w:rsidRPr="00BC6D89">
        <w:t>a Serious Record; or</w:t>
      </w:r>
    </w:p>
    <w:p w14:paraId="2C889B1D" w14:textId="77777777" w:rsidR="00725931" w:rsidRPr="00BC6D89" w:rsidRDefault="00725931" w:rsidP="00725931">
      <w:pPr>
        <w:pStyle w:val="MELegal4"/>
      </w:pPr>
      <w:r w:rsidRPr="00BC6D89">
        <w:t xml:space="preserve">a Criminal or Court Record and the </w:t>
      </w:r>
      <w:r>
        <w:t>Participant</w:t>
      </w:r>
      <w:r w:rsidRPr="00BC6D89">
        <w:t xml:space="preserve"> has not conducted a risk assessment and determined that any risk is acceptable.</w:t>
      </w:r>
    </w:p>
    <w:p w14:paraId="0FB36401" w14:textId="7F5F8CAD" w:rsidR="00725931" w:rsidRPr="00BC6D89" w:rsidRDefault="00725931" w:rsidP="00725931">
      <w:pPr>
        <w:pStyle w:val="MELegal3"/>
      </w:pPr>
      <w:r w:rsidRPr="00BC6D89">
        <w:t xml:space="preserve">In undertaking a risk assessment under clause </w:t>
      </w:r>
      <w:r>
        <w:fldChar w:fldCharType="begin"/>
      </w:r>
      <w:r>
        <w:instrText xml:space="preserve"> REF _Ref23241909 \w \h </w:instrText>
      </w:r>
      <w:r>
        <w:fldChar w:fldCharType="separate"/>
      </w:r>
      <w:r w:rsidR="007E5C1F">
        <w:t>11.2(c)</w:t>
      </w:r>
      <w:r>
        <w:fldChar w:fldCharType="end"/>
      </w:r>
      <w:r w:rsidRPr="00BC6D89">
        <w:t xml:space="preserve">, the </w:t>
      </w:r>
      <w:r>
        <w:t>Participant</w:t>
      </w:r>
      <w:r w:rsidRPr="00BC6D89">
        <w:t xml:space="preserve"> must have regard to:</w:t>
      </w:r>
    </w:p>
    <w:p w14:paraId="7010443D" w14:textId="77777777" w:rsidR="00725931" w:rsidRPr="00BC6D89" w:rsidRDefault="00725931" w:rsidP="00725931">
      <w:pPr>
        <w:pStyle w:val="MELegal4"/>
      </w:pPr>
      <w:r w:rsidRPr="00BC6D89">
        <w:t>the nature and circumstances of the offence(s) on the person’s Criminal or Court Record and whether the charge or conviction involved Vulnerable Persons;</w:t>
      </w:r>
    </w:p>
    <w:p w14:paraId="3B16DC1C" w14:textId="77777777" w:rsidR="00725931" w:rsidRPr="00BC6D89" w:rsidRDefault="00725931" w:rsidP="00725931">
      <w:pPr>
        <w:pStyle w:val="MELegal4"/>
      </w:pPr>
      <w:r w:rsidRPr="00BC6D89">
        <w:t xml:space="preserve">whether the person’s Criminal or Court Record is directly relevant to, or reasonably likely to impair the person’s ability to perform, the role that the person will, or is likely to, perform in relation to the </w:t>
      </w:r>
      <w:r>
        <w:t>Specialist Services</w:t>
      </w:r>
      <w:r w:rsidRPr="00BC6D89">
        <w:t>;</w:t>
      </w:r>
    </w:p>
    <w:p w14:paraId="7706F310" w14:textId="77777777" w:rsidR="00725931" w:rsidRPr="00BC6D89" w:rsidRDefault="00725931" w:rsidP="00725931">
      <w:pPr>
        <w:pStyle w:val="MELegal4"/>
      </w:pPr>
      <w:r w:rsidRPr="00BC6D89">
        <w:lastRenderedPageBreak/>
        <w:t>the length of time that has passed since the person’s charge or conviction and his or her record since that time;</w:t>
      </w:r>
    </w:p>
    <w:p w14:paraId="60A7A54C" w14:textId="77777777" w:rsidR="00725931" w:rsidRPr="00BC6D89" w:rsidRDefault="00725931" w:rsidP="00725931">
      <w:pPr>
        <w:pStyle w:val="MELegal4"/>
      </w:pPr>
      <w:r w:rsidRPr="00BC6D89">
        <w:t xml:space="preserve">the circumstances in which the person will, or is likely to, have contact with a Vulnerable Person as part of the </w:t>
      </w:r>
      <w:r>
        <w:t>Specialist Services</w:t>
      </w:r>
      <w:r w:rsidRPr="00BC6D89">
        <w:t>;</w:t>
      </w:r>
    </w:p>
    <w:p w14:paraId="1A7D3173" w14:textId="77777777" w:rsidR="00725931" w:rsidRPr="00BC6D89" w:rsidRDefault="00725931" w:rsidP="00725931">
      <w:pPr>
        <w:pStyle w:val="MELegal4"/>
      </w:pPr>
      <w:r w:rsidRPr="00BC6D89">
        <w:t>any other relevant matter,</w:t>
      </w:r>
    </w:p>
    <w:p w14:paraId="4FDEBE47" w14:textId="77777777" w:rsidR="00725931" w:rsidRPr="00BC6D89" w:rsidRDefault="00725931" w:rsidP="00725931">
      <w:pPr>
        <w:pStyle w:val="MELegal4"/>
        <w:numPr>
          <w:ilvl w:val="0"/>
          <w:numId w:val="0"/>
        </w:numPr>
        <w:ind w:left="1361"/>
      </w:pPr>
      <w:r w:rsidRPr="00BC6D89">
        <w:t>and must ensure it fully documents the conduct and outcome of the risk assessment.</w:t>
      </w:r>
    </w:p>
    <w:p w14:paraId="2F3677CB" w14:textId="77777777" w:rsidR="00725931" w:rsidRPr="00BC6D89" w:rsidRDefault="00725931" w:rsidP="00725931">
      <w:pPr>
        <w:pStyle w:val="MELegal3"/>
      </w:pPr>
      <w:r w:rsidRPr="00BC6D89">
        <w:t xml:space="preserve">The </w:t>
      </w:r>
      <w:r>
        <w:t>Participant</w:t>
      </w:r>
      <w:r w:rsidRPr="00BC6D89">
        <w:t xml:space="preserve"> agrees to notify the </w:t>
      </w:r>
      <w:r>
        <w:t>Department</w:t>
      </w:r>
      <w:r w:rsidRPr="00BC6D89">
        <w:t xml:space="preserve"> of any risk assessment it conducts under this clause and agrees to provide the </w:t>
      </w:r>
      <w:r>
        <w:t>Department</w:t>
      </w:r>
      <w:r w:rsidRPr="00BC6D89">
        <w:t xml:space="preserve"> with copies of any relevant documentation on request.</w:t>
      </w:r>
    </w:p>
    <w:p w14:paraId="579E83F5" w14:textId="77777777" w:rsidR="00725931" w:rsidRPr="00BC6D89" w:rsidRDefault="00725931" w:rsidP="00725931">
      <w:pPr>
        <w:pStyle w:val="MELegal3"/>
      </w:pPr>
      <w:r w:rsidRPr="00BC6D89">
        <w:t xml:space="preserve">If during the term a person involved in performing work on any part of the </w:t>
      </w:r>
      <w:r>
        <w:t>Specialist Services</w:t>
      </w:r>
      <w:r w:rsidRPr="00BC6D89">
        <w:t xml:space="preserve"> that involves working or contact with a Vulnerable Person is: </w:t>
      </w:r>
    </w:p>
    <w:p w14:paraId="77392657" w14:textId="77777777" w:rsidR="00725931" w:rsidRPr="00387C71" w:rsidRDefault="00725931" w:rsidP="00725931">
      <w:pPr>
        <w:pStyle w:val="MELegal4"/>
      </w:pPr>
      <w:r w:rsidRPr="00387C71">
        <w:t xml:space="preserve">charged with a Serious Offence or Other Offence, the </w:t>
      </w:r>
      <w:r>
        <w:t>Participant</w:t>
      </w:r>
      <w:r w:rsidRPr="00387C71">
        <w:t xml:space="preserve"> must immediately notify the </w:t>
      </w:r>
      <w:r>
        <w:t>Department</w:t>
      </w:r>
      <w:r w:rsidRPr="00387C71">
        <w:t>; or</w:t>
      </w:r>
    </w:p>
    <w:p w14:paraId="6680DDBA" w14:textId="77777777" w:rsidR="00725931" w:rsidRPr="00387C71" w:rsidRDefault="00725931" w:rsidP="00725931">
      <w:pPr>
        <w:pStyle w:val="MELegal4"/>
      </w:pPr>
      <w:r w:rsidRPr="00387C71">
        <w:t xml:space="preserve">convicted of a Serious Offence, the </w:t>
      </w:r>
      <w:r>
        <w:t>Participant</w:t>
      </w:r>
      <w:r w:rsidRPr="00387C71">
        <w:t xml:space="preserve"> must immediately notify the </w:t>
      </w:r>
      <w:r>
        <w:t>Department</w:t>
      </w:r>
      <w:r w:rsidRPr="00387C71">
        <w:t xml:space="preserve"> and ensure that that person does not, from the date of the conviction, perform any work or role relating to the </w:t>
      </w:r>
      <w:r>
        <w:t>Specialist Services</w:t>
      </w:r>
      <w:r w:rsidRPr="00387C71">
        <w:t>.</w:t>
      </w:r>
    </w:p>
    <w:p w14:paraId="78C707CD" w14:textId="77777777" w:rsidR="00725931" w:rsidRDefault="00725931" w:rsidP="00917746">
      <w:pPr>
        <w:pStyle w:val="MELegal2"/>
      </w:pPr>
      <w:bookmarkStart w:id="1155" w:name="_Ref23242214"/>
      <w:r>
        <w:t>Child Safety</w:t>
      </w:r>
      <w:bookmarkEnd w:id="1155"/>
    </w:p>
    <w:p w14:paraId="06833E82" w14:textId="4145D816" w:rsidR="00725931" w:rsidRDefault="00725931" w:rsidP="00917746">
      <w:pPr>
        <w:pStyle w:val="MELegal3"/>
      </w:pPr>
      <w:r>
        <w:t xml:space="preserve">In this clause </w:t>
      </w:r>
      <w:r>
        <w:fldChar w:fldCharType="begin"/>
      </w:r>
      <w:r>
        <w:instrText xml:space="preserve"> REF _Ref23242214 \n \h </w:instrText>
      </w:r>
      <w:r>
        <w:fldChar w:fldCharType="separate"/>
      </w:r>
      <w:r w:rsidR="007E5C1F">
        <w:t>11.3</w:t>
      </w:r>
      <w:r>
        <w:fldChar w:fldCharType="end"/>
      </w:r>
      <w:r>
        <w:t>:</w:t>
      </w:r>
      <w:r w:rsidR="00E2235F">
        <w:t xml:space="preserve"> </w:t>
      </w:r>
    </w:p>
    <w:p w14:paraId="7401BE97" w14:textId="77777777" w:rsidR="00725931" w:rsidRDefault="00725931" w:rsidP="00917746">
      <w:pPr>
        <w:pStyle w:val="MELegal4"/>
      </w:pPr>
      <w:r>
        <w:rPr>
          <w:b/>
        </w:rPr>
        <w:t xml:space="preserve">Child </w:t>
      </w:r>
      <w:r w:rsidRPr="00BC6D89">
        <w:t xml:space="preserve">means an individual(s) under the age of 18 years and </w:t>
      </w:r>
      <w:r w:rsidRPr="00387C71">
        <w:rPr>
          <w:b/>
        </w:rPr>
        <w:t>Children</w:t>
      </w:r>
      <w:r w:rsidRPr="00BC6D89">
        <w:t xml:space="preserve"> has a similar meaning;</w:t>
      </w:r>
    </w:p>
    <w:p w14:paraId="01F99DFF" w14:textId="77777777" w:rsidR="00725931" w:rsidRDefault="00725931" w:rsidP="00725931">
      <w:pPr>
        <w:pStyle w:val="MELegal4"/>
      </w:pPr>
      <w:r w:rsidRPr="00BC6D89">
        <w:rPr>
          <w:b/>
        </w:rPr>
        <w:t>Child-Related Personnel</w:t>
      </w:r>
      <w:r>
        <w:t xml:space="preserve"> </w:t>
      </w:r>
      <w:r w:rsidRPr="00387C71">
        <w:t xml:space="preserve">means officers, employees, contractors (including subcontractors), agents and volunteers of the </w:t>
      </w:r>
      <w:r>
        <w:t>Participant</w:t>
      </w:r>
      <w:r w:rsidRPr="00387C71">
        <w:t xml:space="preserve"> involved with the </w:t>
      </w:r>
      <w:r>
        <w:t>Specialist Services</w:t>
      </w:r>
      <w:r w:rsidRPr="00387C71">
        <w:t xml:space="preserve"> who as part of that involvement may interact with Children;</w:t>
      </w:r>
    </w:p>
    <w:p w14:paraId="602EEBEB" w14:textId="77777777" w:rsidR="00725931" w:rsidRDefault="00725931" w:rsidP="00725931">
      <w:pPr>
        <w:pStyle w:val="MELegal4"/>
      </w:pPr>
      <w:r>
        <w:rPr>
          <w:b/>
        </w:rPr>
        <w:t>Legislation</w:t>
      </w:r>
      <w:r>
        <w:t xml:space="preserve"> </w:t>
      </w:r>
      <w:r w:rsidRPr="00387C71">
        <w:t>means a provision of a statute or subordinate legislation of the Commonwealth, or of a State, Territory or local authority;</w:t>
      </w:r>
    </w:p>
    <w:p w14:paraId="031D7DA1" w14:textId="77777777" w:rsidR="00725931" w:rsidRDefault="00725931" w:rsidP="00725931">
      <w:pPr>
        <w:pStyle w:val="MELegal4"/>
      </w:pPr>
      <w:r w:rsidRPr="00BC6D89">
        <w:rPr>
          <w:b/>
        </w:rPr>
        <w:t>National Principles for Child Safe Organisations</w:t>
      </w:r>
      <w:r>
        <w:t xml:space="preserve"> </w:t>
      </w:r>
      <w:r w:rsidRPr="00387C71">
        <w:t>means the National Principles for Child Safe Organisations, which have been endorsed in draft form by the Commonwealth Government (available at: https://www.humanrights.gov.au/national-principles-child-safe-organisations) and subsequently, from the time of their endorsement by the Council of Australian Governments, the final National Principles for Child Safe Organisations as published by the Australian Government;</w:t>
      </w:r>
    </w:p>
    <w:p w14:paraId="1D693925" w14:textId="77777777" w:rsidR="00725931" w:rsidRDefault="00725931" w:rsidP="00725931">
      <w:pPr>
        <w:pStyle w:val="MELegal4"/>
      </w:pPr>
      <w:r>
        <w:rPr>
          <w:b/>
        </w:rPr>
        <w:t>Relevant Legislation</w:t>
      </w:r>
      <w:r>
        <w:t xml:space="preserve"> </w:t>
      </w:r>
      <w:r w:rsidRPr="00387C71">
        <w:t xml:space="preserve">means Legislation in force in any jurisdiction where any part of the </w:t>
      </w:r>
      <w:r>
        <w:t>Specialist Services</w:t>
      </w:r>
      <w:r w:rsidRPr="00387C71">
        <w:t xml:space="preserve"> may be carried out;</w:t>
      </w:r>
    </w:p>
    <w:p w14:paraId="68C20800" w14:textId="77777777" w:rsidR="00725931" w:rsidRDefault="00725931" w:rsidP="00725931">
      <w:pPr>
        <w:pStyle w:val="MELegal4"/>
      </w:pPr>
      <w:r w:rsidRPr="00E56360">
        <w:rPr>
          <w:b/>
        </w:rPr>
        <w:t>Working With Children Check</w:t>
      </w:r>
      <w:r w:rsidRPr="00E56360">
        <w:t xml:space="preserve"> or </w:t>
      </w:r>
      <w:r w:rsidRPr="00E56360">
        <w:rPr>
          <w:b/>
        </w:rPr>
        <w:t>WWCC</w:t>
      </w:r>
      <w:r w:rsidRPr="00E56360">
        <w:t xml:space="preserve"> means the process in place pursuant to Relevant Legislation to screen an individual for fitness to work with Children.</w:t>
      </w:r>
    </w:p>
    <w:p w14:paraId="76B9C462" w14:textId="77777777" w:rsidR="00725931" w:rsidRDefault="00725931" w:rsidP="00725931">
      <w:pPr>
        <w:pStyle w:val="MELegal3"/>
      </w:pPr>
      <w:bookmarkStart w:id="1156" w:name="_Ref23252032"/>
      <w:r>
        <w:t>The Participant must:</w:t>
      </w:r>
      <w:bookmarkEnd w:id="1156"/>
    </w:p>
    <w:p w14:paraId="4FAFE261" w14:textId="77777777" w:rsidR="00725931" w:rsidRDefault="00725931" w:rsidP="00725931">
      <w:pPr>
        <w:pStyle w:val="MELegal4"/>
      </w:pPr>
      <w:r>
        <w:t>comply with all Relevant Legislation relating to the employment or engagement of Child-Related Personnel in relation to the Specialist Services, including all necessary Working With Children Checks however described; and</w:t>
      </w:r>
    </w:p>
    <w:p w14:paraId="298C89F7" w14:textId="4CF97002" w:rsidR="00725931" w:rsidRDefault="00725931" w:rsidP="00725931">
      <w:pPr>
        <w:pStyle w:val="MELegal4"/>
      </w:pPr>
      <w:r>
        <w:t xml:space="preserve">ensure that Working With Children Checks obtained in accordance with this clause </w:t>
      </w:r>
      <w:r>
        <w:fldChar w:fldCharType="begin"/>
      </w:r>
      <w:r>
        <w:instrText xml:space="preserve"> REF _Ref23252032 \w \h </w:instrText>
      </w:r>
      <w:r>
        <w:fldChar w:fldCharType="separate"/>
      </w:r>
      <w:r w:rsidR="007E5C1F">
        <w:t>11.3(b)</w:t>
      </w:r>
      <w:r>
        <w:fldChar w:fldCharType="end"/>
      </w:r>
      <w:r>
        <w:t xml:space="preserve"> remain current and that all Child-Related Personnel continue to comply with all Relevant Legislation for the duration of their involvement in the Specialist Services.</w:t>
      </w:r>
    </w:p>
    <w:p w14:paraId="0F95A3B2" w14:textId="77777777" w:rsidR="00725931" w:rsidRDefault="00725931" w:rsidP="00725931">
      <w:pPr>
        <w:pStyle w:val="MELegal3"/>
      </w:pPr>
      <w:bookmarkStart w:id="1157" w:name="_Ref23252047"/>
      <w:r>
        <w:t>The Participant agrees in relation to the Specialist Services to:</w:t>
      </w:r>
      <w:bookmarkEnd w:id="1157"/>
      <w:r w:rsidR="002A30DD">
        <w:t xml:space="preserve"> </w:t>
      </w:r>
    </w:p>
    <w:p w14:paraId="7AB5AAC5" w14:textId="77777777" w:rsidR="00725931" w:rsidRDefault="00725931" w:rsidP="00725931">
      <w:pPr>
        <w:pStyle w:val="MELegal4"/>
      </w:pPr>
      <w:r>
        <w:t xml:space="preserve">implement the National Principles for Child Safe Organisations; </w:t>
      </w:r>
    </w:p>
    <w:p w14:paraId="26652FDE" w14:textId="77777777" w:rsidR="00725931" w:rsidRDefault="00725931" w:rsidP="00725931">
      <w:pPr>
        <w:pStyle w:val="MELegal4"/>
      </w:pPr>
      <w:r>
        <w:t>ensure that all Child-Related Personnel implement the National Principles for Child Safe Organisations;</w:t>
      </w:r>
    </w:p>
    <w:p w14:paraId="12EA2B7F" w14:textId="77777777" w:rsidR="00725931" w:rsidRDefault="00725931" w:rsidP="00725931">
      <w:pPr>
        <w:pStyle w:val="MELegal4"/>
      </w:pPr>
      <w:r>
        <w:t xml:space="preserve">complete and update, at least annually, a risk assessment to identify the level of responsibility for Children and the level of risk of harm or abuse to Children; </w:t>
      </w:r>
    </w:p>
    <w:p w14:paraId="3C93646E" w14:textId="0B949927" w:rsidR="00725931" w:rsidRDefault="00725931" w:rsidP="00725931">
      <w:pPr>
        <w:pStyle w:val="MELegal4"/>
      </w:pPr>
      <w:r>
        <w:lastRenderedPageBreak/>
        <w:t xml:space="preserve">put into place and update, at least annually, an appropriate risk management strategy to manage risks identified through the risk assessment required by this clause </w:t>
      </w:r>
      <w:r w:rsidR="00AF7A55">
        <w:fldChar w:fldCharType="begin"/>
      </w:r>
      <w:r w:rsidR="00AF7A55">
        <w:instrText xml:space="preserve"> REF _Ref23252047 \w \h </w:instrText>
      </w:r>
      <w:r w:rsidR="00AF7A55">
        <w:fldChar w:fldCharType="separate"/>
      </w:r>
      <w:r w:rsidR="007E5C1F">
        <w:t>11.3(c)</w:t>
      </w:r>
      <w:r w:rsidR="00AF7A55">
        <w:fldChar w:fldCharType="end"/>
      </w:r>
      <w:r>
        <w:t>;</w:t>
      </w:r>
    </w:p>
    <w:p w14:paraId="7D8099C3" w14:textId="77777777" w:rsidR="00725931" w:rsidRDefault="00725931" w:rsidP="00725931">
      <w:pPr>
        <w:pStyle w:val="MELegal4"/>
      </w:pPr>
      <w:r>
        <w:t>provide training and establish a compliance regime to ensure that all Child-Related Personnel are aware of, and comply with:</w:t>
      </w:r>
    </w:p>
    <w:p w14:paraId="4997CAD2" w14:textId="77777777" w:rsidR="00725931" w:rsidRDefault="00725931" w:rsidP="00725931">
      <w:pPr>
        <w:pStyle w:val="MELegal5"/>
      </w:pPr>
      <w:r>
        <w:t>the National Principles for Child Safe Organisations;</w:t>
      </w:r>
    </w:p>
    <w:p w14:paraId="5F4CB33A" w14:textId="236D5F67" w:rsidR="00725931" w:rsidRDefault="00725931" w:rsidP="00725931">
      <w:pPr>
        <w:pStyle w:val="MELegal5"/>
      </w:pPr>
      <w:r>
        <w:t xml:space="preserve">the Participant’s risk management strategy required by this clause </w:t>
      </w:r>
      <w:r>
        <w:fldChar w:fldCharType="begin"/>
      </w:r>
      <w:r>
        <w:instrText xml:space="preserve"> REF _Ref23252047 \w \h </w:instrText>
      </w:r>
      <w:r>
        <w:fldChar w:fldCharType="separate"/>
      </w:r>
      <w:r w:rsidR="007E5C1F">
        <w:t>11.3(c)</w:t>
      </w:r>
      <w:r>
        <w:fldChar w:fldCharType="end"/>
      </w:r>
      <w:r>
        <w:t>;</w:t>
      </w:r>
    </w:p>
    <w:p w14:paraId="1C84A937" w14:textId="77777777" w:rsidR="00725931" w:rsidRDefault="00725931" w:rsidP="00725931">
      <w:pPr>
        <w:pStyle w:val="MELegal5"/>
      </w:pPr>
      <w:r>
        <w:t>Relevant Legislation relating to requirements for working with Children, including Working With Children Checks;</w:t>
      </w:r>
    </w:p>
    <w:p w14:paraId="285C6119" w14:textId="77777777" w:rsidR="00725931" w:rsidRDefault="00725931" w:rsidP="00725931">
      <w:pPr>
        <w:pStyle w:val="MELegal5"/>
      </w:pPr>
      <w:r>
        <w:t>Relevant Legislation relating to mandatory reporting of suspected child abuse or neglect, however described; and</w:t>
      </w:r>
    </w:p>
    <w:p w14:paraId="7B05C5CF" w14:textId="70EF5D12" w:rsidR="00725931" w:rsidRDefault="00725931" w:rsidP="00725931">
      <w:pPr>
        <w:pStyle w:val="MELegal4"/>
      </w:pPr>
      <w:r>
        <w:t xml:space="preserve">provide the Department with an annual statement of compliance with clauses </w:t>
      </w:r>
      <w:r>
        <w:fldChar w:fldCharType="begin"/>
      </w:r>
      <w:r>
        <w:instrText xml:space="preserve"> REF _Ref23252032 \w \h </w:instrText>
      </w:r>
      <w:r>
        <w:fldChar w:fldCharType="separate"/>
      </w:r>
      <w:r w:rsidR="007E5C1F">
        <w:t>11.3(b)</w:t>
      </w:r>
      <w:r>
        <w:fldChar w:fldCharType="end"/>
      </w:r>
      <w:r w:rsidR="00CB3DC3">
        <w:t xml:space="preserve"> </w:t>
      </w:r>
      <w:r>
        <w:t xml:space="preserve">and </w:t>
      </w:r>
      <w:r>
        <w:fldChar w:fldCharType="begin"/>
      </w:r>
      <w:r>
        <w:instrText xml:space="preserve"> REF _Ref23252047 \w \h </w:instrText>
      </w:r>
      <w:r>
        <w:fldChar w:fldCharType="separate"/>
      </w:r>
      <w:r w:rsidR="007E5C1F">
        <w:t>11.3(c)</w:t>
      </w:r>
      <w:r>
        <w:fldChar w:fldCharType="end"/>
      </w:r>
      <w:r>
        <w:t>, in such form as may be specified by the Department.</w:t>
      </w:r>
    </w:p>
    <w:p w14:paraId="27828C37" w14:textId="093B6CB6" w:rsidR="00725931" w:rsidRDefault="00725931" w:rsidP="00725931">
      <w:pPr>
        <w:pStyle w:val="MELegal3"/>
      </w:pPr>
      <w:r>
        <w:t xml:space="preserve">With reasonable notice to the Participant, the Department may conduct a review of the Participant’s compliance with this clause </w:t>
      </w:r>
      <w:r>
        <w:fldChar w:fldCharType="begin"/>
      </w:r>
      <w:r>
        <w:instrText xml:space="preserve"> REF _Ref23242214 \w \h </w:instrText>
      </w:r>
      <w:r>
        <w:fldChar w:fldCharType="separate"/>
      </w:r>
      <w:r w:rsidR="007E5C1F">
        <w:t>11.3</w:t>
      </w:r>
      <w:r>
        <w:fldChar w:fldCharType="end"/>
      </w:r>
      <w:r>
        <w:t>.</w:t>
      </w:r>
    </w:p>
    <w:p w14:paraId="5649D0C1" w14:textId="77777777" w:rsidR="00725931" w:rsidRDefault="00725931" w:rsidP="00CB3DC3">
      <w:pPr>
        <w:pStyle w:val="MELegal3"/>
      </w:pPr>
      <w:r>
        <w:t>The Participant agrees to:</w:t>
      </w:r>
    </w:p>
    <w:p w14:paraId="68DA4D7C" w14:textId="18BE0882" w:rsidR="00725931" w:rsidRDefault="00725931" w:rsidP="00725931">
      <w:pPr>
        <w:pStyle w:val="MELegal4"/>
      </w:pPr>
      <w:r>
        <w:t xml:space="preserve">notify the Department of any failure to comply with this clause </w:t>
      </w:r>
      <w:r>
        <w:fldChar w:fldCharType="begin"/>
      </w:r>
      <w:r>
        <w:instrText xml:space="preserve"> REF _Ref23242214 \w \h </w:instrText>
      </w:r>
      <w:r>
        <w:fldChar w:fldCharType="separate"/>
      </w:r>
      <w:r w:rsidR="007E5C1F">
        <w:t>11.3</w:t>
      </w:r>
      <w:r>
        <w:fldChar w:fldCharType="end"/>
      </w:r>
      <w:r>
        <w:t>;</w:t>
      </w:r>
    </w:p>
    <w:p w14:paraId="19DB71EE" w14:textId="6E83A0A7" w:rsidR="00725931" w:rsidRDefault="00725931" w:rsidP="00725931">
      <w:pPr>
        <w:pStyle w:val="MELegal4"/>
      </w:pPr>
      <w:r>
        <w:t xml:space="preserve">co-operate with the Department in any review conducted by the Department of the Participant’s implementation of the National Principles for Child Safe Organisations or compliance with this clause </w:t>
      </w:r>
      <w:r>
        <w:fldChar w:fldCharType="begin"/>
      </w:r>
      <w:r>
        <w:instrText xml:space="preserve"> REF _Ref23242214 \w \h </w:instrText>
      </w:r>
      <w:r>
        <w:fldChar w:fldCharType="separate"/>
      </w:r>
      <w:r w:rsidR="007E5C1F">
        <w:t>11.3</w:t>
      </w:r>
      <w:r>
        <w:fldChar w:fldCharType="end"/>
      </w:r>
      <w:r>
        <w:t>; and</w:t>
      </w:r>
    </w:p>
    <w:p w14:paraId="12AE6FCF" w14:textId="6F63AA71" w:rsidR="00725931" w:rsidRPr="00A43C4C" w:rsidRDefault="00725931" w:rsidP="00725931">
      <w:pPr>
        <w:pStyle w:val="MELegal4"/>
      </w:pPr>
      <w:r>
        <w:t xml:space="preserve">promptly, and at the Participant’s cost, take such action as is necessary to rectify, to the Department’s satisfaction, any failure to implement the National Principles for Child Safe Organisations or any other failure to comply with this clause </w:t>
      </w:r>
      <w:r>
        <w:fldChar w:fldCharType="begin"/>
      </w:r>
      <w:r>
        <w:instrText xml:space="preserve"> REF _Ref23242214 \w \h </w:instrText>
      </w:r>
      <w:r>
        <w:fldChar w:fldCharType="separate"/>
      </w:r>
      <w:r w:rsidR="007E5C1F">
        <w:t>11.3</w:t>
      </w:r>
      <w:r>
        <w:fldChar w:fldCharType="end"/>
      </w:r>
      <w:r>
        <w:t>.</w:t>
      </w:r>
    </w:p>
    <w:p w14:paraId="49042274" w14:textId="77777777" w:rsidR="00725931" w:rsidRPr="00CB3DC3" w:rsidRDefault="00725931" w:rsidP="00CB3DC3">
      <w:pPr>
        <w:pStyle w:val="MELegal3"/>
        <w:numPr>
          <w:ilvl w:val="0"/>
          <w:numId w:val="0"/>
        </w:numPr>
        <w:ind w:left="680"/>
        <w:rPr>
          <w:b/>
          <w:i/>
          <w:highlight w:val="yellow"/>
        </w:rPr>
      </w:pPr>
    </w:p>
    <w:p w14:paraId="3EAA9634" w14:textId="77777777" w:rsidR="004C56A7" w:rsidRPr="00984592" w:rsidRDefault="00AC679D" w:rsidP="004C56A7">
      <w:pPr>
        <w:pStyle w:val="PartL1"/>
        <w:keepNext/>
      </w:pPr>
      <w:bookmarkStart w:id="1158" w:name="_Toc970539"/>
      <w:bookmarkStart w:id="1159" w:name="_Toc971344"/>
      <w:bookmarkStart w:id="1160" w:name="_Toc2940703"/>
      <w:bookmarkStart w:id="1161" w:name="_Toc1143651"/>
      <w:bookmarkStart w:id="1162" w:name="_Toc1143757"/>
      <w:bookmarkStart w:id="1163" w:name="_Toc1143863"/>
      <w:bookmarkStart w:id="1164" w:name="_Toc1644749"/>
      <w:bookmarkStart w:id="1165" w:name="_Toc1644961"/>
      <w:bookmarkStart w:id="1166" w:name="_Toc1646718"/>
      <w:bookmarkStart w:id="1167" w:name="_Toc1647514"/>
      <w:bookmarkStart w:id="1168" w:name="_Toc1647696"/>
      <w:bookmarkStart w:id="1169" w:name="_Toc4592521"/>
      <w:bookmarkStart w:id="1170" w:name="_Ref886491"/>
      <w:bookmarkStart w:id="1171" w:name="_Toc970541"/>
      <w:bookmarkStart w:id="1172" w:name="_Toc971346"/>
      <w:bookmarkStart w:id="1173" w:name="_Toc1143447"/>
      <w:bookmarkStart w:id="1174" w:name="_DTBK2796"/>
      <w:bookmarkEnd w:id="1143"/>
      <w:bookmarkEnd w:id="1158"/>
      <w:bookmarkEnd w:id="1159"/>
      <w:bookmarkEnd w:id="1160"/>
      <w:bookmarkEnd w:id="1161"/>
      <w:bookmarkEnd w:id="1162"/>
      <w:bookmarkEnd w:id="1163"/>
      <w:r>
        <w:t xml:space="preserve"> </w:t>
      </w:r>
      <w:bookmarkStart w:id="1175" w:name="_Toc25675387"/>
      <w:bookmarkStart w:id="1176" w:name="_Toc25739497"/>
      <w:r w:rsidR="004C56A7">
        <w:t>– Funding and Other Contributions</w:t>
      </w:r>
      <w:bookmarkEnd w:id="1164"/>
      <w:bookmarkEnd w:id="1165"/>
      <w:bookmarkEnd w:id="1166"/>
      <w:bookmarkEnd w:id="1167"/>
      <w:bookmarkEnd w:id="1168"/>
      <w:bookmarkEnd w:id="1169"/>
      <w:bookmarkEnd w:id="1175"/>
      <w:bookmarkEnd w:id="1176"/>
      <w:r w:rsidR="004C56A7">
        <w:t xml:space="preserve"> </w:t>
      </w:r>
    </w:p>
    <w:p w14:paraId="31512F78" w14:textId="77777777" w:rsidR="004C56A7" w:rsidRDefault="004C56A7" w:rsidP="004C56A7">
      <w:pPr>
        <w:pStyle w:val="MELegal1"/>
      </w:pPr>
      <w:bookmarkStart w:id="1177" w:name="_Toc1644750"/>
      <w:bookmarkStart w:id="1178" w:name="_Toc1644962"/>
      <w:bookmarkStart w:id="1179" w:name="_Toc1646719"/>
      <w:bookmarkStart w:id="1180" w:name="_Toc1647697"/>
      <w:bookmarkStart w:id="1181" w:name="_Ref1658243"/>
      <w:bookmarkStart w:id="1182" w:name="_Toc4592522"/>
      <w:bookmarkStart w:id="1183" w:name="_Toc25675388"/>
      <w:bookmarkStart w:id="1184" w:name="_Toc25739498"/>
      <w:r>
        <w:t xml:space="preserve">Funding for the </w:t>
      </w:r>
      <w:bookmarkEnd w:id="1170"/>
      <w:bookmarkEnd w:id="1171"/>
      <w:bookmarkEnd w:id="1172"/>
      <w:bookmarkEnd w:id="1173"/>
      <w:r>
        <w:t>Project</w:t>
      </w:r>
      <w:bookmarkEnd w:id="1177"/>
      <w:bookmarkEnd w:id="1178"/>
      <w:bookmarkEnd w:id="1179"/>
      <w:bookmarkEnd w:id="1180"/>
      <w:bookmarkEnd w:id="1181"/>
      <w:bookmarkEnd w:id="1182"/>
      <w:bookmarkEnd w:id="1183"/>
      <w:bookmarkEnd w:id="1184"/>
    </w:p>
    <w:p w14:paraId="1296DBA0" w14:textId="77777777" w:rsidR="004C56A7" w:rsidRDefault="004C56A7" w:rsidP="004C56A7">
      <w:pPr>
        <w:pStyle w:val="MELegal2"/>
      </w:pPr>
      <w:bookmarkStart w:id="1185" w:name="_Toc970542"/>
      <w:bookmarkStart w:id="1186" w:name="_Toc971347"/>
      <w:bookmarkStart w:id="1187" w:name="_Toc1143448"/>
      <w:bookmarkStart w:id="1188" w:name="_Ref1580874"/>
      <w:bookmarkStart w:id="1189" w:name="_Toc1644751"/>
      <w:bookmarkStart w:id="1190" w:name="_Toc1644963"/>
      <w:bookmarkStart w:id="1191" w:name="_Toc1647515"/>
      <w:bookmarkStart w:id="1192" w:name="_Toc1647698"/>
      <w:bookmarkStart w:id="1193" w:name="_Ref25609629"/>
      <w:bookmarkEnd w:id="1174"/>
      <w:r>
        <w:t>Payment of the Funds</w:t>
      </w:r>
      <w:bookmarkEnd w:id="1185"/>
      <w:bookmarkEnd w:id="1186"/>
      <w:bookmarkEnd w:id="1187"/>
      <w:bookmarkEnd w:id="1188"/>
      <w:bookmarkEnd w:id="1189"/>
      <w:bookmarkEnd w:id="1190"/>
      <w:bookmarkEnd w:id="1191"/>
      <w:bookmarkEnd w:id="1192"/>
      <w:bookmarkEnd w:id="1193"/>
      <w:r>
        <w:t xml:space="preserve"> </w:t>
      </w:r>
    </w:p>
    <w:p w14:paraId="4074321C" w14:textId="74EC68E4" w:rsidR="004C56A7" w:rsidRDefault="004C56A7" w:rsidP="004C56A7">
      <w:pPr>
        <w:pStyle w:val="MELegal3"/>
      </w:pPr>
      <w:bookmarkStart w:id="1194" w:name="_DTBK2250"/>
      <w:r>
        <w:t xml:space="preserve">Subject to Parliamentary appropriation and to the provisions of this Agreement, the </w:t>
      </w:r>
      <w:bookmarkStart w:id="1195" w:name="_Toc970543"/>
      <w:bookmarkStart w:id="1196" w:name="_Toc971348"/>
      <w:r>
        <w:t>Department agrees to pay to the Participant the amount of the Funds specified in Item </w:t>
      </w:r>
      <w:r>
        <w:fldChar w:fldCharType="begin"/>
      </w:r>
      <w:r>
        <w:instrText xml:space="preserve"> REF _Ref890936 \n \h </w:instrText>
      </w:r>
      <w:r>
        <w:fldChar w:fldCharType="separate"/>
      </w:r>
      <w:r w:rsidR="007E5C1F">
        <w:t>6.1</w:t>
      </w:r>
      <w:r>
        <w:fldChar w:fldCharType="end"/>
      </w:r>
      <w:r>
        <w:t xml:space="preserve"> of </w:t>
      </w:r>
      <w:r>
        <w:fldChar w:fldCharType="begin"/>
      </w:r>
      <w:r>
        <w:instrText xml:space="preserve"> REF _Ref1132431 \w \h </w:instrText>
      </w:r>
      <w:r>
        <w:fldChar w:fldCharType="separate"/>
      </w:r>
      <w:r w:rsidR="007E5C1F">
        <w:t>Schedule 1</w:t>
      </w:r>
      <w:r>
        <w:fldChar w:fldCharType="end"/>
      </w:r>
      <w:r>
        <w:t xml:space="preserve"> in accordance with Item </w:t>
      </w:r>
      <w:r>
        <w:fldChar w:fldCharType="begin"/>
      </w:r>
      <w:r>
        <w:instrText xml:space="preserve"> REF _Ref891163 \n \h </w:instrText>
      </w:r>
      <w:r>
        <w:fldChar w:fldCharType="separate"/>
      </w:r>
      <w:r w:rsidR="007E5C1F">
        <w:t>6.2</w:t>
      </w:r>
      <w:r>
        <w:fldChar w:fldCharType="end"/>
      </w:r>
      <w:r>
        <w:t xml:space="preserve"> of </w:t>
      </w:r>
      <w:r>
        <w:fldChar w:fldCharType="begin"/>
      </w:r>
      <w:r>
        <w:instrText xml:space="preserve"> REF _Ref1132431 \w \h </w:instrText>
      </w:r>
      <w:r>
        <w:fldChar w:fldCharType="separate"/>
      </w:r>
      <w:r w:rsidR="007E5C1F">
        <w:t>Schedule 1</w:t>
      </w:r>
      <w:r>
        <w:fldChar w:fldCharType="end"/>
      </w:r>
      <w:r>
        <w:t>, once the Participant has:</w:t>
      </w:r>
    </w:p>
    <w:p w14:paraId="44B343B9" w14:textId="77777777" w:rsidR="00FE5AB4" w:rsidRDefault="004C56A7" w:rsidP="004C56A7">
      <w:pPr>
        <w:pStyle w:val="MELegal4"/>
      </w:pPr>
      <w:r>
        <w:t>provided to the Department's satisfaction</w:t>
      </w:r>
      <w:r w:rsidR="00FE5AB4">
        <w:t>:</w:t>
      </w:r>
      <w:r>
        <w:t xml:space="preserve"> </w:t>
      </w:r>
    </w:p>
    <w:p w14:paraId="2C39EB19" w14:textId="77777777" w:rsidR="004C56A7" w:rsidRDefault="004C56A7" w:rsidP="00FE5AB4">
      <w:pPr>
        <w:pStyle w:val="MELegal5"/>
      </w:pPr>
      <w:r>
        <w:t xml:space="preserve">all deliverables set out in the Milestones Schedule for the relevant Milestone; and </w:t>
      </w:r>
    </w:p>
    <w:p w14:paraId="44FCDE38" w14:textId="682F4024" w:rsidR="00FE5AB4" w:rsidRDefault="00FE5AB4" w:rsidP="00856363">
      <w:pPr>
        <w:pStyle w:val="MELegal5"/>
      </w:pPr>
      <w:bookmarkStart w:id="1197" w:name="_Ref25609638"/>
      <w:r>
        <w:t>the Report</w:t>
      </w:r>
      <w:r w:rsidR="007627F4">
        <w:t>s</w:t>
      </w:r>
      <w:r>
        <w:t xml:space="preserve"> </w:t>
      </w:r>
      <w:r w:rsidR="007627F4">
        <w:t xml:space="preserve">required by </w:t>
      </w:r>
      <w:r>
        <w:t xml:space="preserve">clause </w:t>
      </w:r>
      <w:r>
        <w:fldChar w:fldCharType="begin"/>
      </w:r>
      <w:r>
        <w:instrText xml:space="preserve"> REF _Ref22203686 \w \h </w:instrText>
      </w:r>
      <w:r>
        <w:fldChar w:fldCharType="separate"/>
      </w:r>
      <w:r w:rsidR="007E5C1F">
        <w:t>15</w:t>
      </w:r>
      <w:r>
        <w:fldChar w:fldCharType="end"/>
      </w:r>
      <w:r>
        <w:t>;</w:t>
      </w:r>
      <w:bookmarkEnd w:id="1197"/>
      <w:r>
        <w:t xml:space="preserve"> </w:t>
      </w:r>
    </w:p>
    <w:p w14:paraId="33E5F6C4" w14:textId="15C26A85" w:rsidR="004C56A7" w:rsidRDefault="004C56A7" w:rsidP="008072E4">
      <w:pPr>
        <w:pStyle w:val="MELegal4"/>
        <w:keepNext/>
      </w:pPr>
      <w:r>
        <w:t xml:space="preserve">certified to the Department in the form of the Payment Certificate set out at </w:t>
      </w:r>
      <w:r>
        <w:fldChar w:fldCharType="begin"/>
      </w:r>
      <w:r>
        <w:instrText xml:space="preserve"> REF _Ref1580893 \w \h </w:instrText>
      </w:r>
      <w:r w:rsidR="0065210C">
        <w:instrText xml:space="preserve"> \* MERGEFORMAT </w:instrText>
      </w:r>
      <w:r>
        <w:fldChar w:fldCharType="separate"/>
      </w:r>
      <w:r w:rsidR="007E5C1F">
        <w:t>Schedule 3</w:t>
      </w:r>
      <w:r>
        <w:fldChar w:fldCharType="end"/>
      </w:r>
      <w:r>
        <w:t xml:space="preserve"> that:</w:t>
      </w:r>
    </w:p>
    <w:p w14:paraId="183890AD" w14:textId="77777777" w:rsidR="004C56A7" w:rsidRDefault="004C56A7" w:rsidP="004C56A7">
      <w:pPr>
        <w:pStyle w:val="MELegal5"/>
      </w:pPr>
      <w:r>
        <w:t>all work the Participant paid for using the Funds was properly required for the Project;</w:t>
      </w:r>
    </w:p>
    <w:p w14:paraId="4D12FDA9" w14:textId="77777777" w:rsidR="004C56A7" w:rsidRDefault="004C56A7" w:rsidP="004C56A7">
      <w:pPr>
        <w:pStyle w:val="MELegal5"/>
      </w:pPr>
      <w:r>
        <w:t>the amounts of each payment made using the Funds represent the reasonable value of the work carried out or to be carried out (the value of work to be considered in light of the relevant industry);</w:t>
      </w:r>
    </w:p>
    <w:p w14:paraId="6C9A1ACD" w14:textId="77777777" w:rsidR="004C56A7" w:rsidRDefault="004C56A7" w:rsidP="004C56A7">
      <w:pPr>
        <w:pStyle w:val="MELegal5"/>
      </w:pPr>
      <w:r>
        <w:t xml:space="preserve">no Conflicts arose in making payments for work using the Funds that the Participant did not, or has not, declared to the Department; and </w:t>
      </w:r>
    </w:p>
    <w:p w14:paraId="6F032594" w14:textId="03262529" w:rsidR="004C56A7" w:rsidRDefault="004C56A7" w:rsidP="004C56A7">
      <w:pPr>
        <w:pStyle w:val="MELegal5"/>
      </w:pPr>
      <w:r>
        <w:t xml:space="preserve">no Conflicts arose in entering into any arrangements with Contractors (as such term is defined in clause </w:t>
      </w:r>
      <w:r>
        <w:fldChar w:fldCharType="begin"/>
      </w:r>
      <w:r>
        <w:instrText xml:space="preserve"> REF _Ref1580696 \w \h </w:instrText>
      </w:r>
      <w:r>
        <w:fldChar w:fldCharType="separate"/>
      </w:r>
      <w:r w:rsidR="007E5C1F">
        <w:t>5.1(a)</w:t>
      </w:r>
      <w:r>
        <w:fldChar w:fldCharType="end"/>
      </w:r>
      <w:r>
        <w:t xml:space="preserve">). </w:t>
      </w:r>
    </w:p>
    <w:p w14:paraId="66C58963" w14:textId="77777777" w:rsidR="004C56A7" w:rsidRDefault="004C56A7" w:rsidP="004C56A7">
      <w:pPr>
        <w:pStyle w:val="MELegal3"/>
      </w:pPr>
      <w:bookmarkStart w:id="1198" w:name="_Toc970544"/>
      <w:bookmarkStart w:id="1199" w:name="_Toc971349"/>
      <w:bookmarkStart w:id="1200" w:name="_DTBK2797"/>
      <w:bookmarkEnd w:id="1194"/>
      <w:bookmarkEnd w:id="1195"/>
      <w:bookmarkEnd w:id="1196"/>
      <w:r>
        <w:lastRenderedPageBreak/>
        <w:t>Despite any other provision of this Agreement:</w:t>
      </w:r>
      <w:bookmarkEnd w:id="1198"/>
      <w:bookmarkEnd w:id="1199"/>
    </w:p>
    <w:p w14:paraId="43348716" w14:textId="77777777" w:rsidR="004C56A7" w:rsidRDefault="004C56A7" w:rsidP="004C56A7">
      <w:pPr>
        <w:pStyle w:val="MELegal4"/>
      </w:pPr>
      <w:bookmarkStart w:id="1201" w:name="_DTBK2251"/>
      <w:bookmarkEnd w:id="1200"/>
      <w:r>
        <w:t>the Department may, at its discretion, defer, reduce or not make a payment of Funds;</w:t>
      </w:r>
    </w:p>
    <w:p w14:paraId="512F34F4" w14:textId="77777777" w:rsidR="004C56A7" w:rsidRDefault="004C56A7" w:rsidP="004C56A7">
      <w:pPr>
        <w:pStyle w:val="MELegal4"/>
      </w:pPr>
      <w:bookmarkStart w:id="1202" w:name="_DTBK2798"/>
      <w:bookmarkEnd w:id="1201"/>
      <w:r>
        <w:t>the Participant is not entitled to receive, and the Department is not obliged to pay, any amount under this Agreement; and</w:t>
      </w:r>
    </w:p>
    <w:p w14:paraId="1B0F45F1" w14:textId="77777777" w:rsidR="004C56A7" w:rsidRDefault="004C56A7" w:rsidP="004C56A7">
      <w:pPr>
        <w:pStyle w:val="MELegal4"/>
      </w:pPr>
      <w:bookmarkStart w:id="1203" w:name="_DTBK2252"/>
      <w:bookmarkEnd w:id="1202"/>
      <w:r>
        <w:t>if the Participant has received any Funds, the Participant is not entitled to spend those Funds,</w:t>
      </w:r>
    </w:p>
    <w:bookmarkEnd w:id="1203"/>
    <w:p w14:paraId="33FAE51A" w14:textId="77777777" w:rsidR="004C56A7" w:rsidRDefault="004C56A7" w:rsidP="004C56A7">
      <w:pPr>
        <w:ind w:left="1360"/>
      </w:pPr>
      <w:r>
        <w:t>if at any time:</w:t>
      </w:r>
    </w:p>
    <w:p w14:paraId="3B33D2EA" w14:textId="77777777" w:rsidR="004C56A7" w:rsidRDefault="004C56A7" w:rsidP="004C56A7">
      <w:pPr>
        <w:pStyle w:val="MELegal4"/>
      </w:pPr>
      <w:bookmarkStart w:id="1204" w:name="_DTBK2799"/>
      <w:r>
        <w:t>the Department has insufficient Program funding available at the time the payment is due to the Participant;</w:t>
      </w:r>
    </w:p>
    <w:p w14:paraId="4E2F24E3" w14:textId="7C137E7E" w:rsidR="004C56A7" w:rsidRDefault="004C56A7" w:rsidP="004C56A7">
      <w:pPr>
        <w:pStyle w:val="MELegal4"/>
      </w:pPr>
      <w:bookmarkStart w:id="1205" w:name="_DTBK2800"/>
      <w:bookmarkEnd w:id="1204"/>
      <w:r>
        <w:t>the Department has become entitled to terminate this Agreement under clause </w:t>
      </w:r>
      <w:r>
        <w:fldChar w:fldCharType="begin"/>
      </w:r>
      <w:r>
        <w:instrText xml:space="preserve"> REF _Ref882318 \w \h </w:instrText>
      </w:r>
      <w:r>
        <w:fldChar w:fldCharType="separate"/>
      </w:r>
      <w:r w:rsidR="007E5C1F">
        <w:t>23.1</w:t>
      </w:r>
      <w:r>
        <w:fldChar w:fldCharType="end"/>
      </w:r>
      <w:r>
        <w:t>;</w:t>
      </w:r>
    </w:p>
    <w:p w14:paraId="01A6F60E" w14:textId="77777777" w:rsidR="004C56A7" w:rsidRDefault="004C56A7" w:rsidP="004C56A7">
      <w:pPr>
        <w:pStyle w:val="MELegal4"/>
      </w:pPr>
      <w:bookmarkStart w:id="1206" w:name="_DTBK2801"/>
      <w:bookmarkEnd w:id="1205"/>
      <w:r>
        <w:t>the Department forms the reasonable opinion that the full payment is not properly required by the Participant to carry out the Project or because of Project surpluses or underspends;</w:t>
      </w:r>
    </w:p>
    <w:p w14:paraId="7D3A258A" w14:textId="77777777" w:rsidR="004C56A7" w:rsidRDefault="004C56A7" w:rsidP="004C56A7">
      <w:pPr>
        <w:pStyle w:val="MELegal4"/>
      </w:pPr>
      <w:bookmarkStart w:id="1207" w:name="_DTBK2802"/>
      <w:bookmarkEnd w:id="1206"/>
      <w:r>
        <w:t>before the commencement of the Works, the Participant has not complied, to the reasonable satisfaction of the Department, with its obligations to</w:t>
      </w:r>
      <w:bookmarkEnd w:id="1207"/>
      <w:r>
        <w:t>:</w:t>
      </w:r>
    </w:p>
    <w:p w14:paraId="3ABF10A7" w14:textId="7F0E7B31" w:rsidR="004C56A7" w:rsidRDefault="004C56A7" w:rsidP="004C56A7">
      <w:pPr>
        <w:pStyle w:val="MELegal5"/>
      </w:pPr>
      <w:r>
        <w:t>provide security as required by clause </w:t>
      </w:r>
      <w:r>
        <w:fldChar w:fldCharType="begin"/>
      </w:r>
      <w:r>
        <w:instrText xml:space="preserve"> REF _Ref1582870 \w \h </w:instrText>
      </w:r>
      <w:r>
        <w:fldChar w:fldCharType="separate"/>
      </w:r>
      <w:r w:rsidR="007E5C1F">
        <w:t>9</w:t>
      </w:r>
      <w:r>
        <w:fldChar w:fldCharType="end"/>
      </w:r>
      <w:r>
        <w:t xml:space="preserve">; or </w:t>
      </w:r>
    </w:p>
    <w:p w14:paraId="4EEE9CE0" w14:textId="2E7DA563" w:rsidR="004C56A7" w:rsidRDefault="004C56A7" w:rsidP="004C56A7">
      <w:pPr>
        <w:pStyle w:val="MELegal5"/>
      </w:pPr>
      <w:r>
        <w:t>take out the insurances required by clause </w:t>
      </w:r>
      <w:r>
        <w:fldChar w:fldCharType="begin"/>
      </w:r>
      <w:r>
        <w:instrText xml:space="preserve"> REF _Ref881272 \w \h </w:instrText>
      </w:r>
      <w:r>
        <w:fldChar w:fldCharType="separate"/>
      </w:r>
      <w:r w:rsidR="007E5C1F">
        <w:t>22.2</w:t>
      </w:r>
      <w:r>
        <w:fldChar w:fldCharType="end"/>
      </w:r>
      <w:r>
        <w:t>; or</w:t>
      </w:r>
    </w:p>
    <w:p w14:paraId="33051EC8" w14:textId="77777777" w:rsidR="004C56A7" w:rsidRDefault="004C56A7" w:rsidP="004C56A7">
      <w:pPr>
        <w:pStyle w:val="MELegal4"/>
      </w:pPr>
      <w:bookmarkStart w:id="1208" w:name="_DTBK2253"/>
      <w:r>
        <w:t xml:space="preserve">the Participant has not complied with any provision of this Agreement which provides that the Participant will not be entitled to receive any Funds until that obligation has been complied with. </w:t>
      </w:r>
    </w:p>
    <w:p w14:paraId="667ABD97" w14:textId="77777777" w:rsidR="004C56A7" w:rsidRPr="00CF04BC" w:rsidRDefault="004C56A7" w:rsidP="004C56A7">
      <w:pPr>
        <w:pStyle w:val="MELegal2"/>
        <w:keepLines/>
      </w:pPr>
      <w:bookmarkStart w:id="1209" w:name="_Toc970545"/>
      <w:bookmarkStart w:id="1210" w:name="_Toc971350"/>
      <w:bookmarkStart w:id="1211" w:name="_Toc1143449"/>
      <w:bookmarkStart w:id="1212" w:name="_Ref1559625"/>
      <w:bookmarkStart w:id="1213" w:name="_Toc1644752"/>
      <w:bookmarkStart w:id="1214" w:name="_Toc1644964"/>
      <w:bookmarkStart w:id="1215" w:name="_Toc1647516"/>
      <w:bookmarkStart w:id="1216" w:name="_Toc1647699"/>
      <w:bookmarkStart w:id="1217" w:name="_Ref2773512"/>
      <w:bookmarkStart w:id="1218" w:name="_DTBK2803"/>
      <w:bookmarkEnd w:id="1208"/>
      <w:r w:rsidRPr="00CF04BC">
        <w:t>Participant to submit invoices</w:t>
      </w:r>
      <w:bookmarkEnd w:id="1209"/>
      <w:bookmarkEnd w:id="1210"/>
      <w:bookmarkEnd w:id="1211"/>
      <w:bookmarkEnd w:id="1212"/>
      <w:bookmarkEnd w:id="1213"/>
      <w:bookmarkEnd w:id="1214"/>
      <w:bookmarkEnd w:id="1215"/>
      <w:bookmarkEnd w:id="1216"/>
      <w:bookmarkEnd w:id="1217"/>
    </w:p>
    <w:p w14:paraId="0DC82905" w14:textId="43516A42" w:rsidR="004C56A7" w:rsidRDefault="004C56A7" w:rsidP="004C56A7">
      <w:pPr>
        <w:pStyle w:val="MELegal3"/>
      </w:pPr>
      <w:bookmarkStart w:id="1219" w:name="_Toc970546"/>
      <w:bookmarkStart w:id="1220" w:name="_Toc971351"/>
      <w:bookmarkStart w:id="1221" w:name="_DTBK2254"/>
      <w:bookmarkEnd w:id="1218"/>
      <w:r>
        <w:t xml:space="preserve">This clause </w:t>
      </w:r>
      <w:r>
        <w:fldChar w:fldCharType="begin"/>
      </w:r>
      <w:r>
        <w:instrText xml:space="preserve"> REF _Ref2773512 \w \h </w:instrText>
      </w:r>
      <w:r>
        <w:fldChar w:fldCharType="separate"/>
      </w:r>
      <w:r w:rsidR="007E5C1F">
        <w:t>12.2</w:t>
      </w:r>
      <w:r>
        <w:fldChar w:fldCharType="end"/>
      </w:r>
      <w:r>
        <w:t xml:space="preserve"> only applies where the Department notifies the </w:t>
      </w:r>
      <w:r w:rsidRPr="008E4ABB">
        <w:t xml:space="preserve">Participant that it is unable to issue a recipient created tax invoice in accordance with clause </w:t>
      </w:r>
      <w:r w:rsidRPr="00DE597C">
        <w:fldChar w:fldCharType="begin"/>
      </w:r>
      <w:r w:rsidRPr="008E4ABB">
        <w:instrText xml:space="preserve"> REF _Ref523143869 \w \h </w:instrText>
      </w:r>
      <w:r w:rsidRPr="00BE6696">
        <w:instrText xml:space="preserve"> \* MERGEFORMAT </w:instrText>
      </w:r>
      <w:r w:rsidRPr="00DE597C">
        <w:fldChar w:fldCharType="separate"/>
      </w:r>
      <w:r w:rsidR="007E5C1F">
        <w:t>34.5</w:t>
      </w:r>
      <w:r w:rsidRPr="00DE597C">
        <w:fldChar w:fldCharType="end"/>
      </w:r>
      <w:r w:rsidRPr="008E4ABB">
        <w:t>.</w:t>
      </w:r>
    </w:p>
    <w:p w14:paraId="52DA4C27" w14:textId="3E762805" w:rsidR="004C56A7" w:rsidRDefault="004C56A7" w:rsidP="004C56A7">
      <w:pPr>
        <w:pStyle w:val="MELegal3"/>
      </w:pPr>
      <w:r>
        <w:t>The Participant must submit invoices for payment of the Funds for the Project in the manner specified in Item </w:t>
      </w:r>
      <w:r>
        <w:fldChar w:fldCharType="begin"/>
      </w:r>
      <w:r>
        <w:instrText xml:space="preserve"> REF _Ref1559641 \n \h </w:instrText>
      </w:r>
      <w:r>
        <w:fldChar w:fldCharType="separate"/>
      </w:r>
      <w:r w:rsidR="007E5C1F">
        <w:t>6.3</w:t>
      </w:r>
      <w:r>
        <w:fldChar w:fldCharType="end"/>
      </w:r>
      <w:r>
        <w:t xml:space="preserve"> of </w:t>
      </w:r>
      <w:r>
        <w:fldChar w:fldCharType="begin"/>
      </w:r>
      <w:r>
        <w:instrText xml:space="preserve"> REF _Ref1392823 \w \h </w:instrText>
      </w:r>
      <w:r>
        <w:fldChar w:fldCharType="separate"/>
      </w:r>
      <w:r w:rsidR="007E5C1F">
        <w:t>Schedule 1</w:t>
      </w:r>
      <w:r>
        <w:fldChar w:fldCharType="end"/>
      </w:r>
      <w:r w:rsidR="000B6AD6">
        <w:t xml:space="preserve">. </w:t>
      </w:r>
      <w:r>
        <w:t>The amount of the invoices will not exceed the amount of Funds properly required by the Participant for its use in relation to the performance of this Agreement up to the date of the next invoice.</w:t>
      </w:r>
      <w:bookmarkEnd w:id="1219"/>
      <w:bookmarkEnd w:id="1220"/>
      <w:r>
        <w:t xml:space="preserve"> </w:t>
      </w:r>
    </w:p>
    <w:p w14:paraId="1BA85BDF" w14:textId="77777777" w:rsidR="004C56A7" w:rsidRDefault="004C56A7" w:rsidP="004C56A7">
      <w:pPr>
        <w:pStyle w:val="MELegal2"/>
      </w:pPr>
      <w:bookmarkStart w:id="1222" w:name="_Toc970547"/>
      <w:bookmarkStart w:id="1223" w:name="_Toc971352"/>
      <w:bookmarkStart w:id="1224" w:name="_Toc1143450"/>
      <w:bookmarkStart w:id="1225" w:name="_Toc1644753"/>
      <w:bookmarkStart w:id="1226" w:name="_Toc1644965"/>
      <w:bookmarkStart w:id="1227" w:name="_Toc1647517"/>
      <w:bookmarkStart w:id="1228" w:name="_Toc1647700"/>
      <w:bookmarkStart w:id="1229" w:name="_Ref1650476"/>
      <w:bookmarkEnd w:id="1221"/>
      <w:r>
        <w:t>Use of Funds</w:t>
      </w:r>
      <w:bookmarkEnd w:id="1222"/>
      <w:bookmarkEnd w:id="1223"/>
      <w:bookmarkEnd w:id="1224"/>
      <w:bookmarkEnd w:id="1225"/>
      <w:bookmarkEnd w:id="1226"/>
      <w:bookmarkEnd w:id="1227"/>
      <w:bookmarkEnd w:id="1228"/>
      <w:bookmarkEnd w:id="1229"/>
      <w:r>
        <w:t xml:space="preserve"> </w:t>
      </w:r>
    </w:p>
    <w:p w14:paraId="24D93C7A" w14:textId="77777777" w:rsidR="004C56A7" w:rsidRDefault="004C56A7" w:rsidP="004C56A7">
      <w:pPr>
        <w:pStyle w:val="MELegal3"/>
        <w:numPr>
          <w:ilvl w:val="0"/>
          <w:numId w:val="0"/>
        </w:numPr>
        <w:ind w:left="1361" w:hanging="681"/>
      </w:pPr>
      <w:bookmarkStart w:id="1230" w:name="_Toc970548"/>
      <w:bookmarkStart w:id="1231" w:name="_Toc971353"/>
      <w:bookmarkStart w:id="1232" w:name="_DTBK2804"/>
      <w:r>
        <w:t>Funds provided under this Agreement:</w:t>
      </w:r>
      <w:bookmarkEnd w:id="1230"/>
      <w:bookmarkEnd w:id="1231"/>
    </w:p>
    <w:p w14:paraId="3CF1CC38" w14:textId="77777777" w:rsidR="004C56A7" w:rsidRDefault="004C56A7" w:rsidP="004C56A7">
      <w:pPr>
        <w:pStyle w:val="MELegal3"/>
      </w:pPr>
      <w:bookmarkStart w:id="1233" w:name="_DTBK2805"/>
      <w:bookmarkEnd w:id="1232"/>
      <w:r>
        <w:t>must only be used for the performance of the Project and performing this Agreement;</w:t>
      </w:r>
    </w:p>
    <w:p w14:paraId="23344727" w14:textId="77777777" w:rsidR="004C56A7" w:rsidRDefault="004C56A7" w:rsidP="004C56A7">
      <w:pPr>
        <w:pStyle w:val="MELegal3"/>
      </w:pPr>
      <w:bookmarkStart w:id="1234" w:name="_DTBK2806"/>
      <w:bookmarkEnd w:id="1233"/>
      <w:r>
        <w:t>must only be applied in accordance with the Project Budget;</w:t>
      </w:r>
    </w:p>
    <w:p w14:paraId="279A6F99" w14:textId="5E0F5F83" w:rsidR="004C56A7" w:rsidRDefault="004C56A7" w:rsidP="004C56A7">
      <w:pPr>
        <w:pStyle w:val="MELegal3"/>
      </w:pPr>
      <w:r>
        <w:t>are not to be applied towards administrative and other general costs of the Participant that are not directly associated with the performance of the Project (including the Participant’s administrative costs in administering this Agreement) unless any such costs are expressly inclu</w:t>
      </w:r>
      <w:r w:rsidR="000B6AD6">
        <w:t>ded in the Project Budget; and</w:t>
      </w:r>
    </w:p>
    <w:p w14:paraId="6AB7FE8C" w14:textId="77777777" w:rsidR="004C56A7" w:rsidRDefault="004C56A7" w:rsidP="004C56A7">
      <w:pPr>
        <w:pStyle w:val="MELegal3"/>
      </w:pPr>
      <w:bookmarkStart w:id="1235" w:name="_DTBK2807"/>
      <w:bookmarkEnd w:id="1234"/>
      <w:r>
        <w:t xml:space="preserve">must not, unless the prior written approval of the Department has been obtained, be used in a manner which is inconsistent with the Project Budget. </w:t>
      </w:r>
    </w:p>
    <w:p w14:paraId="2FAD2304" w14:textId="77777777" w:rsidR="004C56A7" w:rsidRPr="002436E9" w:rsidRDefault="004C56A7" w:rsidP="004C56A7">
      <w:pPr>
        <w:pStyle w:val="MELegal2"/>
      </w:pPr>
      <w:bookmarkStart w:id="1236" w:name="_Toc970549"/>
      <w:bookmarkStart w:id="1237" w:name="_Toc971354"/>
      <w:bookmarkStart w:id="1238" w:name="_Toc1143451"/>
      <w:bookmarkStart w:id="1239" w:name="_Toc1644754"/>
      <w:bookmarkStart w:id="1240" w:name="_Toc1644966"/>
      <w:bookmarkStart w:id="1241" w:name="_Toc1647518"/>
      <w:bookmarkStart w:id="1242" w:name="_Toc1647701"/>
      <w:bookmarkEnd w:id="1235"/>
      <w:r w:rsidRPr="00D859D3">
        <w:t>Maximum amount of Funds</w:t>
      </w:r>
      <w:bookmarkEnd w:id="1236"/>
      <w:bookmarkEnd w:id="1237"/>
      <w:bookmarkEnd w:id="1238"/>
      <w:bookmarkEnd w:id="1239"/>
      <w:bookmarkEnd w:id="1240"/>
      <w:bookmarkEnd w:id="1241"/>
      <w:bookmarkEnd w:id="1242"/>
      <w:r w:rsidRPr="00D859D3">
        <w:t xml:space="preserve"> </w:t>
      </w:r>
    </w:p>
    <w:p w14:paraId="20252859" w14:textId="5E62E375" w:rsidR="004C56A7" w:rsidRPr="004876D0" w:rsidRDefault="004C56A7" w:rsidP="000D2DCC">
      <w:pPr>
        <w:keepNext/>
        <w:ind w:left="680"/>
      </w:pPr>
      <w:bookmarkStart w:id="1243" w:name="_Toc970550"/>
      <w:bookmarkStart w:id="1244" w:name="_Toc971355"/>
      <w:bookmarkStart w:id="1245" w:name="_DTBK2255"/>
      <w:r w:rsidRPr="004876D0">
        <w:t>The funding to be contributed by the Department will not exceed the maximum amount of Funds specified in Item </w:t>
      </w:r>
      <w:r>
        <w:fldChar w:fldCharType="begin"/>
      </w:r>
      <w:r>
        <w:instrText xml:space="preserve"> REF _Ref890936 \n \h </w:instrText>
      </w:r>
      <w:r w:rsidR="00165ADC">
        <w:instrText xml:space="preserve"> \* MERGEFORMAT </w:instrText>
      </w:r>
      <w:r>
        <w:fldChar w:fldCharType="separate"/>
      </w:r>
      <w:r w:rsidR="007E5C1F">
        <w:t>6.1</w:t>
      </w:r>
      <w:r>
        <w:fldChar w:fldCharType="end"/>
      </w:r>
      <w:r w:rsidRPr="004876D0">
        <w:t xml:space="preserve"> of </w:t>
      </w:r>
      <w:r>
        <w:fldChar w:fldCharType="begin"/>
      </w:r>
      <w:r>
        <w:instrText xml:space="preserve"> REF _Ref1132658 \w \h </w:instrText>
      </w:r>
      <w:r w:rsidR="00165ADC">
        <w:instrText xml:space="preserve"> \* MERGEFORMAT </w:instrText>
      </w:r>
      <w:r>
        <w:fldChar w:fldCharType="separate"/>
      </w:r>
      <w:r w:rsidR="007E5C1F">
        <w:t>Schedule 1</w:t>
      </w:r>
      <w:r>
        <w:fldChar w:fldCharType="end"/>
      </w:r>
      <w:r w:rsidR="000B6AD6">
        <w:t xml:space="preserve">. </w:t>
      </w:r>
      <w:r w:rsidRPr="008C3825">
        <w:t>The Department</w:t>
      </w:r>
      <w:r w:rsidRPr="004876D0">
        <w:t xml:space="preserve"> accepts no liability for:</w:t>
      </w:r>
      <w:bookmarkEnd w:id="1243"/>
      <w:bookmarkEnd w:id="1244"/>
    </w:p>
    <w:p w14:paraId="4C899448" w14:textId="77777777" w:rsidR="004C56A7" w:rsidRPr="004876D0" w:rsidRDefault="004C56A7" w:rsidP="004C56A7">
      <w:pPr>
        <w:pStyle w:val="MELegal3"/>
      </w:pPr>
      <w:bookmarkStart w:id="1246" w:name="_DTBK2808"/>
      <w:bookmarkEnd w:id="1245"/>
      <w:r w:rsidRPr="004876D0">
        <w:t>any debts incurred by the Participant;</w:t>
      </w:r>
    </w:p>
    <w:p w14:paraId="550A5F9A" w14:textId="77777777" w:rsidR="004C56A7" w:rsidRPr="004876D0" w:rsidRDefault="004C56A7" w:rsidP="004C56A7">
      <w:pPr>
        <w:pStyle w:val="MELegal3"/>
      </w:pPr>
      <w:bookmarkStart w:id="1247" w:name="_DTBK2809"/>
      <w:bookmarkEnd w:id="1246"/>
      <w:r w:rsidRPr="004876D0">
        <w:t>any monies owing by the Participant to its officers, employees, agents, contractors or subcontractors;</w:t>
      </w:r>
    </w:p>
    <w:p w14:paraId="0A0281CC" w14:textId="77777777" w:rsidR="004C56A7" w:rsidRPr="004876D0" w:rsidRDefault="004C56A7" w:rsidP="004C56A7">
      <w:pPr>
        <w:pStyle w:val="MELegal3"/>
      </w:pPr>
      <w:bookmarkStart w:id="1248" w:name="_DTBK2810"/>
      <w:bookmarkEnd w:id="1247"/>
      <w:r w:rsidRPr="004876D0">
        <w:t>any budget or cost overruns of the Works</w:t>
      </w:r>
      <w:r>
        <w:t>, the Property or the Project</w:t>
      </w:r>
      <w:r w:rsidRPr="004876D0">
        <w:t>; or</w:t>
      </w:r>
    </w:p>
    <w:p w14:paraId="1D3A2356" w14:textId="77777777" w:rsidR="004C56A7" w:rsidRPr="004876D0" w:rsidRDefault="004C56A7" w:rsidP="004C56A7">
      <w:pPr>
        <w:pStyle w:val="MELegal3"/>
      </w:pPr>
      <w:bookmarkStart w:id="1249" w:name="_DTBK2811"/>
      <w:bookmarkEnd w:id="1248"/>
      <w:r w:rsidRPr="004876D0">
        <w:t>insufficient monies to complete the Works</w:t>
      </w:r>
      <w:r>
        <w:t xml:space="preserve"> or the Project (including purchasing the Property)</w:t>
      </w:r>
      <w:r w:rsidRPr="004876D0">
        <w:t>.</w:t>
      </w:r>
      <w:r w:rsidRPr="008C3825">
        <w:t xml:space="preserve"> </w:t>
      </w:r>
      <w:bookmarkStart w:id="1250" w:name="_Toc970551"/>
      <w:bookmarkStart w:id="1251" w:name="_Toc971356"/>
      <w:bookmarkEnd w:id="1250"/>
      <w:bookmarkEnd w:id="1251"/>
    </w:p>
    <w:p w14:paraId="5A6A64DF" w14:textId="77777777" w:rsidR="004C56A7" w:rsidRDefault="004C56A7" w:rsidP="004C56A7">
      <w:pPr>
        <w:pStyle w:val="MELegal2"/>
      </w:pPr>
      <w:bookmarkStart w:id="1252" w:name="_Toc1644755"/>
      <w:bookmarkStart w:id="1253" w:name="_Toc1644967"/>
      <w:bookmarkStart w:id="1254" w:name="_Toc1647519"/>
      <w:bookmarkStart w:id="1255" w:name="_Toc1647702"/>
      <w:bookmarkStart w:id="1256" w:name="_Toc970552"/>
      <w:bookmarkStart w:id="1257" w:name="_Toc971357"/>
      <w:bookmarkStart w:id="1258" w:name="_DTBK2256"/>
      <w:bookmarkEnd w:id="1249"/>
      <w:r>
        <w:lastRenderedPageBreak/>
        <w:t>Sufficiency of amounts</w:t>
      </w:r>
      <w:bookmarkEnd w:id="1252"/>
      <w:bookmarkEnd w:id="1253"/>
      <w:bookmarkEnd w:id="1254"/>
      <w:bookmarkEnd w:id="1255"/>
      <w:r>
        <w:t xml:space="preserve"> </w:t>
      </w:r>
    </w:p>
    <w:p w14:paraId="3EAC958E" w14:textId="77777777" w:rsidR="004C56A7" w:rsidRDefault="004C56A7" w:rsidP="004C56A7">
      <w:pPr>
        <w:pStyle w:val="MELegal3"/>
        <w:numPr>
          <w:ilvl w:val="0"/>
          <w:numId w:val="0"/>
        </w:numPr>
        <w:ind w:left="680"/>
      </w:pPr>
      <w:r w:rsidRPr="004876D0">
        <w:t>The Participant warrants that the Funds together with all Other Contributions made or received by the Participant</w:t>
      </w:r>
      <w:r>
        <w:t xml:space="preserve"> in relation to the Project, will be sufficient to ensure the due and proper completion of the Works and the Participant's obligations under this Agreement. </w:t>
      </w:r>
      <w:bookmarkEnd w:id="1256"/>
      <w:bookmarkEnd w:id="1257"/>
    </w:p>
    <w:p w14:paraId="7DF23A8E" w14:textId="77777777" w:rsidR="004C56A7" w:rsidRDefault="004C56A7" w:rsidP="004C56A7">
      <w:pPr>
        <w:pStyle w:val="MELegal2"/>
      </w:pPr>
      <w:bookmarkStart w:id="1259" w:name="_Ref2938311"/>
      <w:r>
        <w:t>SOP Act</w:t>
      </w:r>
      <w:bookmarkEnd w:id="1259"/>
    </w:p>
    <w:p w14:paraId="50BD4ED9" w14:textId="7218D492" w:rsidR="004C56A7" w:rsidRDefault="004C56A7" w:rsidP="004C56A7">
      <w:pPr>
        <w:pStyle w:val="MELegal3"/>
      </w:pPr>
      <w:r>
        <w:t>This clause </w:t>
      </w:r>
      <w:r>
        <w:fldChar w:fldCharType="begin"/>
      </w:r>
      <w:r>
        <w:instrText xml:space="preserve"> REF _Ref2938311 \w \h </w:instrText>
      </w:r>
      <w:r>
        <w:fldChar w:fldCharType="separate"/>
      </w:r>
      <w:r w:rsidR="007E5C1F">
        <w:t>12.6</w:t>
      </w:r>
      <w:r>
        <w:fldChar w:fldCharType="end"/>
      </w:r>
      <w:r>
        <w:t xml:space="preserve"> only applies if, and to the extent that, the SOP Act applies to this Agreement.</w:t>
      </w:r>
    </w:p>
    <w:p w14:paraId="0986BF04" w14:textId="35F73DA4" w:rsidR="004C56A7" w:rsidRDefault="004C56A7" w:rsidP="004C56A7">
      <w:pPr>
        <w:pStyle w:val="MELegal3"/>
      </w:pPr>
      <w:r>
        <w:t>Capitalised terms in this clause </w:t>
      </w:r>
      <w:r>
        <w:fldChar w:fldCharType="begin"/>
      </w:r>
      <w:r>
        <w:instrText xml:space="preserve"> REF _Ref2938311 \w \h </w:instrText>
      </w:r>
      <w:r>
        <w:fldChar w:fldCharType="separate"/>
      </w:r>
      <w:r w:rsidR="007E5C1F">
        <w:t>12.6</w:t>
      </w:r>
      <w:r>
        <w:fldChar w:fldCharType="end"/>
      </w:r>
      <w:r>
        <w:t xml:space="preserve"> which are not otherwise defined in this Agreement have the meaning given by the SOP Act.</w:t>
      </w:r>
    </w:p>
    <w:p w14:paraId="115AAA50" w14:textId="6C4863DD" w:rsidR="004C56A7" w:rsidRDefault="004C56A7" w:rsidP="004C56A7">
      <w:pPr>
        <w:pStyle w:val="MELegal3"/>
      </w:pPr>
      <w:r>
        <w:t xml:space="preserve">Business Day in this clause </w:t>
      </w:r>
      <w:r>
        <w:fldChar w:fldCharType="begin"/>
      </w:r>
      <w:r>
        <w:instrText xml:space="preserve"> REF _Ref2938311 \w \h </w:instrText>
      </w:r>
      <w:r>
        <w:fldChar w:fldCharType="separate"/>
      </w:r>
      <w:r w:rsidR="007E5C1F">
        <w:t>12.6</w:t>
      </w:r>
      <w:r>
        <w:fldChar w:fldCharType="end"/>
      </w:r>
      <w:r>
        <w:t xml:space="preserve"> has the same meaning as in the SOP Act.</w:t>
      </w:r>
    </w:p>
    <w:p w14:paraId="5E4478D5" w14:textId="77777777" w:rsidR="004C56A7" w:rsidRDefault="004C56A7" w:rsidP="004C56A7">
      <w:pPr>
        <w:pStyle w:val="MELegal3"/>
      </w:pPr>
      <w:r>
        <w:t>The Participant acknowledges and agrees that:</w:t>
      </w:r>
    </w:p>
    <w:p w14:paraId="03DC5EF2" w14:textId="77777777" w:rsidR="004C56A7" w:rsidRDefault="004C56A7" w:rsidP="004C56A7">
      <w:pPr>
        <w:pStyle w:val="MELegal4"/>
      </w:pPr>
      <w:r>
        <w:t>the Reference Dates for the purpose of this Agreement are each date on which the Participant achieves a Milestone as specified in the Milestone Schedule;</w:t>
      </w:r>
    </w:p>
    <w:p w14:paraId="38331C0B" w14:textId="77777777" w:rsidR="004C56A7" w:rsidRDefault="004C56A7" w:rsidP="004C56A7">
      <w:pPr>
        <w:pStyle w:val="MELegal4"/>
      </w:pPr>
      <w:r>
        <w:t>the Department must within 10 Business Days of receipt of a Payment Claim:</w:t>
      </w:r>
    </w:p>
    <w:p w14:paraId="1BC79955" w14:textId="77777777" w:rsidR="004C56A7" w:rsidRDefault="004C56A7" w:rsidP="004C56A7">
      <w:pPr>
        <w:pStyle w:val="MELegal5"/>
      </w:pPr>
      <w:r>
        <w:t>determine the amount of the Participant's entitlement being the Department's assessment of the Funds then due and payable minus the amount of any debt due to the Department, or any claim by the Department against the Participant or any amount which the Department may otherwise be entitled to set off, withhold or deduct; and</w:t>
      </w:r>
    </w:p>
    <w:p w14:paraId="5352025B" w14:textId="77777777" w:rsidR="004C56A7" w:rsidRDefault="004C56A7" w:rsidP="004C56A7">
      <w:pPr>
        <w:pStyle w:val="MELegal5"/>
      </w:pPr>
      <w:r>
        <w:t>provide a Payment Schedule which:</w:t>
      </w:r>
    </w:p>
    <w:p w14:paraId="0C314AE8" w14:textId="77777777" w:rsidR="004C56A7" w:rsidRDefault="004C56A7" w:rsidP="004C56A7">
      <w:pPr>
        <w:pStyle w:val="MELegal6"/>
      </w:pPr>
      <w:r>
        <w:t>identifies the Payment Claim to which the Payment Schedule relates;</w:t>
      </w:r>
    </w:p>
    <w:p w14:paraId="5A1364B2" w14:textId="77777777" w:rsidR="004C56A7" w:rsidRDefault="004C56A7" w:rsidP="004C56A7">
      <w:pPr>
        <w:pStyle w:val="MELegal6"/>
      </w:pPr>
      <w:r>
        <w:t>indicates the amount of the payment the Department proposes to make; and</w:t>
      </w:r>
    </w:p>
    <w:p w14:paraId="350AE645" w14:textId="77777777" w:rsidR="004C56A7" w:rsidRDefault="004C56A7" w:rsidP="004C56A7">
      <w:pPr>
        <w:pStyle w:val="MELegal6"/>
      </w:pPr>
      <w:r>
        <w:t>if the amount the Department proposes to pay is less than the claimed amount, indicates why the amount proposed to be paid is less and (if it is less because the Department is withholding payment for any reason), the Department's reasons for withholding payment;</w:t>
      </w:r>
    </w:p>
    <w:p w14:paraId="7E30A43A" w14:textId="7B87102F" w:rsidR="004C56A7" w:rsidRDefault="004C56A7" w:rsidP="004C56A7">
      <w:pPr>
        <w:pStyle w:val="MELegal4"/>
      </w:pPr>
      <w:r>
        <w:t xml:space="preserve">Progress Payments under this agreement become due and payable in accordance with </w:t>
      </w:r>
      <w:r w:rsidR="00B93EE1">
        <w:t xml:space="preserve">Item </w:t>
      </w:r>
      <w:r>
        <w:fldChar w:fldCharType="begin"/>
      </w:r>
      <w:r>
        <w:instrText xml:space="preserve"> REF _Ref891163 \n \h </w:instrText>
      </w:r>
      <w:r>
        <w:fldChar w:fldCharType="separate"/>
      </w:r>
      <w:r w:rsidR="007E5C1F">
        <w:t>6.2</w:t>
      </w:r>
      <w:r>
        <w:fldChar w:fldCharType="end"/>
      </w:r>
      <w:r>
        <w:t xml:space="preserve"> of </w:t>
      </w:r>
      <w:r>
        <w:fldChar w:fldCharType="begin"/>
      </w:r>
      <w:r>
        <w:instrText xml:space="preserve"> REF _Ref2938890 \n \h </w:instrText>
      </w:r>
      <w:r>
        <w:fldChar w:fldCharType="separate"/>
      </w:r>
      <w:r w:rsidR="007E5C1F">
        <w:t>Schedule 1</w:t>
      </w:r>
      <w:r>
        <w:fldChar w:fldCharType="end"/>
      </w:r>
      <w:r>
        <w:t>; and</w:t>
      </w:r>
    </w:p>
    <w:p w14:paraId="2B1949FF" w14:textId="502AB64E" w:rsidR="006B3E90" w:rsidRPr="006B3E90" w:rsidRDefault="004C56A7" w:rsidP="00856363">
      <w:pPr>
        <w:pStyle w:val="MELegal4"/>
      </w:pPr>
      <w:r>
        <w:t xml:space="preserve">the value of work carried out under the Agreement is to be determined in accordance with </w:t>
      </w:r>
      <w:r w:rsidR="00B93EE1">
        <w:t>Item </w:t>
      </w:r>
      <w:r>
        <w:fldChar w:fldCharType="begin"/>
      </w:r>
      <w:r>
        <w:instrText xml:space="preserve"> REF _Ref891163 \n \h </w:instrText>
      </w:r>
      <w:r>
        <w:fldChar w:fldCharType="separate"/>
      </w:r>
      <w:r w:rsidR="007E5C1F">
        <w:t>6.2</w:t>
      </w:r>
      <w:r>
        <w:fldChar w:fldCharType="end"/>
      </w:r>
      <w:r>
        <w:t xml:space="preserve"> of </w:t>
      </w:r>
      <w:r>
        <w:fldChar w:fldCharType="begin"/>
      </w:r>
      <w:r>
        <w:instrText xml:space="preserve"> REF _Ref2938890 \n \h </w:instrText>
      </w:r>
      <w:r>
        <w:fldChar w:fldCharType="separate"/>
      </w:r>
      <w:r w:rsidR="007E5C1F">
        <w:t>Schedule 1</w:t>
      </w:r>
      <w:r>
        <w:fldChar w:fldCharType="end"/>
      </w:r>
      <w:r>
        <w:t xml:space="preserve">, subject to </w:t>
      </w:r>
      <w:r w:rsidR="00B93EE1">
        <w:t>Item </w:t>
      </w:r>
      <w:r>
        <w:fldChar w:fldCharType="begin"/>
      </w:r>
      <w:r>
        <w:instrText xml:space="preserve"> REF _Ref2939609 \w \h </w:instrText>
      </w:r>
      <w:r>
        <w:fldChar w:fldCharType="separate"/>
      </w:r>
      <w:r w:rsidR="007E5C1F">
        <w:t>6.1(a)</w:t>
      </w:r>
      <w:r>
        <w:fldChar w:fldCharType="end"/>
      </w:r>
      <w:r>
        <w:t xml:space="preserve"> of </w:t>
      </w:r>
      <w:r>
        <w:fldChar w:fldCharType="begin"/>
      </w:r>
      <w:r>
        <w:instrText xml:space="preserve"> REF _Ref2938890 \n \h </w:instrText>
      </w:r>
      <w:r>
        <w:fldChar w:fldCharType="separate"/>
      </w:r>
      <w:r w:rsidR="007E5C1F">
        <w:t>Schedule 1</w:t>
      </w:r>
      <w:r>
        <w:fldChar w:fldCharType="end"/>
      </w:r>
      <w:r>
        <w:t>.</w:t>
      </w:r>
      <w:bookmarkStart w:id="1260" w:name="_Toc2940706"/>
      <w:bookmarkStart w:id="1261" w:name="_Toc970560"/>
      <w:bookmarkStart w:id="1262" w:name="_Toc971365"/>
      <w:bookmarkStart w:id="1263" w:name="_Toc1143453"/>
      <w:bookmarkStart w:id="1264" w:name="_Toc1644757"/>
      <w:bookmarkStart w:id="1265" w:name="_Toc1644969"/>
      <w:bookmarkStart w:id="1266" w:name="_Toc1646721"/>
      <w:bookmarkStart w:id="1267" w:name="_Toc1647704"/>
      <w:bookmarkStart w:id="1268" w:name="_Toc4592524"/>
      <w:bookmarkStart w:id="1269" w:name="_Ref23251015"/>
      <w:bookmarkEnd w:id="1258"/>
      <w:bookmarkEnd w:id="1260"/>
    </w:p>
    <w:p w14:paraId="0438781C" w14:textId="77777777" w:rsidR="004C56A7" w:rsidRPr="00856363" w:rsidRDefault="004C56A7" w:rsidP="004C56A7">
      <w:pPr>
        <w:pStyle w:val="MELegal1"/>
      </w:pPr>
      <w:bookmarkStart w:id="1270" w:name="_Ref25610684"/>
      <w:bookmarkStart w:id="1271" w:name="_Toc25675389"/>
      <w:bookmarkStart w:id="1272" w:name="_Toc25739499"/>
      <w:r w:rsidRPr="00856363">
        <w:t>Other Contributions</w:t>
      </w:r>
      <w:bookmarkEnd w:id="1261"/>
      <w:bookmarkEnd w:id="1262"/>
      <w:bookmarkEnd w:id="1263"/>
      <w:bookmarkEnd w:id="1264"/>
      <w:bookmarkEnd w:id="1265"/>
      <w:bookmarkEnd w:id="1266"/>
      <w:bookmarkEnd w:id="1267"/>
      <w:bookmarkEnd w:id="1268"/>
      <w:bookmarkEnd w:id="1269"/>
      <w:bookmarkEnd w:id="1270"/>
      <w:bookmarkEnd w:id="1271"/>
      <w:bookmarkEnd w:id="1272"/>
    </w:p>
    <w:p w14:paraId="05646DB1" w14:textId="77777777" w:rsidR="004C56A7" w:rsidRPr="00856363" w:rsidRDefault="004C56A7" w:rsidP="00E56360">
      <w:pPr>
        <w:pStyle w:val="MELegal3"/>
        <w:rPr>
          <w:b/>
          <w:i/>
        </w:rPr>
      </w:pPr>
      <w:bookmarkStart w:id="1273" w:name="_Toc970561"/>
      <w:bookmarkStart w:id="1274" w:name="_Toc971366"/>
      <w:bookmarkStart w:id="1275" w:name="_DTBK2814"/>
      <w:r w:rsidRPr="00856363">
        <w:t>The Participant must:</w:t>
      </w:r>
      <w:bookmarkEnd w:id="1273"/>
      <w:bookmarkEnd w:id="1274"/>
      <w:r w:rsidR="00725931" w:rsidRPr="00856363">
        <w:t xml:space="preserve"> </w:t>
      </w:r>
    </w:p>
    <w:p w14:paraId="78D0D685" w14:textId="3D3E818C" w:rsidR="00E2235F" w:rsidRDefault="006B3E90" w:rsidP="00E56360">
      <w:pPr>
        <w:pStyle w:val="MELegal4"/>
      </w:pPr>
      <w:bookmarkStart w:id="1276" w:name="_Toc970562"/>
      <w:bookmarkStart w:id="1277" w:name="_Toc971367"/>
      <w:bookmarkStart w:id="1278" w:name="_DTBK2262"/>
      <w:bookmarkEnd w:id="1275"/>
      <w:r>
        <w:t xml:space="preserve">within 20 Business Days after </w:t>
      </w:r>
      <w:r w:rsidR="00E2235F">
        <w:t xml:space="preserve">the Date of this Agreement, provide to the Department satisfactory written evidence that the Other Contributions </w:t>
      </w:r>
      <w:r w:rsidR="001E4673">
        <w:t xml:space="preserve">set out in Item </w:t>
      </w:r>
      <w:r w:rsidR="001E4673">
        <w:fldChar w:fldCharType="begin"/>
      </w:r>
      <w:r w:rsidR="001E4673">
        <w:instrText xml:space="preserve"> REF _Ref23252921 \n \h </w:instrText>
      </w:r>
      <w:r w:rsidR="001E4673">
        <w:fldChar w:fldCharType="separate"/>
      </w:r>
      <w:r w:rsidR="007E5C1F">
        <w:t>6.4</w:t>
      </w:r>
      <w:r w:rsidR="001E4673">
        <w:fldChar w:fldCharType="end"/>
      </w:r>
      <w:r w:rsidR="001E4673">
        <w:t xml:space="preserve"> of </w:t>
      </w:r>
      <w:r w:rsidR="001E4673">
        <w:fldChar w:fldCharType="begin"/>
      </w:r>
      <w:r w:rsidR="001E4673">
        <w:instrText xml:space="preserve"> REF _Ref1121151 \w \h </w:instrText>
      </w:r>
      <w:r w:rsidR="001E4673">
        <w:fldChar w:fldCharType="separate"/>
      </w:r>
      <w:r w:rsidR="007E5C1F">
        <w:t>Schedule 1</w:t>
      </w:r>
      <w:r w:rsidR="001E4673">
        <w:fldChar w:fldCharType="end"/>
      </w:r>
      <w:r w:rsidR="001E4673">
        <w:t xml:space="preserve"> </w:t>
      </w:r>
      <w:r w:rsidR="00E2235F">
        <w:t>will be provided, including the person or entity providing the contribution, the nature and value of the contribution, the due dates for each of these contributions and the t</w:t>
      </w:r>
      <w:r w:rsidR="000B6AD6">
        <w:t>erms and conditions that apply.</w:t>
      </w:r>
    </w:p>
    <w:p w14:paraId="7EC2A77F" w14:textId="77777777" w:rsidR="004C56A7" w:rsidRDefault="004C56A7" w:rsidP="00E56360">
      <w:pPr>
        <w:pStyle w:val="MELegal4"/>
      </w:pPr>
      <w:r>
        <w:t xml:space="preserve">if requested by the Department, promptly provide to the Department copies of any written arrangements entered into, or proposed to be entered into, in respect of </w:t>
      </w:r>
      <w:r w:rsidR="00E2235F">
        <w:t>the Other Contributions</w:t>
      </w:r>
      <w:r>
        <w:t xml:space="preserve">; </w:t>
      </w:r>
      <w:bookmarkEnd w:id="1276"/>
      <w:bookmarkEnd w:id="1277"/>
    </w:p>
    <w:p w14:paraId="0CA0A4A8" w14:textId="77777777" w:rsidR="00E2235F" w:rsidRDefault="004C56A7" w:rsidP="00E56360">
      <w:pPr>
        <w:pStyle w:val="MELegal4"/>
      </w:pPr>
      <w:bookmarkStart w:id="1279" w:name="_Toc970563"/>
      <w:bookmarkStart w:id="1280" w:name="_Toc971368"/>
      <w:bookmarkStart w:id="1281" w:name="_DTBK2815"/>
      <w:bookmarkEnd w:id="1278"/>
      <w:r>
        <w:t xml:space="preserve">ensure that the terms on which any </w:t>
      </w:r>
      <w:r w:rsidR="00E2235F">
        <w:t>O</w:t>
      </w:r>
      <w:r>
        <w:t xml:space="preserve">ther </w:t>
      </w:r>
      <w:r w:rsidR="00E2235F">
        <w:t>C</w:t>
      </w:r>
      <w:r>
        <w:t>ontributions are provided to the Participant for, or in connection with, the Project are not inconsistent with the terms of this Agreement and do not in any way limit or affect the Participant's ability to comply strictly with its obligations, or the Department's ability to exercise its rights, under this Agreement</w:t>
      </w:r>
      <w:r w:rsidR="00E2235F">
        <w:t xml:space="preserve">; and </w:t>
      </w:r>
    </w:p>
    <w:p w14:paraId="09D97BB4" w14:textId="77777777" w:rsidR="004C56A7" w:rsidRDefault="00E2235F" w:rsidP="00E56360">
      <w:pPr>
        <w:pStyle w:val="MELegal4"/>
      </w:pPr>
      <w:r>
        <w:t>use the Other Contributions to undertake the Project</w:t>
      </w:r>
      <w:r w:rsidR="004C56A7">
        <w:t>.</w:t>
      </w:r>
      <w:bookmarkEnd w:id="1279"/>
      <w:bookmarkEnd w:id="1280"/>
    </w:p>
    <w:p w14:paraId="776B647B" w14:textId="77777777" w:rsidR="00E2235F" w:rsidRDefault="00E2235F" w:rsidP="004C56A7">
      <w:pPr>
        <w:pStyle w:val="MELegal3"/>
      </w:pPr>
      <w:r w:rsidRPr="00856363">
        <w:lastRenderedPageBreak/>
        <w:t>If the Other</w:t>
      </w:r>
      <w:r>
        <w:t xml:space="preserve"> Contributions are not provided or used in accordance with this clause, the Department may:</w:t>
      </w:r>
    </w:p>
    <w:p w14:paraId="6DFAB672" w14:textId="77777777" w:rsidR="00E2235F" w:rsidRDefault="00E2235F" w:rsidP="00E56360">
      <w:pPr>
        <w:pStyle w:val="MELegal4"/>
      </w:pPr>
      <w:r>
        <w:t xml:space="preserve">suspend payment of the Funds until the Other Contributions are provided; or </w:t>
      </w:r>
    </w:p>
    <w:p w14:paraId="463625AE" w14:textId="782B3B53" w:rsidR="00E2235F" w:rsidRDefault="00E2235F" w:rsidP="00E56360">
      <w:pPr>
        <w:pStyle w:val="MELegal4"/>
      </w:pPr>
      <w:r>
        <w:t xml:space="preserve">terminate this Agreement in accordance with clause </w:t>
      </w:r>
      <w:r>
        <w:fldChar w:fldCharType="begin"/>
      </w:r>
      <w:r>
        <w:instrText xml:space="preserve"> REF _Ref23252819 \w \h </w:instrText>
      </w:r>
      <w:r>
        <w:fldChar w:fldCharType="separate"/>
      </w:r>
      <w:r w:rsidR="007E5C1F">
        <w:t>23.1</w:t>
      </w:r>
      <w:r>
        <w:fldChar w:fldCharType="end"/>
      </w:r>
      <w:r>
        <w:t xml:space="preserve">. </w:t>
      </w:r>
    </w:p>
    <w:p w14:paraId="26505E34" w14:textId="77777777" w:rsidR="004C56A7" w:rsidRPr="00117588" w:rsidRDefault="004C56A7" w:rsidP="00856363">
      <w:pPr>
        <w:pStyle w:val="PartL1"/>
        <w:keepNext/>
      </w:pPr>
      <w:bookmarkStart w:id="1282" w:name="_Ref880962"/>
      <w:bookmarkStart w:id="1283" w:name="_Ref884213"/>
      <w:bookmarkStart w:id="1284" w:name="_Ref884233"/>
      <w:bookmarkStart w:id="1285" w:name="_Ref884243"/>
      <w:bookmarkStart w:id="1286" w:name="_Ref885847"/>
      <w:bookmarkStart w:id="1287" w:name="_Toc970564"/>
      <w:bookmarkStart w:id="1288" w:name="_Toc971369"/>
      <w:bookmarkStart w:id="1289" w:name="_Toc1143454"/>
      <w:bookmarkStart w:id="1290" w:name="_DTBK2816"/>
      <w:bookmarkEnd w:id="1281"/>
      <w:r>
        <w:t xml:space="preserve"> </w:t>
      </w:r>
      <w:bookmarkStart w:id="1291" w:name="_Toc1644758"/>
      <w:bookmarkStart w:id="1292" w:name="_Toc1644970"/>
      <w:bookmarkStart w:id="1293" w:name="_Toc1646722"/>
      <w:bookmarkStart w:id="1294" w:name="_Toc1647520"/>
      <w:bookmarkStart w:id="1295" w:name="_Toc1647705"/>
      <w:bookmarkStart w:id="1296" w:name="_Toc4592525"/>
      <w:bookmarkStart w:id="1297" w:name="_Toc25675390"/>
      <w:bookmarkStart w:id="1298" w:name="_Toc25739500"/>
      <w:r>
        <w:t>– Managing the Agreement</w:t>
      </w:r>
      <w:bookmarkEnd w:id="1291"/>
      <w:bookmarkEnd w:id="1292"/>
      <w:bookmarkEnd w:id="1293"/>
      <w:bookmarkEnd w:id="1294"/>
      <w:bookmarkEnd w:id="1295"/>
      <w:bookmarkEnd w:id="1296"/>
      <w:bookmarkEnd w:id="1297"/>
      <w:bookmarkEnd w:id="1298"/>
      <w:r>
        <w:t xml:space="preserve"> </w:t>
      </w:r>
    </w:p>
    <w:p w14:paraId="743AAA22" w14:textId="77777777" w:rsidR="004C56A7" w:rsidRDefault="004C56A7" w:rsidP="004C56A7">
      <w:pPr>
        <w:pStyle w:val="MELegal1"/>
      </w:pPr>
      <w:bookmarkStart w:id="1299" w:name="_Ref23159737"/>
      <w:bookmarkStart w:id="1300" w:name="_Toc25675391"/>
      <w:bookmarkStart w:id="1301" w:name="_Toc25739501"/>
      <w:bookmarkStart w:id="1302" w:name="_Toc1644759"/>
      <w:bookmarkStart w:id="1303" w:name="_Toc1644971"/>
      <w:bookmarkStart w:id="1304" w:name="_Ref1646610"/>
      <w:bookmarkStart w:id="1305" w:name="_Ref1646620"/>
      <w:bookmarkStart w:id="1306" w:name="_Ref1646640"/>
      <w:bookmarkStart w:id="1307" w:name="_Toc1646723"/>
      <w:bookmarkStart w:id="1308" w:name="_Toc1647706"/>
      <w:bookmarkStart w:id="1309" w:name="_Ref1649422"/>
      <w:bookmarkStart w:id="1310" w:name="_Toc4592526"/>
      <w:r>
        <w:t>Records</w:t>
      </w:r>
      <w:bookmarkEnd w:id="1299"/>
      <w:bookmarkEnd w:id="1300"/>
      <w:bookmarkEnd w:id="1301"/>
      <w:r>
        <w:t xml:space="preserve"> </w:t>
      </w:r>
      <w:bookmarkEnd w:id="1282"/>
      <w:bookmarkEnd w:id="1283"/>
      <w:bookmarkEnd w:id="1284"/>
      <w:bookmarkEnd w:id="1285"/>
      <w:bookmarkEnd w:id="1286"/>
      <w:bookmarkEnd w:id="1287"/>
      <w:bookmarkEnd w:id="1288"/>
      <w:bookmarkEnd w:id="1289"/>
      <w:bookmarkEnd w:id="1302"/>
      <w:bookmarkEnd w:id="1303"/>
      <w:bookmarkEnd w:id="1304"/>
      <w:bookmarkEnd w:id="1305"/>
      <w:bookmarkEnd w:id="1306"/>
      <w:bookmarkEnd w:id="1307"/>
      <w:bookmarkEnd w:id="1308"/>
      <w:bookmarkEnd w:id="1309"/>
      <w:bookmarkEnd w:id="1310"/>
    </w:p>
    <w:p w14:paraId="099DD1DE" w14:textId="77777777" w:rsidR="004C56A7" w:rsidRDefault="004C56A7" w:rsidP="004C56A7">
      <w:pPr>
        <w:pStyle w:val="MELegal2"/>
      </w:pPr>
      <w:bookmarkStart w:id="1311" w:name="_Ref1387625"/>
      <w:bookmarkStart w:id="1312" w:name="_Toc1644760"/>
      <w:bookmarkStart w:id="1313" w:name="_Toc1644972"/>
      <w:bookmarkStart w:id="1314" w:name="_Toc1647521"/>
      <w:bookmarkStart w:id="1315" w:name="_Toc1647707"/>
      <w:bookmarkStart w:id="1316" w:name="_Toc1143455"/>
      <w:bookmarkStart w:id="1317" w:name="_Ref881747"/>
      <w:bookmarkStart w:id="1318" w:name="_Toc970569"/>
      <w:bookmarkStart w:id="1319" w:name="_Toc971374"/>
      <w:bookmarkStart w:id="1320" w:name="_Toc1143458"/>
      <w:bookmarkStart w:id="1321" w:name="_DTBK2825"/>
      <w:bookmarkStart w:id="1322" w:name="_Ref880883"/>
      <w:bookmarkEnd w:id="1290"/>
      <w:r>
        <w:t>Records and accounts</w:t>
      </w:r>
      <w:bookmarkEnd w:id="1311"/>
      <w:bookmarkEnd w:id="1312"/>
      <w:bookmarkEnd w:id="1313"/>
      <w:bookmarkEnd w:id="1314"/>
      <w:bookmarkEnd w:id="1315"/>
      <w:r>
        <w:t xml:space="preserve"> </w:t>
      </w:r>
    </w:p>
    <w:p w14:paraId="0688DA57" w14:textId="77777777" w:rsidR="004C56A7" w:rsidRDefault="004C56A7" w:rsidP="004C56A7">
      <w:pPr>
        <w:ind w:left="680"/>
      </w:pPr>
      <w:r>
        <w:t xml:space="preserve">The Participant must keep financial accounts and other records that: </w:t>
      </w:r>
    </w:p>
    <w:p w14:paraId="4B2CE0EB" w14:textId="77777777" w:rsidR="004C56A7" w:rsidRDefault="004C56A7" w:rsidP="004C56A7">
      <w:pPr>
        <w:pStyle w:val="MELegal3"/>
      </w:pPr>
      <w:r>
        <w:t xml:space="preserve">detail and document the conduct and management of the Project (including relevant invoices); </w:t>
      </w:r>
    </w:p>
    <w:p w14:paraId="13BD82BF" w14:textId="77777777" w:rsidR="004C56A7" w:rsidRDefault="004C56A7" w:rsidP="004C56A7">
      <w:pPr>
        <w:pStyle w:val="MELegal3"/>
      </w:pPr>
      <w:r w:rsidRPr="0025532A">
        <w:t xml:space="preserve">identify the receipt and expenditure of the Funds </w:t>
      </w:r>
      <w:r w:rsidRPr="00340AD1">
        <w:t>and any Other Contributions</w:t>
      </w:r>
      <w:r>
        <w:t xml:space="preserve"> separately within the Participant's accounts and records so that at all times the Funds are identifiable; and </w:t>
      </w:r>
    </w:p>
    <w:p w14:paraId="684D9806" w14:textId="77777777" w:rsidR="004C56A7" w:rsidRPr="00483712" w:rsidRDefault="004C56A7" w:rsidP="004C56A7">
      <w:pPr>
        <w:pStyle w:val="MELegal3"/>
      </w:pPr>
      <w:r>
        <w:t>enable all receipts and payments related to the Project to be identified and reported.</w:t>
      </w:r>
    </w:p>
    <w:p w14:paraId="03CE18B1" w14:textId="77777777" w:rsidR="004C56A7" w:rsidRDefault="004C56A7" w:rsidP="004C56A7">
      <w:pPr>
        <w:pStyle w:val="MELegal2"/>
      </w:pPr>
      <w:bookmarkStart w:id="1323" w:name="_Ref1564879"/>
      <w:bookmarkStart w:id="1324" w:name="_Toc1644761"/>
      <w:bookmarkStart w:id="1325" w:name="_Toc1644973"/>
      <w:bookmarkStart w:id="1326" w:name="_Toc1647522"/>
      <w:bookmarkStart w:id="1327" w:name="_Toc1647708"/>
      <w:r>
        <w:t>Participant must keep records</w:t>
      </w:r>
      <w:bookmarkEnd w:id="1316"/>
      <w:bookmarkEnd w:id="1323"/>
      <w:bookmarkEnd w:id="1324"/>
      <w:bookmarkEnd w:id="1325"/>
      <w:bookmarkEnd w:id="1326"/>
      <w:bookmarkEnd w:id="1327"/>
      <w:r>
        <w:t xml:space="preserve"> </w:t>
      </w:r>
    </w:p>
    <w:p w14:paraId="1495F11B" w14:textId="000BBF54" w:rsidR="004C56A7" w:rsidRDefault="004C56A7" w:rsidP="004C56A7">
      <w:pPr>
        <w:pStyle w:val="MELegal3"/>
        <w:numPr>
          <w:ilvl w:val="0"/>
          <w:numId w:val="0"/>
        </w:numPr>
        <w:ind w:left="680"/>
      </w:pPr>
      <w:bookmarkStart w:id="1328" w:name="_Toc970566"/>
      <w:bookmarkStart w:id="1329" w:name="_Toc971371"/>
      <w:bookmarkStart w:id="1330" w:name="_DTBK2263"/>
      <w:r>
        <w:t xml:space="preserve">Without limiting clause </w:t>
      </w:r>
      <w:r>
        <w:fldChar w:fldCharType="begin"/>
      </w:r>
      <w:r>
        <w:instrText xml:space="preserve"> REF _Ref1387625 \w \h </w:instrText>
      </w:r>
      <w:r>
        <w:fldChar w:fldCharType="separate"/>
      </w:r>
      <w:r w:rsidR="007E5C1F">
        <w:t>14.1</w:t>
      </w:r>
      <w:r>
        <w:fldChar w:fldCharType="end"/>
      </w:r>
      <w:r>
        <w:t>, the Participant must keep comprehensive written records of the conduct of the Project including progress against the Milestones and the extent to which the Project is achieving the Aim of the Project and the Program Objectives.</w:t>
      </w:r>
    </w:p>
    <w:p w14:paraId="574F5221" w14:textId="77777777" w:rsidR="004C56A7" w:rsidRDefault="004C56A7" w:rsidP="004C56A7">
      <w:pPr>
        <w:pStyle w:val="MELegal2"/>
      </w:pPr>
      <w:bookmarkStart w:id="1331" w:name="_Toc1143456"/>
      <w:bookmarkStart w:id="1332" w:name="_Toc1644762"/>
      <w:bookmarkStart w:id="1333" w:name="_Toc1644974"/>
      <w:bookmarkStart w:id="1334" w:name="_Toc1647523"/>
      <w:bookmarkStart w:id="1335" w:name="_Toc1647709"/>
      <w:bookmarkStart w:id="1336" w:name="_Ref881755"/>
      <w:bookmarkStart w:id="1337" w:name="_Toc970567"/>
      <w:bookmarkStart w:id="1338" w:name="_Toc971372"/>
      <w:bookmarkEnd w:id="1317"/>
      <w:bookmarkEnd w:id="1328"/>
      <w:bookmarkEnd w:id="1329"/>
      <w:bookmarkEnd w:id="1330"/>
      <w:r>
        <w:t>Financial records</w:t>
      </w:r>
      <w:bookmarkEnd w:id="1331"/>
      <w:bookmarkEnd w:id="1332"/>
      <w:bookmarkEnd w:id="1333"/>
      <w:bookmarkEnd w:id="1334"/>
      <w:bookmarkEnd w:id="1335"/>
    </w:p>
    <w:p w14:paraId="190E941B" w14:textId="6B1DF650" w:rsidR="004C56A7" w:rsidRDefault="004C56A7" w:rsidP="004C56A7">
      <w:pPr>
        <w:pStyle w:val="MELegal3"/>
        <w:numPr>
          <w:ilvl w:val="0"/>
          <w:numId w:val="0"/>
        </w:numPr>
        <w:ind w:left="680"/>
      </w:pPr>
      <w:bookmarkStart w:id="1339" w:name="_DTBK2817"/>
      <w:r>
        <w:t xml:space="preserve">Without limiting clause </w:t>
      </w:r>
      <w:r>
        <w:fldChar w:fldCharType="begin"/>
      </w:r>
      <w:r>
        <w:instrText xml:space="preserve"> REF _Ref1387625 \w \h  \* MERGEFORMAT </w:instrText>
      </w:r>
      <w:r>
        <w:fldChar w:fldCharType="separate"/>
      </w:r>
      <w:r w:rsidR="007E5C1F">
        <w:t>14.1</w:t>
      </w:r>
      <w:r>
        <w:fldChar w:fldCharType="end"/>
      </w:r>
      <w:r>
        <w:t>, the Participant must keep financial records relating to the Project so as to enable:</w:t>
      </w:r>
      <w:bookmarkEnd w:id="1336"/>
      <w:bookmarkEnd w:id="1337"/>
      <w:bookmarkEnd w:id="1338"/>
    </w:p>
    <w:p w14:paraId="5F549AA9" w14:textId="77777777" w:rsidR="004C56A7" w:rsidRDefault="004C56A7" w:rsidP="004C56A7">
      <w:pPr>
        <w:pStyle w:val="MELegal3"/>
      </w:pPr>
      <w:bookmarkStart w:id="1340" w:name="_DTBK2818"/>
      <w:bookmarkEnd w:id="1339"/>
      <w:r>
        <w:t>all revenue and expenditure related to the Project to be identified in the Participant’s accounts;</w:t>
      </w:r>
    </w:p>
    <w:p w14:paraId="4BBE30D7" w14:textId="77777777" w:rsidR="004C56A7" w:rsidRDefault="004C56A7" w:rsidP="004C56A7">
      <w:pPr>
        <w:pStyle w:val="MELegal3"/>
      </w:pPr>
      <w:bookmarkStart w:id="1341" w:name="_DTBK2819"/>
      <w:bookmarkEnd w:id="1340"/>
      <w:r>
        <w:t>the preparation of financial statements in accordance with Australian Accounting Standards; and</w:t>
      </w:r>
    </w:p>
    <w:p w14:paraId="5A649413" w14:textId="77777777" w:rsidR="004C56A7" w:rsidRDefault="004C56A7" w:rsidP="004C56A7">
      <w:pPr>
        <w:pStyle w:val="MELegal3"/>
      </w:pPr>
      <w:bookmarkStart w:id="1342" w:name="_DTBK2820"/>
      <w:bookmarkEnd w:id="1341"/>
      <w:r>
        <w:t>the Audit of these records.</w:t>
      </w:r>
    </w:p>
    <w:p w14:paraId="5F91934A" w14:textId="77777777" w:rsidR="004C56A7" w:rsidRDefault="004C56A7" w:rsidP="004C56A7">
      <w:pPr>
        <w:pStyle w:val="MELegal2"/>
      </w:pPr>
      <w:bookmarkStart w:id="1343" w:name="_Toc1644763"/>
      <w:bookmarkStart w:id="1344" w:name="_Toc1644975"/>
      <w:bookmarkStart w:id="1345" w:name="_Toc1647524"/>
      <w:bookmarkStart w:id="1346" w:name="_Toc1647710"/>
      <w:bookmarkStart w:id="1347" w:name="_Toc1143457"/>
      <w:bookmarkStart w:id="1348" w:name="_DTBK2821"/>
      <w:bookmarkStart w:id="1349" w:name="_Toc970568"/>
      <w:bookmarkStart w:id="1350" w:name="_Toc971373"/>
      <w:bookmarkEnd w:id="1342"/>
      <w:r>
        <w:t>Provision of records to the Department</w:t>
      </w:r>
      <w:bookmarkEnd w:id="1343"/>
      <w:bookmarkEnd w:id="1344"/>
      <w:bookmarkEnd w:id="1345"/>
      <w:bookmarkEnd w:id="1346"/>
      <w:r>
        <w:t xml:space="preserve"> </w:t>
      </w:r>
      <w:bookmarkEnd w:id="1347"/>
    </w:p>
    <w:p w14:paraId="6ECC576B" w14:textId="77777777" w:rsidR="004C56A7" w:rsidRDefault="004C56A7" w:rsidP="004C56A7">
      <w:pPr>
        <w:pStyle w:val="MELegal3"/>
        <w:numPr>
          <w:ilvl w:val="0"/>
          <w:numId w:val="0"/>
        </w:numPr>
        <w:ind w:left="1361" w:hanging="681"/>
      </w:pPr>
      <w:bookmarkStart w:id="1351" w:name="_DTBK2822"/>
      <w:bookmarkEnd w:id="1348"/>
      <w:r>
        <w:t>The Participant must:</w:t>
      </w:r>
      <w:bookmarkEnd w:id="1349"/>
      <w:bookmarkEnd w:id="1350"/>
    </w:p>
    <w:p w14:paraId="3042A666" w14:textId="77777777" w:rsidR="004C56A7" w:rsidRDefault="004C56A7" w:rsidP="004C56A7">
      <w:pPr>
        <w:pStyle w:val="MELegal3"/>
      </w:pPr>
      <w:bookmarkStart w:id="1352" w:name="_DTBK2823"/>
      <w:bookmarkEnd w:id="1351"/>
      <w:r>
        <w:t>produce reports (including Reports), information and other Material produced under or in connection with this Agreement and otherwise as reasonably required by the Department; and</w:t>
      </w:r>
    </w:p>
    <w:p w14:paraId="07F65AB8" w14:textId="77777777" w:rsidR="004C56A7" w:rsidRPr="00BA451A" w:rsidRDefault="004C56A7" w:rsidP="004C56A7">
      <w:pPr>
        <w:pStyle w:val="MELegal3"/>
        <w:rPr>
          <w:i/>
        </w:rPr>
      </w:pPr>
      <w:bookmarkStart w:id="1353" w:name="_DTBK2824"/>
      <w:bookmarkEnd w:id="1352"/>
      <w:r>
        <w:t>provide all reports (including Reports), information and other material to the Department in accordance with the timeframes specified in this Agreement and otherwise promptly upon demand.</w:t>
      </w:r>
    </w:p>
    <w:p w14:paraId="1102F926" w14:textId="77777777" w:rsidR="00984E8B" w:rsidRDefault="00984E8B" w:rsidP="00984E8B">
      <w:pPr>
        <w:pStyle w:val="MELegal2"/>
      </w:pPr>
      <w:r>
        <w:t xml:space="preserve">Retention of records and information </w:t>
      </w:r>
    </w:p>
    <w:p w14:paraId="3A1CD20A" w14:textId="6BE5B122" w:rsidR="00984E8B" w:rsidRDefault="00984E8B" w:rsidP="00984E8B">
      <w:pPr>
        <w:ind w:left="680"/>
      </w:pPr>
      <w:r>
        <w:t>The Participant must retain its financial records and other information referred to in this clause </w:t>
      </w:r>
      <w:r>
        <w:fldChar w:fldCharType="begin"/>
      </w:r>
      <w:r>
        <w:instrText xml:space="preserve"> REF _Ref1646610 \w \h </w:instrText>
      </w:r>
      <w:r>
        <w:fldChar w:fldCharType="separate"/>
      </w:r>
      <w:r w:rsidR="007E5C1F">
        <w:t>14</w:t>
      </w:r>
      <w:r>
        <w:fldChar w:fldCharType="end"/>
      </w:r>
      <w:r>
        <w:t xml:space="preserve"> for a period of 7 years after its creation or such longer period as may be required by Law.</w:t>
      </w:r>
    </w:p>
    <w:p w14:paraId="7EB29C0D" w14:textId="77777777" w:rsidR="00984E8B" w:rsidRDefault="00984E8B" w:rsidP="005641A3">
      <w:pPr>
        <w:pStyle w:val="MELegal1"/>
        <w:keepLines/>
      </w:pPr>
      <w:bookmarkStart w:id="1354" w:name="_Ref22203686"/>
      <w:bookmarkStart w:id="1355" w:name="_Toc25675392"/>
      <w:bookmarkStart w:id="1356" w:name="_Toc25739502"/>
      <w:bookmarkStart w:id="1357" w:name="_Ref25153719"/>
      <w:bookmarkStart w:id="1358" w:name="_Ref1386959"/>
      <w:bookmarkStart w:id="1359" w:name="_Ref1387058"/>
      <w:bookmarkStart w:id="1360" w:name="_Toc1644764"/>
      <w:bookmarkStart w:id="1361" w:name="_Toc1644976"/>
      <w:bookmarkStart w:id="1362" w:name="_Toc1647525"/>
      <w:bookmarkStart w:id="1363" w:name="_Toc1647711"/>
      <w:bookmarkEnd w:id="1353"/>
      <w:r>
        <w:lastRenderedPageBreak/>
        <w:t>Reports</w:t>
      </w:r>
      <w:bookmarkEnd w:id="1354"/>
      <w:bookmarkEnd w:id="1355"/>
      <w:bookmarkEnd w:id="1356"/>
      <w:r>
        <w:t xml:space="preserve"> </w:t>
      </w:r>
      <w:bookmarkEnd w:id="1357"/>
    </w:p>
    <w:p w14:paraId="2519976F" w14:textId="77777777" w:rsidR="004C56A7" w:rsidRDefault="004C56A7" w:rsidP="002B1E0F">
      <w:pPr>
        <w:pStyle w:val="MELegal2"/>
        <w:keepLines/>
      </w:pPr>
      <w:bookmarkStart w:id="1364" w:name="_Ref22197593"/>
      <w:r>
        <w:t>Reports</w:t>
      </w:r>
      <w:bookmarkEnd w:id="1358"/>
      <w:bookmarkEnd w:id="1359"/>
      <w:bookmarkEnd w:id="1360"/>
      <w:bookmarkEnd w:id="1361"/>
      <w:bookmarkEnd w:id="1362"/>
      <w:bookmarkEnd w:id="1363"/>
      <w:bookmarkEnd w:id="1364"/>
      <w:r>
        <w:tab/>
      </w:r>
    </w:p>
    <w:p w14:paraId="61D348C6" w14:textId="77777777" w:rsidR="004C56A7" w:rsidRDefault="004C56A7" w:rsidP="002B1E0F">
      <w:pPr>
        <w:pStyle w:val="MELegal3"/>
        <w:keepNext/>
        <w:keepLines/>
        <w:numPr>
          <w:ilvl w:val="0"/>
          <w:numId w:val="0"/>
        </w:numPr>
        <w:ind w:left="680"/>
      </w:pPr>
      <w:r>
        <w:t>The Participant must provide all Reports:</w:t>
      </w:r>
      <w:r w:rsidR="00C46C1E">
        <w:t xml:space="preserve"> </w:t>
      </w:r>
    </w:p>
    <w:p w14:paraId="019BD0C4" w14:textId="77777777" w:rsidR="004C56A7" w:rsidRDefault="004C56A7" w:rsidP="004C56A7">
      <w:pPr>
        <w:pStyle w:val="MELegal3"/>
      </w:pPr>
      <w:r>
        <w:t xml:space="preserve">at the times; and </w:t>
      </w:r>
    </w:p>
    <w:p w14:paraId="51A493D8" w14:textId="77777777" w:rsidR="004C56A7" w:rsidRDefault="004C56A7" w:rsidP="004C56A7">
      <w:pPr>
        <w:pStyle w:val="MELegal3"/>
      </w:pPr>
      <w:r>
        <w:t xml:space="preserve">in the format specified by the Department (if any); and </w:t>
      </w:r>
    </w:p>
    <w:p w14:paraId="31C8987E" w14:textId="298894A9" w:rsidR="004C56A7" w:rsidRDefault="004C56A7" w:rsidP="004C56A7">
      <w:pPr>
        <w:pStyle w:val="MELegal3"/>
      </w:pPr>
      <w:r>
        <w:t xml:space="preserve">including the content specified in the Item </w:t>
      </w:r>
      <w:r>
        <w:fldChar w:fldCharType="begin"/>
      </w:r>
      <w:r>
        <w:instrText xml:space="preserve"> REF _Ref1555961 \n \h </w:instrText>
      </w:r>
      <w:r>
        <w:fldChar w:fldCharType="separate"/>
      </w:r>
      <w:r w:rsidR="007E5C1F">
        <w:t>5</w:t>
      </w:r>
      <w:r>
        <w:fldChar w:fldCharType="end"/>
      </w:r>
      <w:r>
        <w:t xml:space="preserve"> of </w:t>
      </w:r>
      <w:r>
        <w:fldChar w:fldCharType="begin"/>
      </w:r>
      <w:r>
        <w:instrText xml:space="preserve"> REF _Ref1555971 \n \h </w:instrText>
      </w:r>
      <w:r>
        <w:fldChar w:fldCharType="separate"/>
      </w:r>
      <w:r w:rsidR="007E5C1F">
        <w:t>Schedule 1</w:t>
      </w:r>
      <w:r>
        <w:fldChar w:fldCharType="end"/>
      </w:r>
      <w:r>
        <w:t xml:space="preserve">. </w:t>
      </w:r>
    </w:p>
    <w:p w14:paraId="778EE29A" w14:textId="77777777" w:rsidR="00984E8B" w:rsidRDefault="00B278B0" w:rsidP="004C56A7">
      <w:pPr>
        <w:pStyle w:val="MELegal2"/>
      </w:pPr>
      <w:bookmarkStart w:id="1365" w:name="_Ref22197760"/>
      <w:bookmarkStart w:id="1366" w:name="_Ref24959863"/>
      <w:bookmarkStart w:id="1367" w:name="_Ref1555885"/>
      <w:bookmarkStart w:id="1368" w:name="_Ref1558572"/>
      <w:bookmarkStart w:id="1369" w:name="_Ref1564896"/>
      <w:bookmarkStart w:id="1370" w:name="_Toc1644765"/>
      <w:bookmarkStart w:id="1371" w:name="_Toc1644977"/>
      <w:bookmarkStart w:id="1372" w:name="_Toc1647526"/>
      <w:bookmarkStart w:id="1373" w:name="_Toc1647712"/>
      <w:r>
        <w:t>Reporting during the Project Period</w:t>
      </w:r>
      <w:bookmarkEnd w:id="1365"/>
      <w:r w:rsidR="00984E8B">
        <w:t xml:space="preserve"> </w:t>
      </w:r>
      <w:bookmarkEnd w:id="1366"/>
    </w:p>
    <w:p w14:paraId="3F981D10" w14:textId="77777777" w:rsidR="00B278B0" w:rsidRDefault="00A43C4C" w:rsidP="00D37D53">
      <w:pPr>
        <w:ind w:left="680"/>
      </w:pPr>
      <w:r>
        <w:t>During the Project Period, t</w:t>
      </w:r>
      <w:r w:rsidR="00984E8B">
        <w:t xml:space="preserve">he Participant must provide </w:t>
      </w:r>
      <w:r w:rsidR="00B278B0">
        <w:t xml:space="preserve">to </w:t>
      </w:r>
      <w:r w:rsidR="00984E8B">
        <w:t>the Department</w:t>
      </w:r>
      <w:r w:rsidR="00B278B0">
        <w:t>:</w:t>
      </w:r>
      <w:r w:rsidR="00984E8B">
        <w:t xml:space="preserve"> </w:t>
      </w:r>
    </w:p>
    <w:p w14:paraId="499FD70A" w14:textId="73DB69FF" w:rsidR="00B278B0" w:rsidRDefault="005227F2" w:rsidP="00D37D53">
      <w:pPr>
        <w:pStyle w:val="MELegal3"/>
      </w:pPr>
      <w:bookmarkStart w:id="1374" w:name="_Ref25157500"/>
      <w:r w:rsidRPr="00B278B0">
        <w:t>Progress</w:t>
      </w:r>
      <w:r w:rsidR="00A43C4C">
        <w:t xml:space="preserve"> </w:t>
      </w:r>
      <w:r w:rsidR="00984E8B">
        <w:t xml:space="preserve">Reports in accordance with Item </w:t>
      </w:r>
      <w:r w:rsidR="00477091">
        <w:fldChar w:fldCharType="begin"/>
      </w:r>
      <w:r w:rsidR="00477091">
        <w:instrText xml:space="preserve"> REF _Ref22224404 \n \h </w:instrText>
      </w:r>
      <w:r w:rsidR="00477091">
        <w:fldChar w:fldCharType="separate"/>
      </w:r>
      <w:r w:rsidR="007E5C1F">
        <w:t>5.1</w:t>
      </w:r>
      <w:r w:rsidR="00477091">
        <w:fldChar w:fldCharType="end"/>
      </w:r>
      <w:r w:rsidR="00477091">
        <w:t xml:space="preserve"> </w:t>
      </w:r>
      <w:r w:rsidR="00984E8B">
        <w:t xml:space="preserve">of </w:t>
      </w:r>
      <w:r w:rsidR="00984E8B">
        <w:fldChar w:fldCharType="begin"/>
      </w:r>
      <w:r w:rsidR="00984E8B">
        <w:instrText xml:space="preserve"> REF _Ref1132876 \w \h  \* MERGEFORMAT </w:instrText>
      </w:r>
      <w:r w:rsidR="00984E8B">
        <w:fldChar w:fldCharType="separate"/>
      </w:r>
      <w:r w:rsidR="007E5C1F">
        <w:t>Schedule 1</w:t>
      </w:r>
      <w:r w:rsidR="00984E8B">
        <w:fldChar w:fldCharType="end"/>
      </w:r>
      <w:r w:rsidR="00B278B0">
        <w:t>; and</w:t>
      </w:r>
      <w:bookmarkEnd w:id="1374"/>
      <w:r w:rsidR="00B278B0">
        <w:t xml:space="preserve"> </w:t>
      </w:r>
    </w:p>
    <w:p w14:paraId="14096783" w14:textId="7D791B1E" w:rsidR="00036A4C" w:rsidRPr="00036A4C" w:rsidRDefault="00224278" w:rsidP="0003449A">
      <w:pPr>
        <w:pStyle w:val="MELegal3"/>
      </w:pPr>
      <w:bookmarkStart w:id="1375" w:name="_Ref24973220"/>
      <w:r>
        <w:t xml:space="preserve">where </w:t>
      </w:r>
      <w:r w:rsidRPr="00EA54B5">
        <w:t>applicable</w:t>
      </w:r>
      <w:r>
        <w:t xml:space="preserve">, notification in accordance with clause </w:t>
      </w:r>
      <w:r>
        <w:fldChar w:fldCharType="begin"/>
      </w:r>
      <w:r>
        <w:instrText xml:space="preserve"> REF _Ref25608881 \w \h </w:instrText>
      </w:r>
      <w:r>
        <w:fldChar w:fldCharType="separate"/>
      </w:r>
      <w:r w:rsidR="007E5C1F">
        <w:t>4.1(c)(i)</w:t>
      </w:r>
      <w:r>
        <w:fldChar w:fldCharType="end"/>
      </w:r>
      <w:r>
        <w:t>.</w:t>
      </w:r>
      <w:bookmarkStart w:id="1376" w:name="_Toc970009"/>
      <w:bookmarkStart w:id="1377" w:name="_Toc970571"/>
      <w:bookmarkStart w:id="1378" w:name="_Toc971031"/>
      <w:bookmarkStart w:id="1379" w:name="_Toc971376"/>
      <w:bookmarkStart w:id="1380" w:name="_Toc970012"/>
      <w:bookmarkStart w:id="1381" w:name="_Toc970574"/>
      <w:bookmarkStart w:id="1382" w:name="_Toc971033"/>
      <w:bookmarkStart w:id="1383" w:name="_Toc971379"/>
      <w:bookmarkStart w:id="1384" w:name="_Ref25157563"/>
      <w:bookmarkStart w:id="1385" w:name="_Toc970575"/>
      <w:bookmarkStart w:id="1386" w:name="_Toc971380"/>
      <w:bookmarkStart w:id="1387" w:name="_Toc1143460"/>
      <w:bookmarkStart w:id="1388" w:name="_Ref1555861"/>
      <w:bookmarkStart w:id="1389" w:name="_Ref1564918"/>
      <w:bookmarkStart w:id="1390" w:name="_Ref1565094"/>
      <w:bookmarkStart w:id="1391" w:name="_Toc1644767"/>
      <w:bookmarkStart w:id="1392" w:name="_Toc1644979"/>
      <w:bookmarkStart w:id="1393" w:name="_Ref1646607"/>
      <w:bookmarkStart w:id="1394" w:name="_Toc1647528"/>
      <w:bookmarkStart w:id="1395" w:name="_Toc1647714"/>
      <w:bookmarkStart w:id="1396" w:name="_Ref22033467"/>
      <w:bookmarkStart w:id="1397" w:name="_Ref23245504"/>
      <w:bookmarkStart w:id="1398" w:name="_Ref24959696"/>
      <w:bookmarkStart w:id="1399" w:name="_DTBK2830"/>
      <w:bookmarkStart w:id="1400" w:name="_Ref881853"/>
      <w:bookmarkEnd w:id="1318"/>
      <w:bookmarkEnd w:id="1319"/>
      <w:bookmarkEnd w:id="1320"/>
      <w:bookmarkEnd w:id="1321"/>
      <w:bookmarkEnd w:id="1322"/>
      <w:bookmarkEnd w:id="1367"/>
      <w:bookmarkEnd w:id="1368"/>
      <w:bookmarkEnd w:id="1369"/>
      <w:bookmarkEnd w:id="1370"/>
      <w:bookmarkEnd w:id="1371"/>
      <w:bookmarkEnd w:id="1372"/>
      <w:bookmarkEnd w:id="1373"/>
      <w:bookmarkEnd w:id="1375"/>
      <w:bookmarkEnd w:id="1376"/>
      <w:bookmarkEnd w:id="1377"/>
      <w:bookmarkEnd w:id="1378"/>
      <w:bookmarkEnd w:id="1379"/>
      <w:bookmarkEnd w:id="1380"/>
      <w:bookmarkEnd w:id="1381"/>
      <w:bookmarkEnd w:id="1382"/>
      <w:bookmarkEnd w:id="1383"/>
    </w:p>
    <w:p w14:paraId="47D4CE01" w14:textId="77777777" w:rsidR="004C6F7A" w:rsidRDefault="004C6F7A" w:rsidP="004C56A7">
      <w:pPr>
        <w:pStyle w:val="MELegal2"/>
      </w:pPr>
      <w:bookmarkStart w:id="1401" w:name="_Ref25660861"/>
      <w:r>
        <w:t>Acquittal Report</w:t>
      </w:r>
      <w:bookmarkEnd w:id="1384"/>
      <w:bookmarkEnd w:id="1401"/>
      <w:r>
        <w:t xml:space="preserve"> </w:t>
      </w:r>
    </w:p>
    <w:p w14:paraId="49EFC5CB" w14:textId="37507ED4" w:rsidR="004C6F7A" w:rsidRPr="00664307" w:rsidRDefault="004C6F7A" w:rsidP="00856363">
      <w:pPr>
        <w:ind w:left="680"/>
      </w:pPr>
      <w:r>
        <w:t xml:space="preserve">During the Project Period, the Participant must provide Acquittal Reports in accordance with Item </w:t>
      </w:r>
      <w:r>
        <w:fldChar w:fldCharType="begin"/>
      </w:r>
      <w:r>
        <w:instrText xml:space="preserve"> REF _Ref1556028 \n \h </w:instrText>
      </w:r>
      <w:r>
        <w:fldChar w:fldCharType="separate"/>
      </w:r>
      <w:r w:rsidR="007E5C1F">
        <w:t>5.2</w:t>
      </w:r>
      <w:r>
        <w:fldChar w:fldCharType="end"/>
      </w:r>
      <w:r>
        <w:t xml:space="preserve"> of </w:t>
      </w:r>
      <w:r>
        <w:fldChar w:fldCharType="begin"/>
      </w:r>
      <w:r>
        <w:instrText xml:space="preserve"> REF _Ref1556173 \n \h </w:instrText>
      </w:r>
      <w:r>
        <w:fldChar w:fldCharType="separate"/>
      </w:r>
      <w:r w:rsidR="007E5C1F">
        <w:t>Schedule 1</w:t>
      </w:r>
      <w:r>
        <w:fldChar w:fldCharType="end"/>
      </w:r>
      <w:r>
        <w:t xml:space="preserve">. </w:t>
      </w:r>
    </w:p>
    <w:p w14:paraId="0E83D6E3" w14:textId="77777777" w:rsidR="004C56A7" w:rsidRDefault="004C56A7" w:rsidP="004C56A7">
      <w:pPr>
        <w:pStyle w:val="MELegal2"/>
      </w:pPr>
      <w:bookmarkStart w:id="1402" w:name="_Ref25157600"/>
      <w:r>
        <w:t>Final Report</w:t>
      </w:r>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402"/>
      <w:r>
        <w:t xml:space="preserve"> </w:t>
      </w:r>
    </w:p>
    <w:p w14:paraId="72D789A5" w14:textId="2CCC846E" w:rsidR="004C56A7" w:rsidRDefault="004C56A7" w:rsidP="001D73C9">
      <w:pPr>
        <w:pStyle w:val="MELegal3"/>
      </w:pPr>
      <w:bookmarkStart w:id="1403" w:name="_Toc970576"/>
      <w:bookmarkStart w:id="1404" w:name="_Toc971381"/>
      <w:bookmarkStart w:id="1405" w:name="_DTBK2278"/>
      <w:bookmarkEnd w:id="1399"/>
      <w:r>
        <w:t xml:space="preserve">The Participant must provide to the Department </w:t>
      </w:r>
      <w:r w:rsidR="001D73C9">
        <w:t xml:space="preserve">the </w:t>
      </w:r>
      <w:r>
        <w:t>Final Report in accordance with in Item </w:t>
      </w:r>
      <w:r w:rsidR="001D73C9">
        <w:fldChar w:fldCharType="begin"/>
      </w:r>
      <w:r w:rsidR="001D73C9">
        <w:instrText xml:space="preserve"> REF _Ref23246825 \n \h </w:instrText>
      </w:r>
      <w:r w:rsidR="001D73C9">
        <w:fldChar w:fldCharType="separate"/>
      </w:r>
      <w:r w:rsidR="007E5C1F">
        <w:t>5.3</w:t>
      </w:r>
      <w:r w:rsidR="001D73C9">
        <w:fldChar w:fldCharType="end"/>
      </w:r>
      <w:r>
        <w:t xml:space="preserve"> of </w:t>
      </w:r>
      <w:r>
        <w:fldChar w:fldCharType="begin"/>
      </w:r>
      <w:r>
        <w:instrText xml:space="preserve"> REF _Ref1132876 \w \h </w:instrText>
      </w:r>
      <w:r>
        <w:fldChar w:fldCharType="separate"/>
      </w:r>
      <w:r w:rsidR="007E5C1F">
        <w:t>Schedule 1</w:t>
      </w:r>
      <w:r>
        <w:fldChar w:fldCharType="end"/>
      </w:r>
      <w:bookmarkStart w:id="1406" w:name="_DTBK2835"/>
      <w:bookmarkEnd w:id="1400"/>
      <w:bookmarkEnd w:id="1403"/>
      <w:bookmarkEnd w:id="1404"/>
      <w:bookmarkEnd w:id="1405"/>
      <w:r>
        <w:t>.</w:t>
      </w:r>
    </w:p>
    <w:p w14:paraId="51C86E36" w14:textId="77777777" w:rsidR="001D73C9" w:rsidRDefault="001D73C9" w:rsidP="00856363">
      <w:pPr>
        <w:pStyle w:val="MELegal3"/>
      </w:pPr>
      <w:r>
        <w:t xml:space="preserve">The Final Report must include evidence of completion of all applicable deliverables and/or the documents set out in the Milestone Schedule for Milestone 4. </w:t>
      </w:r>
    </w:p>
    <w:p w14:paraId="1138DD6B" w14:textId="77777777" w:rsidR="004C56A7" w:rsidRDefault="004C56A7" w:rsidP="004C56A7">
      <w:pPr>
        <w:pStyle w:val="MELegal2"/>
      </w:pPr>
      <w:bookmarkStart w:id="1407" w:name="_Ref22033473"/>
      <w:bookmarkStart w:id="1408" w:name="_Ref1565137"/>
      <w:bookmarkStart w:id="1409" w:name="_Toc1644768"/>
      <w:bookmarkStart w:id="1410" w:name="_Toc1644980"/>
      <w:bookmarkStart w:id="1411" w:name="_Toc1647529"/>
      <w:bookmarkStart w:id="1412" w:name="_Toc1647715"/>
      <w:bookmarkStart w:id="1413" w:name="_Toc970579"/>
      <w:bookmarkStart w:id="1414" w:name="_Toc971384"/>
      <w:bookmarkStart w:id="1415" w:name="_Toc1143461"/>
      <w:bookmarkStart w:id="1416" w:name="_Ref1555805"/>
      <w:bookmarkStart w:id="1417" w:name="_Ref1555818"/>
      <w:bookmarkStart w:id="1418" w:name="_DTBK2836"/>
      <w:bookmarkStart w:id="1419" w:name="_Ref881868"/>
      <w:bookmarkEnd w:id="1406"/>
      <w:r>
        <w:t>Designated Use Reports</w:t>
      </w:r>
      <w:bookmarkEnd w:id="1407"/>
    </w:p>
    <w:p w14:paraId="4D931681" w14:textId="625A86D4" w:rsidR="004C56A7" w:rsidRDefault="004C56A7" w:rsidP="00BA451A">
      <w:pPr>
        <w:pStyle w:val="MELegal3"/>
      </w:pPr>
      <w:bookmarkStart w:id="1420" w:name="_Ref2786196"/>
      <w:r>
        <w:t>During the Designated Use Period, the Participant mus</w:t>
      </w:r>
      <w:r w:rsidR="00984E8B">
        <w:t>t</w:t>
      </w:r>
      <w:r>
        <w:t xml:space="preserve"> provide </w:t>
      </w:r>
      <w:r w:rsidR="00C46C1E">
        <w:t>Designated Use R</w:t>
      </w:r>
      <w:r>
        <w:t>eport</w:t>
      </w:r>
      <w:r w:rsidR="00984E8B">
        <w:t>s</w:t>
      </w:r>
      <w:r>
        <w:t xml:space="preserve"> </w:t>
      </w:r>
      <w:r w:rsidR="00C46C1E">
        <w:t xml:space="preserve">in accordance with </w:t>
      </w:r>
      <w:r w:rsidR="00984E8B">
        <w:t xml:space="preserve">Item </w:t>
      </w:r>
      <w:r w:rsidR="00984E8B">
        <w:fldChar w:fldCharType="begin"/>
      </w:r>
      <w:r w:rsidR="00984E8B">
        <w:instrText xml:space="preserve"> REF _Ref1556155 \n \h </w:instrText>
      </w:r>
      <w:r w:rsidR="00984E8B">
        <w:fldChar w:fldCharType="separate"/>
      </w:r>
      <w:r w:rsidR="007E5C1F">
        <w:t>5.3</w:t>
      </w:r>
      <w:r w:rsidR="00984E8B">
        <w:fldChar w:fldCharType="end"/>
      </w:r>
      <w:r w:rsidR="00984E8B">
        <w:t xml:space="preserve"> of </w:t>
      </w:r>
      <w:r w:rsidR="00984E8B">
        <w:fldChar w:fldCharType="begin"/>
      </w:r>
      <w:r w:rsidR="00984E8B">
        <w:instrText xml:space="preserve"> REF _Ref1556173 \n \h </w:instrText>
      </w:r>
      <w:r w:rsidR="00984E8B">
        <w:fldChar w:fldCharType="separate"/>
      </w:r>
      <w:r w:rsidR="007E5C1F">
        <w:t>Schedule 1</w:t>
      </w:r>
      <w:r w:rsidR="00984E8B">
        <w:fldChar w:fldCharType="end"/>
      </w:r>
      <w:r w:rsidR="00C46C1E">
        <w:t xml:space="preserve">. </w:t>
      </w:r>
      <w:bookmarkEnd w:id="1420"/>
    </w:p>
    <w:p w14:paraId="1ED33B64" w14:textId="0FCEE5C3" w:rsidR="004C56A7" w:rsidRPr="00C86049" w:rsidRDefault="004C56A7" w:rsidP="004C56A7">
      <w:pPr>
        <w:pStyle w:val="MELegal3"/>
      </w:pPr>
      <w:r>
        <w:t xml:space="preserve">A report provided by the Participant under clause </w:t>
      </w:r>
      <w:r>
        <w:fldChar w:fldCharType="begin"/>
      </w:r>
      <w:r>
        <w:instrText xml:space="preserve"> REF _Ref2786196 \w \h </w:instrText>
      </w:r>
      <w:r>
        <w:fldChar w:fldCharType="separate"/>
      </w:r>
      <w:r w:rsidR="007E5C1F">
        <w:t>15.5(a)</w:t>
      </w:r>
      <w:r>
        <w:fldChar w:fldCharType="end"/>
      </w:r>
      <w:r>
        <w:t xml:space="preserve"> does not limit the Participant's obligations, or the Department's rights under clause </w:t>
      </w:r>
      <w:r>
        <w:fldChar w:fldCharType="begin"/>
      </w:r>
      <w:r>
        <w:instrText xml:space="preserve"> REF _Ref882231 \w \h </w:instrText>
      </w:r>
      <w:r>
        <w:fldChar w:fldCharType="separate"/>
      </w:r>
      <w:r w:rsidR="007E5C1F">
        <w:t>10</w:t>
      </w:r>
      <w:r>
        <w:fldChar w:fldCharType="end"/>
      </w:r>
      <w:r>
        <w:t>.</w:t>
      </w:r>
    </w:p>
    <w:p w14:paraId="289A2DB7" w14:textId="77777777" w:rsidR="004C56A7" w:rsidRDefault="004C56A7" w:rsidP="004C56A7">
      <w:pPr>
        <w:pStyle w:val="MELegal2"/>
      </w:pPr>
      <w:r>
        <w:t>Program Report</w:t>
      </w:r>
      <w:bookmarkEnd w:id="1408"/>
      <w:bookmarkEnd w:id="1409"/>
      <w:bookmarkEnd w:id="1410"/>
      <w:bookmarkEnd w:id="1411"/>
      <w:bookmarkEnd w:id="1412"/>
      <w:r>
        <w:t xml:space="preserve"> </w:t>
      </w:r>
    </w:p>
    <w:p w14:paraId="3DD89CC6" w14:textId="147C1A30" w:rsidR="004C56A7" w:rsidRPr="003D25C3" w:rsidRDefault="004C56A7" w:rsidP="004C56A7">
      <w:pPr>
        <w:ind w:left="680"/>
      </w:pPr>
      <w:r w:rsidRPr="003D25C3">
        <w:t>The Participant must participate, at its own cost and as reasonably required by the Department, in studies, evaluations and other activities intended to analyse the success of each Project in achieving the Project Objectives and the Aim of the Project, on ter</w:t>
      </w:r>
      <w:r w:rsidR="000B6AD6">
        <w:t xml:space="preserve">ms required by the Department. </w:t>
      </w:r>
      <w:r w:rsidRPr="003D25C3">
        <w:t>Such participation may, where required by the Department, include:</w:t>
      </w:r>
    </w:p>
    <w:p w14:paraId="3A0322DC" w14:textId="77777777" w:rsidR="004C56A7" w:rsidRPr="003D25C3" w:rsidRDefault="004C56A7" w:rsidP="004C56A7">
      <w:pPr>
        <w:pStyle w:val="MELegal3"/>
      </w:pPr>
      <w:r w:rsidRPr="003D25C3">
        <w:t xml:space="preserve">allowing third parties access to the Property to undertake analysis and evaluation of the Program and the Project; and </w:t>
      </w:r>
    </w:p>
    <w:p w14:paraId="255D1DFA" w14:textId="77777777" w:rsidR="004C56A7" w:rsidRPr="003D25C3" w:rsidRDefault="004C56A7" w:rsidP="004C56A7">
      <w:pPr>
        <w:pStyle w:val="MELegal3"/>
      </w:pPr>
      <w:r w:rsidRPr="003D25C3">
        <w:t>making reports (including Reports), records and other information available to third parties for the purposes of evaluation and analysis.</w:t>
      </w:r>
    </w:p>
    <w:p w14:paraId="0053C150" w14:textId="77777777" w:rsidR="004C56A7" w:rsidRDefault="004C56A7" w:rsidP="004C56A7">
      <w:pPr>
        <w:pStyle w:val="MELegal2"/>
      </w:pPr>
      <w:bookmarkStart w:id="1421" w:name="_Toc1143656"/>
      <w:bookmarkStart w:id="1422" w:name="_Toc1143762"/>
      <w:bookmarkStart w:id="1423" w:name="_Toc1143868"/>
      <w:bookmarkStart w:id="1424" w:name="_Ref1565151"/>
      <w:bookmarkStart w:id="1425" w:name="_Ref1565202"/>
      <w:bookmarkStart w:id="1426" w:name="_Ref1565209"/>
      <w:bookmarkStart w:id="1427" w:name="_Ref1565291"/>
      <w:bookmarkStart w:id="1428" w:name="_Toc1644769"/>
      <w:bookmarkStart w:id="1429" w:name="_Toc1644981"/>
      <w:bookmarkStart w:id="1430" w:name="_Toc1647530"/>
      <w:bookmarkStart w:id="1431" w:name="_Toc1647716"/>
      <w:bookmarkStart w:id="1432" w:name="_Toc970585"/>
      <w:bookmarkStart w:id="1433" w:name="_Toc971390"/>
      <w:bookmarkStart w:id="1434" w:name="_Toc1143462"/>
      <w:bookmarkEnd w:id="1413"/>
      <w:bookmarkEnd w:id="1414"/>
      <w:bookmarkEnd w:id="1415"/>
      <w:bookmarkEnd w:id="1416"/>
      <w:bookmarkEnd w:id="1417"/>
      <w:bookmarkEnd w:id="1418"/>
      <w:bookmarkEnd w:id="1419"/>
      <w:bookmarkEnd w:id="1421"/>
      <w:bookmarkEnd w:id="1422"/>
      <w:bookmarkEnd w:id="1423"/>
      <w:r>
        <w:t>Other Reports</w:t>
      </w:r>
      <w:bookmarkEnd w:id="1424"/>
      <w:bookmarkEnd w:id="1425"/>
      <w:bookmarkEnd w:id="1426"/>
      <w:bookmarkEnd w:id="1427"/>
      <w:bookmarkEnd w:id="1428"/>
      <w:bookmarkEnd w:id="1429"/>
      <w:bookmarkEnd w:id="1430"/>
      <w:bookmarkEnd w:id="1431"/>
      <w:r>
        <w:t xml:space="preserve"> </w:t>
      </w:r>
    </w:p>
    <w:p w14:paraId="282BC419" w14:textId="53C5DBDC" w:rsidR="004C56A7" w:rsidRDefault="004C56A7" w:rsidP="004C56A7">
      <w:pPr>
        <w:pStyle w:val="MELegal3"/>
      </w:pPr>
      <w:bookmarkStart w:id="1435" w:name="_DTBK1981"/>
      <w:bookmarkStart w:id="1436" w:name="_Ref880814"/>
      <w:bookmarkStart w:id="1437" w:name="_Toc970581"/>
      <w:bookmarkStart w:id="1438" w:name="_Toc971386"/>
      <w:r>
        <w:t>The Department may at any time require the Participant to provide reports and other information in addition to the reports and information required under clauses </w:t>
      </w:r>
      <w:r w:rsidR="00984E8B">
        <w:fldChar w:fldCharType="begin"/>
      </w:r>
      <w:r w:rsidR="00984E8B">
        <w:instrText xml:space="preserve"> REF _Ref22197593 \r \h </w:instrText>
      </w:r>
      <w:r w:rsidR="00984E8B">
        <w:fldChar w:fldCharType="separate"/>
      </w:r>
      <w:r w:rsidR="007E5C1F">
        <w:t>15.1</w:t>
      </w:r>
      <w:r w:rsidR="00984E8B">
        <w:fldChar w:fldCharType="end"/>
      </w:r>
      <w:r>
        <w:t xml:space="preserve"> to </w:t>
      </w:r>
      <w:r>
        <w:fldChar w:fldCharType="begin"/>
      </w:r>
      <w:r>
        <w:instrText xml:space="preserve"> REF _Ref1565137 \n \h </w:instrText>
      </w:r>
      <w:r>
        <w:fldChar w:fldCharType="separate"/>
      </w:r>
      <w:r w:rsidR="007E5C1F">
        <w:t>15.5</w:t>
      </w:r>
      <w:r>
        <w:fldChar w:fldCharType="end"/>
      </w:r>
      <w:r>
        <w:t xml:space="preserve"> (</w:t>
      </w:r>
      <w:r w:rsidRPr="00417110">
        <w:rPr>
          <w:b/>
        </w:rPr>
        <w:t>Additional Reports</w:t>
      </w:r>
      <w:r w:rsidR="000B6AD6">
        <w:t>).</w:t>
      </w:r>
    </w:p>
    <w:p w14:paraId="320EC91A" w14:textId="77777777" w:rsidR="004C56A7" w:rsidRDefault="004C56A7" w:rsidP="004C56A7">
      <w:pPr>
        <w:pStyle w:val="MELegal3"/>
      </w:pPr>
      <w:bookmarkStart w:id="1439" w:name="_DTBK2838"/>
      <w:bookmarkEnd w:id="1435"/>
      <w:r>
        <w:t>Where the Department requires an Additional Report, it will issue a direction in writing to the Participant requiring the Participant to provide an Additional Report and specifying the Department's requirements in relation to the:</w:t>
      </w:r>
      <w:bookmarkEnd w:id="1436"/>
      <w:bookmarkEnd w:id="1437"/>
      <w:bookmarkEnd w:id="1438"/>
    </w:p>
    <w:bookmarkEnd w:id="1439"/>
    <w:p w14:paraId="7C45C062" w14:textId="77777777" w:rsidR="004C56A7" w:rsidRDefault="004C56A7" w:rsidP="004C56A7">
      <w:pPr>
        <w:pStyle w:val="MELegal4"/>
      </w:pPr>
      <w:r>
        <w:t>format;</w:t>
      </w:r>
    </w:p>
    <w:p w14:paraId="1AF27CEB" w14:textId="77777777" w:rsidR="004C56A7" w:rsidRDefault="004C56A7" w:rsidP="004C56A7">
      <w:pPr>
        <w:pStyle w:val="MELegal4"/>
      </w:pPr>
      <w:r>
        <w:t>content;</w:t>
      </w:r>
    </w:p>
    <w:p w14:paraId="63AF0D06" w14:textId="77777777" w:rsidR="004C56A7" w:rsidRDefault="004C56A7" w:rsidP="004C56A7">
      <w:pPr>
        <w:pStyle w:val="MELegal4"/>
      </w:pPr>
      <w:r>
        <w:t>information and substantiating documentation to be included; and</w:t>
      </w:r>
    </w:p>
    <w:p w14:paraId="4D938E39" w14:textId="77777777" w:rsidR="004C56A7" w:rsidRDefault="004C56A7" w:rsidP="004C56A7">
      <w:pPr>
        <w:pStyle w:val="MELegal4"/>
      </w:pPr>
      <w:r>
        <w:t>auditing or certification required (if any),</w:t>
      </w:r>
    </w:p>
    <w:p w14:paraId="30C401E4" w14:textId="668DF8F7" w:rsidR="004C56A7" w:rsidRDefault="000B6AD6" w:rsidP="004C56A7">
      <w:pPr>
        <w:ind w:left="1360"/>
      </w:pPr>
      <w:bookmarkStart w:id="1440" w:name="_DTBK2839"/>
      <w:r>
        <w:t>for that Additional Report.</w:t>
      </w:r>
    </w:p>
    <w:p w14:paraId="6A8951DB" w14:textId="0638E661" w:rsidR="004C56A7" w:rsidRDefault="004C56A7" w:rsidP="004C56A7">
      <w:pPr>
        <w:pStyle w:val="MELegal3"/>
      </w:pPr>
      <w:r>
        <w:lastRenderedPageBreak/>
        <w:t>The Participant must, at its cost, comply with a direction of the Department under this clause </w:t>
      </w:r>
      <w:r>
        <w:fldChar w:fldCharType="begin"/>
      </w:r>
      <w:r>
        <w:instrText xml:space="preserve"> REF _Ref1565151 \n \h </w:instrText>
      </w:r>
      <w:r>
        <w:fldChar w:fldCharType="separate"/>
      </w:r>
      <w:r w:rsidR="007E5C1F">
        <w:t>15.7</w:t>
      </w:r>
      <w:r>
        <w:fldChar w:fldCharType="end"/>
      </w:r>
      <w:r>
        <w:t xml:space="preserve"> by providing the requested Additional Report:</w:t>
      </w:r>
    </w:p>
    <w:p w14:paraId="31162A15" w14:textId="77777777" w:rsidR="004C56A7" w:rsidRDefault="004C56A7" w:rsidP="004C56A7">
      <w:pPr>
        <w:pStyle w:val="MELegal4"/>
      </w:pPr>
      <w:r w:rsidRPr="00B17741">
        <w:t xml:space="preserve">within </w:t>
      </w:r>
      <w:r w:rsidRPr="00BE6696">
        <w:t>20</w:t>
      </w:r>
      <w:r w:rsidRPr="00B17741">
        <w:t xml:space="preserve"> Business</w:t>
      </w:r>
      <w:r>
        <w:t xml:space="preserve"> Days of receiving the Department's direction; or</w:t>
      </w:r>
    </w:p>
    <w:p w14:paraId="3A593435" w14:textId="77777777" w:rsidR="004C56A7" w:rsidRDefault="004C56A7" w:rsidP="004C56A7">
      <w:pPr>
        <w:pStyle w:val="MELegal4"/>
      </w:pPr>
      <w:r>
        <w:t xml:space="preserve">within such longer period (if any) as the Department may allow. </w:t>
      </w:r>
    </w:p>
    <w:p w14:paraId="0B34A129" w14:textId="77777777" w:rsidR="004C56A7" w:rsidRDefault="004C56A7" w:rsidP="004C56A7">
      <w:pPr>
        <w:pStyle w:val="MELegal1"/>
      </w:pPr>
      <w:bookmarkStart w:id="1441" w:name="_Ref1567989"/>
      <w:bookmarkStart w:id="1442" w:name="_Toc1644771"/>
      <w:bookmarkStart w:id="1443" w:name="_Toc1644983"/>
      <w:bookmarkStart w:id="1444" w:name="_Toc1646724"/>
      <w:bookmarkStart w:id="1445" w:name="_Toc1647718"/>
      <w:bookmarkStart w:id="1446" w:name="_Toc4592527"/>
      <w:bookmarkStart w:id="1447" w:name="_Toc25675393"/>
      <w:bookmarkStart w:id="1448" w:name="_Toc25739503"/>
      <w:bookmarkEnd w:id="1440"/>
      <w:r>
        <w:t>Corrective action</w:t>
      </w:r>
      <w:bookmarkEnd w:id="1432"/>
      <w:bookmarkEnd w:id="1433"/>
      <w:bookmarkEnd w:id="1434"/>
      <w:bookmarkEnd w:id="1441"/>
      <w:bookmarkEnd w:id="1442"/>
      <w:bookmarkEnd w:id="1443"/>
      <w:bookmarkEnd w:id="1444"/>
      <w:bookmarkEnd w:id="1445"/>
      <w:bookmarkEnd w:id="1446"/>
      <w:bookmarkEnd w:id="1447"/>
      <w:bookmarkEnd w:id="1448"/>
      <w:r>
        <w:t xml:space="preserve"> </w:t>
      </w:r>
    </w:p>
    <w:p w14:paraId="7D175571" w14:textId="7ADA7DE5" w:rsidR="004C56A7" w:rsidRDefault="004C56A7" w:rsidP="004C56A7">
      <w:pPr>
        <w:pStyle w:val="MELegal3"/>
      </w:pPr>
      <w:bookmarkStart w:id="1449" w:name="_Ref884307"/>
      <w:bookmarkStart w:id="1450" w:name="_Toc970586"/>
      <w:bookmarkStart w:id="1451" w:name="_Toc971391"/>
      <w:bookmarkStart w:id="1452" w:name="_DTBK2290"/>
      <w:r>
        <w:t>The Participant must immediately notify the Department of a potential failure or failure to meet a Milestone or perform the Project and achieve the Program Objectives and the Aim of the Project (in this clause </w:t>
      </w:r>
      <w:r>
        <w:fldChar w:fldCharType="begin"/>
      </w:r>
      <w:r>
        <w:instrText xml:space="preserve"> REF _Ref1567989 \w \h </w:instrText>
      </w:r>
      <w:r>
        <w:fldChar w:fldCharType="separate"/>
      </w:r>
      <w:r w:rsidR="007E5C1F">
        <w:t>16</w:t>
      </w:r>
      <w:r>
        <w:fldChar w:fldCharType="end"/>
      </w:r>
      <w:r>
        <w:t xml:space="preserve">, a </w:t>
      </w:r>
      <w:r w:rsidRPr="00C7098F">
        <w:rPr>
          <w:b/>
        </w:rPr>
        <w:t>Problem</w:t>
      </w:r>
      <w:r>
        <w:t>).</w:t>
      </w:r>
      <w:bookmarkEnd w:id="1449"/>
      <w:bookmarkEnd w:id="1450"/>
      <w:bookmarkEnd w:id="1451"/>
      <w:r w:rsidR="00731E7A">
        <w:t xml:space="preserve"> </w:t>
      </w:r>
    </w:p>
    <w:p w14:paraId="0335CF0F" w14:textId="77777777" w:rsidR="004C56A7" w:rsidRDefault="004C56A7" w:rsidP="004C56A7">
      <w:pPr>
        <w:pStyle w:val="MELegal3"/>
      </w:pPr>
      <w:bookmarkStart w:id="1453" w:name="_Toc970587"/>
      <w:bookmarkStart w:id="1454" w:name="_Toc971392"/>
      <w:bookmarkStart w:id="1455" w:name="_Ref22040035"/>
      <w:bookmarkStart w:id="1456" w:name="_DTBK2291"/>
      <w:bookmarkEnd w:id="1452"/>
      <w:r>
        <w:t>If the Participant notifies the Department of a Problem, or if the Department notifies the Participant of a Problem, then:</w:t>
      </w:r>
      <w:bookmarkEnd w:id="1453"/>
      <w:bookmarkEnd w:id="1454"/>
      <w:bookmarkEnd w:id="1455"/>
    </w:p>
    <w:p w14:paraId="4255216E" w14:textId="77777777" w:rsidR="004C56A7" w:rsidRDefault="004C56A7" w:rsidP="004C56A7">
      <w:pPr>
        <w:pStyle w:val="MELegal4"/>
      </w:pPr>
      <w:bookmarkStart w:id="1457" w:name="_DTBK2842"/>
      <w:bookmarkEnd w:id="1456"/>
      <w:r>
        <w:t>the Participant must, if requested by the Department, within 7 days prepare and submit to the Department a report identifying:</w:t>
      </w:r>
    </w:p>
    <w:p w14:paraId="56F04E88" w14:textId="77777777" w:rsidR="004C56A7" w:rsidRDefault="004C56A7" w:rsidP="004C56A7">
      <w:pPr>
        <w:pStyle w:val="MELegal5"/>
      </w:pPr>
      <w:bookmarkStart w:id="1458" w:name="_DTBK2292"/>
      <w:bookmarkEnd w:id="1457"/>
      <w:r>
        <w:t xml:space="preserve">the nature and extent of the Problem; </w:t>
      </w:r>
    </w:p>
    <w:p w14:paraId="5C019285" w14:textId="77777777" w:rsidR="004C56A7" w:rsidRDefault="004C56A7" w:rsidP="004C56A7">
      <w:pPr>
        <w:pStyle w:val="MELegal5"/>
      </w:pPr>
      <w:bookmarkStart w:id="1459" w:name="_DTBK2293"/>
      <w:bookmarkEnd w:id="1458"/>
      <w:r>
        <w:t>the consequences of the Problem and in particular the Milestones and Program Objectives and the Aim of the Project that are likely to be affected; and</w:t>
      </w:r>
    </w:p>
    <w:p w14:paraId="435ECD5C" w14:textId="77777777" w:rsidR="004C56A7" w:rsidRDefault="004C56A7" w:rsidP="004C56A7">
      <w:pPr>
        <w:pStyle w:val="MELegal5"/>
      </w:pPr>
      <w:bookmarkStart w:id="1460" w:name="_DTBK2294"/>
      <w:bookmarkEnd w:id="1459"/>
      <w:r>
        <w:t xml:space="preserve">steps the Participant will take to rectify the Problem, </w:t>
      </w:r>
    </w:p>
    <w:p w14:paraId="26F9227B" w14:textId="77777777" w:rsidR="004C56A7" w:rsidRDefault="004C56A7" w:rsidP="004C56A7">
      <w:pPr>
        <w:ind w:left="1360" w:firstLine="680"/>
      </w:pPr>
      <w:bookmarkStart w:id="1461" w:name="_DTBK1982"/>
      <w:bookmarkEnd w:id="1460"/>
      <w:r>
        <w:t xml:space="preserve">(the </w:t>
      </w:r>
      <w:r w:rsidRPr="00984123">
        <w:rPr>
          <w:b/>
        </w:rPr>
        <w:t>Corrective Action Plan</w:t>
      </w:r>
      <w:r>
        <w:t>).</w:t>
      </w:r>
    </w:p>
    <w:p w14:paraId="3EAC9D47" w14:textId="77777777" w:rsidR="004C56A7" w:rsidRDefault="004C56A7" w:rsidP="004C56A7">
      <w:pPr>
        <w:pStyle w:val="MELegal4"/>
      </w:pPr>
      <w:bookmarkStart w:id="1462" w:name="_Ref884328"/>
      <w:bookmarkStart w:id="1463" w:name="_DTBK2843"/>
      <w:r>
        <w:t>the Department may comment on the Corrective Action Plan and the Participant must:</w:t>
      </w:r>
      <w:bookmarkEnd w:id="1462"/>
    </w:p>
    <w:p w14:paraId="7F1A8967" w14:textId="77777777" w:rsidR="004C56A7" w:rsidRDefault="004C56A7" w:rsidP="004C56A7">
      <w:pPr>
        <w:pStyle w:val="MELegal5"/>
      </w:pPr>
      <w:bookmarkStart w:id="1464" w:name="_DTBK2844"/>
      <w:bookmarkEnd w:id="1463"/>
      <w:r>
        <w:t>amend the Corrective Action Plan to take account of the Department's comments, including the steps proposed to be taken by the Participant and the timeframe in which the steps are to occur; and</w:t>
      </w:r>
    </w:p>
    <w:p w14:paraId="381621BD" w14:textId="77777777" w:rsidR="004C56A7" w:rsidRDefault="004C56A7" w:rsidP="004C56A7">
      <w:pPr>
        <w:pStyle w:val="MELegal5"/>
      </w:pPr>
      <w:bookmarkStart w:id="1465" w:name="_DTBK2845"/>
      <w:bookmarkEnd w:id="1464"/>
      <w:r>
        <w:t>resubmit the Corrective Action Plan to the Department within 10 Business Days.</w:t>
      </w:r>
    </w:p>
    <w:p w14:paraId="44192A19" w14:textId="06671A9E" w:rsidR="004C56A7" w:rsidRDefault="004C56A7" w:rsidP="004C56A7">
      <w:pPr>
        <w:pStyle w:val="MELegal4"/>
      </w:pPr>
      <w:bookmarkStart w:id="1466" w:name="_DTBK2846"/>
      <w:bookmarkEnd w:id="1465"/>
      <w:r>
        <w:t>If a Corrective Action Plan is rejected and resubmitted, the process described in this clause </w:t>
      </w:r>
      <w:r w:rsidR="00B93EE1">
        <w:fldChar w:fldCharType="begin"/>
      </w:r>
      <w:r w:rsidR="00B93EE1">
        <w:instrText xml:space="preserve"> REF _Ref22033984 \w \h </w:instrText>
      </w:r>
      <w:r w:rsidR="00B93EE1">
        <w:fldChar w:fldCharType="separate"/>
      </w:r>
      <w:r w:rsidR="007E5C1F">
        <w:t>16(c)</w:t>
      </w:r>
      <w:r w:rsidR="00B93EE1">
        <w:fldChar w:fldCharType="end"/>
      </w:r>
      <w:r>
        <w:t xml:space="preserve"> will apply to the resubmitted Corrective Action Plan.</w:t>
      </w:r>
    </w:p>
    <w:p w14:paraId="1470E424" w14:textId="77777777" w:rsidR="004C56A7" w:rsidRDefault="004C56A7" w:rsidP="004C56A7">
      <w:pPr>
        <w:pStyle w:val="MELegal3"/>
      </w:pPr>
      <w:bookmarkStart w:id="1467" w:name="_Toc970588"/>
      <w:bookmarkStart w:id="1468" w:name="_Toc971393"/>
      <w:bookmarkStart w:id="1469" w:name="_Ref22033984"/>
      <w:bookmarkStart w:id="1470" w:name="_DTBK2847"/>
      <w:bookmarkEnd w:id="1466"/>
      <w:r>
        <w:t>If the Department approves a Corrective Action Plan, the Participant must complete all of the steps and activities in the approved Corrective Action Plan within the timeframe specified in the approved Corrective Action Plan.</w:t>
      </w:r>
      <w:bookmarkEnd w:id="1467"/>
      <w:bookmarkEnd w:id="1468"/>
      <w:bookmarkEnd w:id="1469"/>
    </w:p>
    <w:p w14:paraId="49ECF180" w14:textId="77777777" w:rsidR="004C56A7" w:rsidRDefault="004C56A7" w:rsidP="004C56A7">
      <w:pPr>
        <w:pStyle w:val="MELegal3"/>
      </w:pPr>
      <w:bookmarkStart w:id="1471" w:name="_Toc970589"/>
      <w:bookmarkStart w:id="1472" w:name="_Toc971394"/>
      <w:bookmarkStart w:id="1473" w:name="_DTBK2848"/>
      <w:bookmarkEnd w:id="1470"/>
      <w:r>
        <w:t>If the Department approves a Corrective Action Plan, the approved Corrective Action Plan will:</w:t>
      </w:r>
      <w:bookmarkEnd w:id="1471"/>
      <w:bookmarkEnd w:id="1472"/>
    </w:p>
    <w:p w14:paraId="21F98CB9" w14:textId="77777777" w:rsidR="004C56A7" w:rsidRDefault="004C56A7" w:rsidP="004C56A7">
      <w:pPr>
        <w:pStyle w:val="MELegal4"/>
      </w:pPr>
      <w:bookmarkStart w:id="1474" w:name="_DTBK2849"/>
      <w:bookmarkEnd w:id="1473"/>
      <w:r>
        <w:t>not operate as a waiver of the obligations that the Participant may have under this Agreement; and</w:t>
      </w:r>
    </w:p>
    <w:p w14:paraId="7D986B25" w14:textId="77777777" w:rsidR="004C56A7" w:rsidRDefault="004C56A7" w:rsidP="004C56A7">
      <w:pPr>
        <w:pStyle w:val="MELegal4"/>
      </w:pPr>
      <w:bookmarkStart w:id="1475" w:name="_DTBK2295"/>
      <w:bookmarkEnd w:id="1474"/>
      <w:r>
        <w:t>not limit the Department's rights or remedies it may have against the Participant in connection with the Problem (for example, to claim damages for breach or terminate this Agreement).</w:t>
      </w:r>
    </w:p>
    <w:p w14:paraId="5B5377C1" w14:textId="77777777" w:rsidR="004C56A7" w:rsidRDefault="004C56A7" w:rsidP="004C56A7">
      <w:pPr>
        <w:pStyle w:val="MELegal3"/>
      </w:pPr>
      <w:bookmarkStart w:id="1476" w:name="_Toc970590"/>
      <w:bookmarkStart w:id="1477" w:name="_Toc971395"/>
      <w:bookmarkStart w:id="1478" w:name="_DTBK2850"/>
      <w:bookmarkEnd w:id="1475"/>
      <w:r>
        <w:t>If the Participant does not submit a Corrective Action Plan that the Department is prepared to approve, or if the Participant does not comply with the requirements of any approved Corrective Action Plan, the Department may immediately terminate this Agreement.</w:t>
      </w:r>
      <w:bookmarkEnd w:id="1476"/>
      <w:bookmarkEnd w:id="1477"/>
    </w:p>
    <w:p w14:paraId="2C261722" w14:textId="77777777" w:rsidR="004C56A7" w:rsidRDefault="004C56A7" w:rsidP="005641A3">
      <w:pPr>
        <w:pStyle w:val="MELegal1"/>
        <w:keepLines/>
      </w:pPr>
      <w:bookmarkStart w:id="1479" w:name="_Ref884345"/>
      <w:bookmarkStart w:id="1480" w:name="_Toc970591"/>
      <w:bookmarkStart w:id="1481" w:name="_Toc971396"/>
      <w:bookmarkStart w:id="1482" w:name="_Toc1143463"/>
      <w:bookmarkStart w:id="1483" w:name="_Toc1644772"/>
      <w:bookmarkStart w:id="1484" w:name="_Toc1644984"/>
      <w:bookmarkStart w:id="1485" w:name="_Toc1646725"/>
      <w:bookmarkStart w:id="1486" w:name="_Toc1647719"/>
      <w:bookmarkStart w:id="1487" w:name="_Toc4592528"/>
      <w:bookmarkStart w:id="1488" w:name="_Toc25675394"/>
      <w:bookmarkStart w:id="1489" w:name="_Toc25739504"/>
      <w:bookmarkEnd w:id="1461"/>
      <w:bookmarkEnd w:id="1478"/>
      <w:r>
        <w:t>Liaison</w:t>
      </w:r>
      <w:bookmarkEnd w:id="1479"/>
      <w:bookmarkEnd w:id="1480"/>
      <w:bookmarkEnd w:id="1481"/>
      <w:bookmarkEnd w:id="1482"/>
      <w:bookmarkEnd w:id="1483"/>
      <w:bookmarkEnd w:id="1484"/>
      <w:bookmarkEnd w:id="1485"/>
      <w:bookmarkEnd w:id="1486"/>
      <w:bookmarkEnd w:id="1487"/>
      <w:bookmarkEnd w:id="1488"/>
      <w:bookmarkEnd w:id="1489"/>
    </w:p>
    <w:p w14:paraId="4C523C08" w14:textId="77777777" w:rsidR="004C56A7" w:rsidRDefault="004C56A7" w:rsidP="005641A3">
      <w:pPr>
        <w:pStyle w:val="MELegal3"/>
        <w:keepNext/>
        <w:keepLines/>
      </w:pPr>
      <w:bookmarkStart w:id="1490" w:name="_Toc970592"/>
      <w:bookmarkStart w:id="1491" w:name="_Toc971397"/>
      <w:bookmarkStart w:id="1492" w:name="_DTBK2296"/>
      <w:bookmarkStart w:id="1493" w:name="_Toc970594"/>
      <w:bookmarkStart w:id="1494" w:name="_Toc971399"/>
      <w:bookmarkStart w:id="1495" w:name="_DTBK2852"/>
      <w:r>
        <w:t xml:space="preserve">The Participant must liaise with and report to the </w:t>
      </w:r>
      <w:r w:rsidR="00224278">
        <w:t xml:space="preserve">Funding Arrangement Manager </w:t>
      </w:r>
      <w:r>
        <w:t xml:space="preserve">in relation to the Project, and as reasonably required by the </w:t>
      </w:r>
      <w:r w:rsidR="00224278">
        <w:t>Funding Arrangement Manager</w:t>
      </w:r>
      <w:r>
        <w:t xml:space="preserve"> for the purposes of this Agreement.</w:t>
      </w:r>
      <w:bookmarkEnd w:id="1490"/>
      <w:bookmarkEnd w:id="1491"/>
    </w:p>
    <w:p w14:paraId="09D5E018" w14:textId="77777777" w:rsidR="004C56A7" w:rsidRDefault="004C56A7" w:rsidP="004C56A7">
      <w:pPr>
        <w:pStyle w:val="MELegal3"/>
      </w:pPr>
      <w:bookmarkStart w:id="1496" w:name="_Toc970593"/>
      <w:bookmarkStart w:id="1497" w:name="_Toc971398"/>
      <w:bookmarkStart w:id="1498" w:name="_DTBK2851"/>
      <w:bookmarkEnd w:id="1492"/>
      <w:r>
        <w:t>Upon request, the Participant must within the time-frame specified in the request, or promptly if no time-frame is specified in the request, provide all information in relation to the Project or the Participant as requested by the Department for the purposes of this Agreement, including for monitoring and evaluation purposes.</w:t>
      </w:r>
      <w:bookmarkEnd w:id="1496"/>
      <w:bookmarkEnd w:id="1497"/>
    </w:p>
    <w:bookmarkEnd w:id="1498"/>
    <w:p w14:paraId="6D029C62" w14:textId="77777777" w:rsidR="004C56A7" w:rsidRDefault="004C56A7" w:rsidP="004C56A7">
      <w:pPr>
        <w:pStyle w:val="MELegal3"/>
      </w:pPr>
      <w:r>
        <w:lastRenderedPageBreak/>
        <w:t>The Participant must:</w:t>
      </w:r>
      <w:bookmarkEnd w:id="1493"/>
      <w:bookmarkEnd w:id="1494"/>
    </w:p>
    <w:p w14:paraId="18364720" w14:textId="77777777" w:rsidR="004C56A7" w:rsidRDefault="004C56A7" w:rsidP="004C56A7">
      <w:pPr>
        <w:pStyle w:val="MELegal4"/>
      </w:pPr>
      <w:bookmarkStart w:id="1499" w:name="_DTBK2297"/>
      <w:bookmarkEnd w:id="1495"/>
      <w:r>
        <w:t>provide accurate, informative and timely advice to the Department on any matters that could impact on the Aim of the Project and the Program Objectives; and</w:t>
      </w:r>
    </w:p>
    <w:p w14:paraId="75536346" w14:textId="77777777" w:rsidR="004C56A7" w:rsidRDefault="004C56A7" w:rsidP="004C56A7">
      <w:pPr>
        <w:pStyle w:val="MELegal4"/>
      </w:pPr>
      <w:bookmarkStart w:id="1500" w:name="_DTBK2853"/>
      <w:bookmarkEnd w:id="1499"/>
      <w:r>
        <w:t>provide the Department with draft copies of all intended public communication materials as follows:</w:t>
      </w:r>
    </w:p>
    <w:p w14:paraId="1B146DAB" w14:textId="77777777" w:rsidR="004C56A7" w:rsidRDefault="004C56A7" w:rsidP="004C56A7">
      <w:pPr>
        <w:pStyle w:val="MELegal5"/>
      </w:pPr>
      <w:bookmarkStart w:id="1501" w:name="_DTBK2854"/>
      <w:bookmarkEnd w:id="1500"/>
      <w:r>
        <w:t>printed materials (including data reports), at least 4 weeks prior to publication; and</w:t>
      </w:r>
    </w:p>
    <w:p w14:paraId="79BFE8B3" w14:textId="77777777" w:rsidR="004C56A7" w:rsidRDefault="004C56A7" w:rsidP="004C56A7">
      <w:pPr>
        <w:pStyle w:val="MELegal5"/>
      </w:pPr>
      <w:bookmarkStart w:id="1502" w:name="_DTBK2855"/>
      <w:bookmarkEnd w:id="1501"/>
      <w:r>
        <w:t>media releases with at least 2 Business Days' notice.</w:t>
      </w:r>
    </w:p>
    <w:p w14:paraId="524F01FA" w14:textId="77777777" w:rsidR="004C56A7" w:rsidRDefault="004C56A7" w:rsidP="004C56A7">
      <w:pPr>
        <w:pStyle w:val="MELegal1"/>
      </w:pPr>
      <w:bookmarkStart w:id="1503" w:name="_Ref881180"/>
      <w:bookmarkStart w:id="1504" w:name="_Ref884379"/>
      <w:bookmarkStart w:id="1505" w:name="_Ref884389"/>
      <w:bookmarkStart w:id="1506" w:name="_Ref884421"/>
      <w:bookmarkStart w:id="1507" w:name="_Ref884431"/>
      <w:bookmarkStart w:id="1508" w:name="_Toc970600"/>
      <w:bookmarkStart w:id="1509" w:name="_Toc971405"/>
      <w:bookmarkStart w:id="1510" w:name="_Toc1143465"/>
      <w:bookmarkStart w:id="1511" w:name="_Toc1644774"/>
      <w:bookmarkStart w:id="1512" w:name="_Toc1644986"/>
      <w:bookmarkStart w:id="1513" w:name="_Toc1646727"/>
      <w:bookmarkStart w:id="1514" w:name="_Toc1647721"/>
      <w:bookmarkStart w:id="1515" w:name="_Toc4592530"/>
      <w:bookmarkStart w:id="1516" w:name="_Toc25675395"/>
      <w:bookmarkStart w:id="1517" w:name="_Toc25739505"/>
      <w:bookmarkStart w:id="1518" w:name="_DTBK2862"/>
      <w:bookmarkEnd w:id="1502"/>
      <w:r>
        <w:t>Access to premises and materials</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p>
    <w:p w14:paraId="3C0BC3D7" w14:textId="686051D4" w:rsidR="004C56A7" w:rsidRDefault="004C56A7" w:rsidP="004C56A7">
      <w:pPr>
        <w:pStyle w:val="MELegal3"/>
      </w:pPr>
      <w:bookmarkStart w:id="1519" w:name="_Ref884401"/>
      <w:bookmarkStart w:id="1520" w:name="_Toc970601"/>
      <w:bookmarkStart w:id="1521" w:name="_Toc971406"/>
      <w:bookmarkStart w:id="1522" w:name="_DTBK2299"/>
      <w:bookmarkStart w:id="1523" w:name="_Ref884472"/>
      <w:bookmarkStart w:id="1524" w:name="_Ref884497"/>
      <w:bookmarkStart w:id="1525" w:name="_Ref884511"/>
      <w:bookmarkStart w:id="1526" w:name="_Ref884552"/>
      <w:bookmarkStart w:id="1527" w:name="_Ref886505"/>
      <w:bookmarkStart w:id="1528" w:name="_Toc970609"/>
      <w:bookmarkStart w:id="1529" w:name="_Toc971414"/>
      <w:bookmarkStart w:id="1530" w:name="_Toc1143466"/>
      <w:bookmarkStart w:id="1531" w:name="_DTBK2868"/>
      <w:bookmarkEnd w:id="1518"/>
      <w:r>
        <w:t>The Participant must give the Auditor-General, the Privacy Commissioner, the Ombudsman, the Information Commissioner and the Freedom of Information Commissioner and their respective delegates, and persons authorised in writing by the Department (referred to in this clause </w:t>
      </w:r>
      <w:r>
        <w:fldChar w:fldCharType="begin"/>
      </w:r>
      <w:r>
        <w:instrText xml:space="preserve"> REF _Ref884389 \w \h </w:instrText>
      </w:r>
      <w:r>
        <w:fldChar w:fldCharType="separate"/>
      </w:r>
      <w:r w:rsidR="007E5C1F">
        <w:t>18</w:t>
      </w:r>
      <w:r>
        <w:fldChar w:fldCharType="end"/>
      </w:r>
      <w:r>
        <w:t xml:space="preserve"> collectively as ‘</w:t>
      </w:r>
      <w:r w:rsidRPr="008C3825">
        <w:rPr>
          <w:b/>
        </w:rPr>
        <w:t>those permitted</w:t>
      </w:r>
      <w:r>
        <w:t>’) access to premises at which records and Materials associated with this Agreement are stored or work in connection with the Project is undertaken.</w:t>
      </w:r>
      <w:bookmarkEnd w:id="1519"/>
      <w:bookmarkEnd w:id="1520"/>
      <w:bookmarkEnd w:id="1521"/>
      <w:r>
        <w:t xml:space="preserve"> </w:t>
      </w:r>
    </w:p>
    <w:p w14:paraId="2A64D7CA" w14:textId="7186DAB9" w:rsidR="004C56A7" w:rsidRDefault="004C56A7" w:rsidP="004C56A7">
      <w:pPr>
        <w:pStyle w:val="MELegal3"/>
      </w:pPr>
      <w:bookmarkStart w:id="1532" w:name="_Toc970602"/>
      <w:bookmarkStart w:id="1533" w:name="_Toc971407"/>
      <w:bookmarkStart w:id="1534" w:name="_DTBK2300"/>
      <w:bookmarkEnd w:id="1522"/>
      <w:r>
        <w:t>The Participant must give to those permitted access to inspect and copy Materials, however stored, in the custody or under the control of the Participant, its employees, agents or subcontractors, for the purposes associated with this Agreement or any review of performance under this Agreeme</w:t>
      </w:r>
      <w:r w:rsidR="000B6AD6">
        <w:t xml:space="preserve">nt. </w:t>
      </w:r>
      <w:r>
        <w:t>The Participant must also give those permitted access to any Assets, wherever they may be located, and reasonable access to the Department Personnel for the same purpose.</w:t>
      </w:r>
      <w:bookmarkEnd w:id="1532"/>
      <w:bookmarkEnd w:id="1533"/>
    </w:p>
    <w:p w14:paraId="79B71B33" w14:textId="1DCCC27A" w:rsidR="004C56A7" w:rsidRDefault="004C56A7" w:rsidP="004C56A7">
      <w:pPr>
        <w:pStyle w:val="MELegal3"/>
      </w:pPr>
      <w:bookmarkStart w:id="1535" w:name="_Toc970603"/>
      <w:bookmarkStart w:id="1536" w:name="_Toc971408"/>
      <w:bookmarkEnd w:id="1534"/>
      <w:r>
        <w:t>The rights referred to in clause </w:t>
      </w:r>
      <w:r>
        <w:fldChar w:fldCharType="begin"/>
      </w:r>
      <w:r>
        <w:instrText xml:space="preserve"> REF _Ref884401 \w \h </w:instrText>
      </w:r>
      <w:r>
        <w:fldChar w:fldCharType="separate"/>
      </w:r>
      <w:r w:rsidR="007E5C1F">
        <w:t>18(a)</w:t>
      </w:r>
      <w:r>
        <w:fldChar w:fldCharType="end"/>
      </w:r>
      <w:r>
        <w:t xml:space="preserve"> are, wherever practicable, subject to:</w:t>
      </w:r>
      <w:bookmarkEnd w:id="1535"/>
      <w:bookmarkEnd w:id="1536"/>
    </w:p>
    <w:p w14:paraId="009B63ED" w14:textId="77777777" w:rsidR="004C56A7" w:rsidRDefault="004C56A7" w:rsidP="004C56A7">
      <w:pPr>
        <w:pStyle w:val="MELegal4"/>
      </w:pPr>
      <w:bookmarkStart w:id="1537" w:name="_DTBK2863"/>
      <w:r>
        <w:t>the provision of reasonable prior notice by the Department (except where the Department believes that there is an actual or apprehended breach of the Law);</w:t>
      </w:r>
    </w:p>
    <w:p w14:paraId="645519E4" w14:textId="77777777" w:rsidR="004C56A7" w:rsidRDefault="004C56A7" w:rsidP="004C56A7">
      <w:pPr>
        <w:pStyle w:val="MELegal4"/>
      </w:pPr>
      <w:bookmarkStart w:id="1538" w:name="_DTBK2864"/>
      <w:bookmarkEnd w:id="1537"/>
      <w:r>
        <w:t>access being sought during reasonable times (except where the Department believes that there is an actual or apprehended breach of the Law); and</w:t>
      </w:r>
    </w:p>
    <w:p w14:paraId="2FCF32C5" w14:textId="77777777" w:rsidR="004C56A7" w:rsidRDefault="004C56A7" w:rsidP="004C56A7">
      <w:pPr>
        <w:pStyle w:val="MELegal4"/>
      </w:pPr>
      <w:bookmarkStart w:id="1539" w:name="_DTBK2865"/>
      <w:bookmarkEnd w:id="1538"/>
      <w:r>
        <w:t>the Participant’s reasonable security procedures.</w:t>
      </w:r>
    </w:p>
    <w:p w14:paraId="3ADB86EF" w14:textId="5707A137" w:rsidR="004C56A7" w:rsidRDefault="004C56A7" w:rsidP="004C56A7">
      <w:pPr>
        <w:pStyle w:val="MELegal3"/>
      </w:pPr>
      <w:bookmarkStart w:id="1540" w:name="_Toc970604"/>
      <w:bookmarkStart w:id="1541" w:name="_Toc971409"/>
      <w:bookmarkStart w:id="1542" w:name="_DTBK2866"/>
      <w:bookmarkEnd w:id="1539"/>
      <w:r>
        <w:t>The Participant agrees to provide all assistance reasonably requested by the Department in respect of any inquiry into or concerning the Project, the Works, the Program or this Agreement.</w:t>
      </w:r>
      <w:bookmarkEnd w:id="1540"/>
      <w:bookmarkEnd w:id="1541"/>
      <w:r w:rsidR="000B6AD6">
        <w:t xml:space="preserve"> </w:t>
      </w:r>
      <w:r w:rsidRPr="008D1F0B">
        <w:rPr>
          <w:lang w:eastAsia="en-US" w:bidi="ar-SA"/>
        </w:rPr>
        <w:t xml:space="preserve">For these purposes an inquiry includes any administrative or statutory review, audit or inquiry (whether within or external to </w:t>
      </w:r>
      <w:r>
        <w:rPr>
          <w:lang w:eastAsia="en-US" w:bidi="ar-SA"/>
        </w:rPr>
        <w:t>the Department</w:t>
      </w:r>
      <w:r w:rsidRPr="008D1F0B">
        <w:rPr>
          <w:lang w:eastAsia="en-US" w:bidi="ar-SA"/>
        </w:rPr>
        <w:t xml:space="preserve">), any request for information directed to </w:t>
      </w:r>
      <w:r>
        <w:rPr>
          <w:lang w:eastAsia="en-US" w:bidi="ar-SA"/>
        </w:rPr>
        <w:t>the Department</w:t>
      </w:r>
      <w:r w:rsidRPr="008D1F0B">
        <w:rPr>
          <w:lang w:eastAsia="en-US" w:bidi="ar-SA"/>
        </w:rPr>
        <w:t>, and any inquiry conducted by Parliament or any Parliamentary committee.</w:t>
      </w:r>
    </w:p>
    <w:p w14:paraId="12D450B9" w14:textId="77777777" w:rsidR="004C56A7" w:rsidRPr="008D1F0B" w:rsidRDefault="004C56A7" w:rsidP="004C56A7">
      <w:pPr>
        <w:pStyle w:val="MELegal3"/>
        <w:rPr>
          <w:lang w:eastAsia="en-US" w:bidi="ar-SA"/>
        </w:rPr>
      </w:pPr>
      <w:bookmarkStart w:id="1543" w:name="_Toc528064678"/>
      <w:bookmarkStart w:id="1544" w:name="_Toc528157678"/>
      <w:bookmarkStart w:id="1545" w:name="_Toc970605"/>
      <w:bookmarkStart w:id="1546" w:name="_Toc971410"/>
      <w:bookmarkStart w:id="1547" w:name="_DTBK2867"/>
      <w:bookmarkEnd w:id="1542"/>
      <w:r w:rsidRPr="008D1F0B">
        <w:rPr>
          <w:lang w:eastAsia="en-US" w:bidi="ar-SA"/>
        </w:rPr>
        <w:t xml:space="preserve">The </w:t>
      </w:r>
      <w:r>
        <w:rPr>
          <w:lang w:eastAsia="en-US" w:bidi="ar-SA"/>
        </w:rPr>
        <w:t xml:space="preserve">Participant </w:t>
      </w:r>
      <w:r w:rsidRPr="008D1F0B">
        <w:rPr>
          <w:lang w:eastAsia="en-US" w:bidi="ar-SA"/>
        </w:rPr>
        <w:t xml:space="preserve">must provide access to its computer hardware and software and equipment to the extent necessary for </w:t>
      </w:r>
      <w:r>
        <w:rPr>
          <w:lang w:eastAsia="en-US" w:bidi="ar-SA"/>
        </w:rPr>
        <w:t>the Department</w:t>
      </w:r>
      <w:r w:rsidRPr="008D1F0B">
        <w:rPr>
          <w:lang w:eastAsia="en-US" w:bidi="ar-SA"/>
        </w:rPr>
        <w:t xml:space="preserve"> to exercise its rights under this clause, and provide </w:t>
      </w:r>
      <w:r>
        <w:rPr>
          <w:lang w:eastAsia="en-US" w:bidi="ar-SA"/>
        </w:rPr>
        <w:t>the Department</w:t>
      </w:r>
      <w:r w:rsidRPr="008D1F0B">
        <w:rPr>
          <w:lang w:eastAsia="en-US" w:bidi="ar-SA"/>
        </w:rPr>
        <w:t xml:space="preserve"> with any reasonable assistance requested by </w:t>
      </w:r>
      <w:r>
        <w:rPr>
          <w:lang w:eastAsia="en-US" w:bidi="ar-SA"/>
        </w:rPr>
        <w:t>the Department</w:t>
      </w:r>
      <w:r w:rsidRPr="008D1F0B">
        <w:rPr>
          <w:lang w:eastAsia="en-US" w:bidi="ar-SA"/>
        </w:rPr>
        <w:t xml:space="preserve"> to use that hardware and software.</w:t>
      </w:r>
      <w:bookmarkEnd w:id="1543"/>
      <w:bookmarkEnd w:id="1544"/>
    </w:p>
    <w:p w14:paraId="76299123" w14:textId="5DD802D7" w:rsidR="004C56A7" w:rsidRDefault="004C56A7" w:rsidP="004C56A7">
      <w:pPr>
        <w:pStyle w:val="MELegal3"/>
      </w:pPr>
      <w:r>
        <w:t>The Participant must ensure that any subcontract entered into for the purposes of this Agreement contains an equivalent clause allowing those permitted to have access as specified in this clause </w:t>
      </w:r>
      <w:r>
        <w:fldChar w:fldCharType="begin"/>
      </w:r>
      <w:r>
        <w:instrText xml:space="preserve"> REF _Ref884421 \w \h </w:instrText>
      </w:r>
      <w:r>
        <w:fldChar w:fldCharType="separate"/>
      </w:r>
      <w:r w:rsidR="007E5C1F">
        <w:t>18</w:t>
      </w:r>
      <w:r>
        <w:fldChar w:fldCharType="end"/>
      </w:r>
      <w:r>
        <w:t>.</w:t>
      </w:r>
      <w:bookmarkEnd w:id="1545"/>
      <w:bookmarkEnd w:id="1546"/>
    </w:p>
    <w:p w14:paraId="33B1D3F1" w14:textId="72F81F97" w:rsidR="00BA451A" w:rsidRDefault="004C56A7" w:rsidP="005641A3">
      <w:pPr>
        <w:pStyle w:val="MELegal3"/>
        <w:keepNext/>
        <w:keepLines/>
        <w:ind w:left="1360" w:hanging="680"/>
      </w:pPr>
      <w:bookmarkStart w:id="1548" w:name="_Toc970606"/>
      <w:bookmarkStart w:id="1549" w:name="_Toc971411"/>
      <w:bookmarkStart w:id="1550" w:name="_DTBK2301"/>
      <w:bookmarkEnd w:id="1547"/>
      <w:r>
        <w:lastRenderedPageBreak/>
        <w:t>Nothing in this Agreement limits or restricts in any way any duly authorised function, power, right or entitlement of the Auditor-General, the Privacy Commissioner, the Ombudsman, the Information Commissioner or the Freedom of Information Commissioner,</w:t>
      </w:r>
      <w:r w:rsidR="000B6AD6">
        <w:t xml:space="preserve"> or their respective delegates.</w:t>
      </w:r>
      <w:r>
        <w:t xml:space="preserve"> The rights of the Department under this Agreement are in addition to any other duly authorised power, right or entitlement of the Auditor-General, the Privacy Commissioner, the Ombudsman, the Information Commissioner or the Freedom of Information Commissioner or their respective delegates.</w:t>
      </w:r>
      <w:bookmarkStart w:id="1551" w:name="_Ref1418312"/>
      <w:bookmarkEnd w:id="1548"/>
      <w:bookmarkEnd w:id="1549"/>
      <w:bookmarkEnd w:id="1550"/>
    </w:p>
    <w:p w14:paraId="481C9181" w14:textId="77777777" w:rsidR="004C56A7" w:rsidRPr="00117588" w:rsidRDefault="004C56A7" w:rsidP="00686DC2">
      <w:pPr>
        <w:pStyle w:val="PartL1"/>
        <w:keepNext/>
        <w:keepLines/>
      </w:pPr>
      <w:r>
        <w:t xml:space="preserve"> </w:t>
      </w:r>
      <w:bookmarkStart w:id="1552" w:name="_Toc1644775"/>
      <w:bookmarkStart w:id="1553" w:name="_Toc1644987"/>
      <w:bookmarkStart w:id="1554" w:name="_Toc1646728"/>
      <w:bookmarkStart w:id="1555" w:name="_Toc1647532"/>
      <w:bookmarkStart w:id="1556" w:name="_Toc1647722"/>
      <w:bookmarkStart w:id="1557" w:name="_Toc4592531"/>
      <w:bookmarkStart w:id="1558" w:name="_Toc25675396"/>
      <w:bookmarkStart w:id="1559" w:name="_Toc25739506"/>
      <w:r>
        <w:t>– Managing the Project</w:t>
      </w:r>
      <w:bookmarkEnd w:id="1552"/>
      <w:bookmarkEnd w:id="1553"/>
      <w:bookmarkEnd w:id="1554"/>
      <w:bookmarkEnd w:id="1555"/>
      <w:bookmarkEnd w:id="1556"/>
      <w:bookmarkEnd w:id="1557"/>
      <w:bookmarkEnd w:id="1558"/>
      <w:bookmarkEnd w:id="1559"/>
      <w:r>
        <w:t xml:space="preserve"> </w:t>
      </w:r>
    </w:p>
    <w:p w14:paraId="0B06CA3F" w14:textId="77777777" w:rsidR="004C56A7" w:rsidRDefault="004C56A7" w:rsidP="004C56A7">
      <w:pPr>
        <w:pStyle w:val="MELegal1"/>
      </w:pPr>
      <w:bookmarkStart w:id="1560" w:name="_Ref884699"/>
      <w:bookmarkStart w:id="1561" w:name="_Ref886647"/>
      <w:bookmarkStart w:id="1562" w:name="_Ref887097"/>
      <w:bookmarkStart w:id="1563" w:name="_Toc970626"/>
      <w:bookmarkStart w:id="1564" w:name="_Toc971431"/>
      <w:bookmarkStart w:id="1565" w:name="_Toc1143474"/>
      <w:bookmarkStart w:id="1566" w:name="_Ref1573435"/>
      <w:bookmarkStart w:id="1567" w:name="_Toc1644776"/>
      <w:bookmarkStart w:id="1568" w:name="_Toc1644988"/>
      <w:bookmarkStart w:id="1569" w:name="_Toc1646729"/>
      <w:bookmarkStart w:id="1570" w:name="_Toc1647723"/>
      <w:bookmarkStart w:id="1571" w:name="_Toc4592532"/>
      <w:bookmarkStart w:id="1572" w:name="_Toc25675397"/>
      <w:bookmarkStart w:id="1573" w:name="_Toc25739507"/>
      <w:bookmarkEnd w:id="1523"/>
      <w:bookmarkEnd w:id="1524"/>
      <w:bookmarkEnd w:id="1525"/>
      <w:bookmarkEnd w:id="1526"/>
      <w:bookmarkEnd w:id="1527"/>
      <w:bookmarkEnd w:id="1528"/>
      <w:bookmarkEnd w:id="1529"/>
      <w:bookmarkEnd w:id="1530"/>
      <w:bookmarkEnd w:id="1531"/>
      <w:bookmarkEnd w:id="1551"/>
      <w:r>
        <w:t>Assets</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14:paraId="1E899833" w14:textId="77777777" w:rsidR="004C56A7" w:rsidRDefault="004C56A7" w:rsidP="004C56A7">
      <w:pPr>
        <w:pStyle w:val="MELegal2"/>
      </w:pPr>
      <w:bookmarkStart w:id="1574" w:name="_Toc970627"/>
      <w:bookmarkStart w:id="1575" w:name="_Toc971432"/>
      <w:bookmarkStart w:id="1576" w:name="_Toc1143475"/>
      <w:bookmarkStart w:id="1577" w:name="_Toc1644777"/>
      <w:bookmarkStart w:id="1578" w:name="_Toc1644989"/>
      <w:bookmarkStart w:id="1579" w:name="_Toc1647533"/>
      <w:bookmarkStart w:id="1580" w:name="_Toc1647724"/>
      <w:r>
        <w:t>Purchase of Assets</w:t>
      </w:r>
      <w:bookmarkEnd w:id="1574"/>
      <w:bookmarkEnd w:id="1575"/>
      <w:bookmarkEnd w:id="1576"/>
      <w:bookmarkEnd w:id="1577"/>
      <w:bookmarkEnd w:id="1578"/>
      <w:bookmarkEnd w:id="1579"/>
      <w:bookmarkEnd w:id="1580"/>
      <w:r>
        <w:t xml:space="preserve"> </w:t>
      </w:r>
    </w:p>
    <w:p w14:paraId="1FA090AE" w14:textId="5F6245B7" w:rsidR="004C56A7" w:rsidRDefault="004C56A7" w:rsidP="004C56A7">
      <w:pPr>
        <w:pStyle w:val="MELegal3"/>
        <w:numPr>
          <w:ilvl w:val="0"/>
          <w:numId w:val="0"/>
        </w:numPr>
        <w:ind w:left="680"/>
      </w:pPr>
      <w:bookmarkStart w:id="1581" w:name="_Toc970628"/>
      <w:bookmarkStart w:id="1582" w:name="_Toc971433"/>
      <w:bookmarkStart w:id="1583" w:name="_DTBK2317"/>
      <w:r>
        <w:t>The Participant must not use Funds towards the purchase of Assets unless the Asset is identified in the Project Budget and is consistent with the Aim of the Project and Program Objectives</w:t>
      </w:r>
      <w:r w:rsidRPr="00857964">
        <w:t>.</w:t>
      </w:r>
      <w:bookmarkEnd w:id="1581"/>
      <w:bookmarkEnd w:id="1582"/>
    </w:p>
    <w:p w14:paraId="6DDB26DE" w14:textId="77777777" w:rsidR="004C56A7" w:rsidRDefault="004C56A7" w:rsidP="004C56A7">
      <w:pPr>
        <w:pStyle w:val="MELegal2"/>
      </w:pPr>
      <w:bookmarkStart w:id="1584" w:name="_Toc970629"/>
      <w:bookmarkStart w:id="1585" w:name="_Toc971434"/>
      <w:bookmarkStart w:id="1586" w:name="_Toc1143476"/>
      <w:bookmarkStart w:id="1587" w:name="_Toc1644778"/>
      <w:bookmarkStart w:id="1588" w:name="_Toc1644990"/>
      <w:bookmarkStart w:id="1589" w:name="_Toc1647534"/>
      <w:bookmarkStart w:id="1590" w:name="_Toc1647725"/>
      <w:bookmarkEnd w:id="1583"/>
      <w:r>
        <w:t>Use of Assets</w:t>
      </w:r>
      <w:bookmarkEnd w:id="1584"/>
      <w:bookmarkEnd w:id="1585"/>
      <w:bookmarkEnd w:id="1586"/>
      <w:bookmarkEnd w:id="1587"/>
      <w:bookmarkEnd w:id="1588"/>
      <w:bookmarkEnd w:id="1589"/>
      <w:bookmarkEnd w:id="1590"/>
      <w:r>
        <w:t xml:space="preserve"> </w:t>
      </w:r>
    </w:p>
    <w:p w14:paraId="0B6F13AE" w14:textId="77777777" w:rsidR="004C56A7" w:rsidRPr="00857964" w:rsidRDefault="004C56A7" w:rsidP="0092096A">
      <w:pPr>
        <w:pStyle w:val="MELegal3"/>
        <w:rPr>
          <w:b/>
          <w:i/>
        </w:rPr>
      </w:pPr>
      <w:bookmarkStart w:id="1591" w:name="_Toc970630"/>
      <w:bookmarkStart w:id="1592" w:name="_Toc971435"/>
      <w:bookmarkStart w:id="1593" w:name="_DTBK2318"/>
      <w:r>
        <w:t>The Participant must not use Assets for any purpose other than the performance of the Project and the Designated Use unless it has obtained the prior written approval of the Department.</w:t>
      </w:r>
      <w:bookmarkEnd w:id="1591"/>
      <w:bookmarkEnd w:id="1592"/>
    </w:p>
    <w:p w14:paraId="3F52A598" w14:textId="77777777" w:rsidR="004C56A7" w:rsidRDefault="004C56A7" w:rsidP="004C56A7">
      <w:pPr>
        <w:pStyle w:val="MELegal3"/>
      </w:pPr>
      <w:bookmarkStart w:id="1594" w:name="_Toc970631"/>
      <w:bookmarkStart w:id="1595" w:name="_Toc971436"/>
      <w:bookmarkStart w:id="1596" w:name="_DTBK2882"/>
      <w:bookmarkEnd w:id="1593"/>
      <w:r>
        <w:t>The Participant must:</w:t>
      </w:r>
      <w:bookmarkEnd w:id="1594"/>
      <w:bookmarkEnd w:id="1595"/>
    </w:p>
    <w:p w14:paraId="60A79893" w14:textId="77777777" w:rsidR="004C56A7" w:rsidRDefault="004C56A7" w:rsidP="004C56A7">
      <w:pPr>
        <w:pStyle w:val="MELegal4"/>
      </w:pPr>
      <w:bookmarkStart w:id="1597" w:name="_Ref884621"/>
      <w:bookmarkStart w:id="1598" w:name="_DTBK2319"/>
      <w:bookmarkEnd w:id="1596"/>
      <w:r>
        <w:t>not Dispose of any Asset, or deal with or use any Asset other than in accordance with this Agreement, without having obtained the prior written approval of the Department;</w:t>
      </w:r>
      <w:bookmarkEnd w:id="1597"/>
    </w:p>
    <w:p w14:paraId="18952FDF" w14:textId="77777777" w:rsidR="004C56A7" w:rsidRDefault="004C56A7" w:rsidP="004C56A7">
      <w:pPr>
        <w:pStyle w:val="MELegal4"/>
      </w:pPr>
      <w:bookmarkStart w:id="1599" w:name="_DTBK2320"/>
      <w:bookmarkEnd w:id="1598"/>
      <w:r>
        <w:t>hold all Assets securely and safeguard them against theft, loss, damage or unauthorised use;</w:t>
      </w:r>
    </w:p>
    <w:p w14:paraId="2E5A4A24" w14:textId="77777777" w:rsidR="004C56A7" w:rsidRDefault="004C56A7" w:rsidP="004C56A7">
      <w:pPr>
        <w:pStyle w:val="MELegal4"/>
      </w:pPr>
      <w:bookmarkStart w:id="1600" w:name="_DTBK2321"/>
      <w:bookmarkEnd w:id="1599"/>
      <w:r>
        <w:t>maintain all Assets in good working order;</w:t>
      </w:r>
    </w:p>
    <w:p w14:paraId="58DB0F88" w14:textId="77777777" w:rsidR="004C56A7" w:rsidRDefault="004C56A7" w:rsidP="004C56A7">
      <w:pPr>
        <w:pStyle w:val="MELegal4"/>
      </w:pPr>
      <w:bookmarkStart w:id="1601" w:name="_DTBK2322"/>
      <w:bookmarkEnd w:id="1600"/>
      <w:r>
        <w:t>maintain all appropriate insurances in respect of any Assets;</w:t>
      </w:r>
    </w:p>
    <w:p w14:paraId="66EFC70B" w14:textId="77777777" w:rsidR="004C56A7" w:rsidRDefault="004C56A7" w:rsidP="004C56A7">
      <w:pPr>
        <w:pStyle w:val="MELegal4"/>
      </w:pPr>
      <w:bookmarkStart w:id="1602" w:name="_DTBK2323"/>
      <w:bookmarkEnd w:id="1601"/>
      <w:r>
        <w:t>be fully responsible for, and bear all risks arising in relation to, the use or Disposal of any Asset;</w:t>
      </w:r>
    </w:p>
    <w:p w14:paraId="17B3EDC1" w14:textId="53549BA0" w:rsidR="004C56A7" w:rsidRDefault="004C56A7" w:rsidP="004C56A7">
      <w:pPr>
        <w:pStyle w:val="MELegal4"/>
      </w:pPr>
      <w:bookmarkStart w:id="1603" w:name="_DTBK2324"/>
      <w:bookmarkEnd w:id="1602"/>
      <w:r>
        <w:t>maintain a register of all Assets, recording the date of purchase or lease, the purchase or lease price, Asset description including serial number, Asset location, the proportion of the Funds used to create or acquire the Asset, the Depreciated value of the Asset and (where approved under clause </w:t>
      </w:r>
      <w:r>
        <w:fldChar w:fldCharType="begin"/>
      </w:r>
      <w:r>
        <w:instrText xml:space="preserve"> REF _Ref884621 \w \h </w:instrText>
      </w:r>
      <w:r>
        <w:fldChar w:fldCharType="separate"/>
      </w:r>
      <w:r w:rsidR="007E5C1F">
        <w:t>19.2(b)(i)</w:t>
      </w:r>
      <w:r>
        <w:fldChar w:fldCharType="end"/>
      </w:r>
      <w:r>
        <w:t>) details of Disposal of the Asset, including the sale price; and</w:t>
      </w:r>
    </w:p>
    <w:p w14:paraId="6CB4C925" w14:textId="77777777" w:rsidR="004C56A7" w:rsidRDefault="004C56A7" w:rsidP="004C56A7">
      <w:pPr>
        <w:pStyle w:val="MELegal4"/>
      </w:pPr>
      <w:bookmarkStart w:id="1604" w:name="_DTBK2325"/>
      <w:bookmarkEnd w:id="1603"/>
      <w:r>
        <w:t>as and when requested, provide copies of the register of Assets to the Department.</w:t>
      </w:r>
    </w:p>
    <w:p w14:paraId="6E958DF2" w14:textId="77777777" w:rsidR="004C56A7" w:rsidRDefault="004C56A7" w:rsidP="004C56A7">
      <w:pPr>
        <w:pStyle w:val="MELegal2"/>
      </w:pPr>
      <w:bookmarkStart w:id="1605" w:name="_Toc970632"/>
      <w:bookmarkStart w:id="1606" w:name="_Toc971437"/>
      <w:bookmarkStart w:id="1607" w:name="_Toc1143477"/>
      <w:bookmarkStart w:id="1608" w:name="_Toc1644779"/>
      <w:bookmarkStart w:id="1609" w:name="_Toc1644991"/>
      <w:bookmarkStart w:id="1610" w:name="_Toc1647535"/>
      <w:bookmarkStart w:id="1611" w:name="_Toc1647726"/>
      <w:bookmarkStart w:id="1612" w:name="_Ref2673268"/>
      <w:bookmarkStart w:id="1613" w:name="_Ref884660"/>
      <w:bookmarkEnd w:id="1604"/>
      <w:r>
        <w:t>Disposing an Asset</w:t>
      </w:r>
      <w:bookmarkEnd w:id="1605"/>
      <w:bookmarkEnd w:id="1606"/>
      <w:bookmarkEnd w:id="1607"/>
      <w:bookmarkEnd w:id="1608"/>
      <w:bookmarkEnd w:id="1609"/>
      <w:bookmarkEnd w:id="1610"/>
      <w:bookmarkEnd w:id="1611"/>
      <w:bookmarkEnd w:id="1612"/>
      <w:r>
        <w:t xml:space="preserve"> </w:t>
      </w:r>
    </w:p>
    <w:p w14:paraId="7A736057" w14:textId="77777777" w:rsidR="004C56A7" w:rsidRDefault="004C56A7" w:rsidP="004C56A7">
      <w:pPr>
        <w:pStyle w:val="MELegal3"/>
      </w:pPr>
      <w:bookmarkStart w:id="1614" w:name="_Toc970633"/>
      <w:bookmarkStart w:id="1615" w:name="_Toc971438"/>
      <w:bookmarkStart w:id="1616" w:name="_DTBK2326"/>
      <w:r>
        <w:t xml:space="preserve">During the Agreement Period, where the Depreciated value of an Asset is </w:t>
      </w:r>
      <w:r w:rsidRPr="0011439B">
        <w:t>$</w:t>
      </w:r>
      <w:r w:rsidR="00CD5116">
        <w:t>5</w:t>
      </w:r>
      <w:r w:rsidRPr="0011439B">
        <w:t>0,000</w:t>
      </w:r>
      <w:r>
        <w:t xml:space="preserve"> or more at the time of the proposed Disposal, the Participant must: </w:t>
      </w:r>
    </w:p>
    <w:p w14:paraId="3743EB4F" w14:textId="77777777" w:rsidR="004C56A7" w:rsidRDefault="004C56A7" w:rsidP="004C56A7">
      <w:pPr>
        <w:pStyle w:val="MELegal4"/>
      </w:pPr>
      <w:r>
        <w:t>obtain prior agreement in writing from the Department before Disposing of that</w:t>
      </w:r>
      <w:r w:rsidRPr="0025532A">
        <w:t xml:space="preserve"> Asset</w:t>
      </w:r>
      <w:r>
        <w:t xml:space="preserve">; and </w:t>
      </w:r>
    </w:p>
    <w:p w14:paraId="43A6F95C" w14:textId="77777777" w:rsidR="004C56A7" w:rsidRDefault="004C56A7" w:rsidP="004C56A7">
      <w:pPr>
        <w:pStyle w:val="MELegal4"/>
      </w:pPr>
      <w:r>
        <w:t>at the option of the Department:</w:t>
      </w:r>
      <w:bookmarkEnd w:id="1613"/>
      <w:bookmarkEnd w:id="1614"/>
      <w:bookmarkEnd w:id="1615"/>
    </w:p>
    <w:p w14:paraId="77B91915" w14:textId="77777777" w:rsidR="004C56A7" w:rsidRDefault="004C56A7" w:rsidP="004C56A7">
      <w:pPr>
        <w:pStyle w:val="MELegal5"/>
      </w:pPr>
      <w:bookmarkStart w:id="1617" w:name="_Ref884638"/>
      <w:bookmarkStart w:id="1618" w:name="_DTBK2327"/>
      <w:bookmarkEnd w:id="1616"/>
      <w:r>
        <w:t>pay to the Department within 20 Business Days of the date of the Disposal, an amount equal to the proportion of the value of the Asset following Depreciation that is equivalent to the proportion of the purchase price of the Asset that was funded from the Funds;</w:t>
      </w:r>
      <w:bookmarkEnd w:id="1617"/>
    </w:p>
    <w:p w14:paraId="13043298" w14:textId="77777777" w:rsidR="004C56A7" w:rsidRDefault="004C56A7" w:rsidP="004C56A7">
      <w:pPr>
        <w:pStyle w:val="MELegal5"/>
      </w:pPr>
      <w:bookmarkStart w:id="1619" w:name="_Ref884648"/>
      <w:bookmarkStart w:id="1620" w:name="_DTBK2328"/>
      <w:bookmarkEnd w:id="1618"/>
      <w:r>
        <w:t xml:space="preserve">pay to the Department within 20 Business Days of the date of the Disposal, the proceeds of the Disposal, less an amount equal to the sum of the Participant’s proportionate contribution to the purchase price of the </w:t>
      </w:r>
      <w:r>
        <w:lastRenderedPageBreak/>
        <w:t>Asset and the Participant’s reasonable costs of sale or Disposal of the Asset; or</w:t>
      </w:r>
      <w:bookmarkEnd w:id="1619"/>
    </w:p>
    <w:p w14:paraId="23159D5B" w14:textId="0E92CCF0" w:rsidR="004C56A7" w:rsidRDefault="004C56A7" w:rsidP="004C56A7">
      <w:pPr>
        <w:pStyle w:val="MELegal5"/>
      </w:pPr>
      <w:bookmarkStart w:id="1621" w:name="_DTBK2883"/>
      <w:bookmarkEnd w:id="1620"/>
      <w:r>
        <w:t>use the amount specified in clauses </w:t>
      </w:r>
      <w:r>
        <w:fldChar w:fldCharType="begin"/>
      </w:r>
      <w:r>
        <w:instrText xml:space="preserve"> REF _Ref884638 \w \h </w:instrText>
      </w:r>
      <w:r>
        <w:fldChar w:fldCharType="separate"/>
      </w:r>
      <w:r w:rsidR="007E5C1F">
        <w:t>19.3(a)(ii)(A)</w:t>
      </w:r>
      <w:r>
        <w:fldChar w:fldCharType="end"/>
      </w:r>
      <w:r>
        <w:t xml:space="preserve"> or </w:t>
      </w:r>
      <w:r>
        <w:fldChar w:fldCharType="begin"/>
      </w:r>
      <w:r>
        <w:instrText xml:space="preserve"> REF _Ref884648 \w \h </w:instrText>
      </w:r>
      <w:r>
        <w:fldChar w:fldCharType="separate"/>
      </w:r>
      <w:r w:rsidR="007E5C1F">
        <w:t>19.3(a)(ii)(B)</w:t>
      </w:r>
      <w:r>
        <w:fldChar w:fldCharType="end"/>
      </w:r>
      <w:r>
        <w:t xml:space="preserve"> above for a purpose approved in writing by the Department.</w:t>
      </w:r>
    </w:p>
    <w:p w14:paraId="0F425F03" w14:textId="77777777" w:rsidR="004C56A7" w:rsidRDefault="004C56A7" w:rsidP="004C56A7">
      <w:pPr>
        <w:pStyle w:val="MELegal3"/>
      </w:pPr>
      <w:r>
        <w:t>For clarity, the Participant does not need to obtain the Department's prior agreement to the Disposal of an Asset when the Depreciated value of that Asset is less than $</w:t>
      </w:r>
      <w:r w:rsidR="00CD5116">
        <w:t>5</w:t>
      </w:r>
      <w:r w:rsidR="00CD0B68">
        <w:t>0,000</w:t>
      </w:r>
      <w:r w:rsidR="0011439B">
        <w:t>.</w:t>
      </w:r>
    </w:p>
    <w:p w14:paraId="0043BD5A" w14:textId="77777777" w:rsidR="004C56A7" w:rsidRDefault="004C56A7" w:rsidP="004C56A7">
      <w:pPr>
        <w:pStyle w:val="MELegal2"/>
      </w:pPr>
      <w:bookmarkStart w:id="1622" w:name="_Toc970634"/>
      <w:bookmarkStart w:id="1623" w:name="_Toc971439"/>
      <w:bookmarkStart w:id="1624" w:name="_Toc1143478"/>
      <w:bookmarkStart w:id="1625" w:name="_Toc1644780"/>
      <w:bookmarkStart w:id="1626" w:name="_Toc1644992"/>
      <w:bookmarkStart w:id="1627" w:name="_Toc1647536"/>
      <w:bookmarkStart w:id="1628" w:name="_Toc1647727"/>
      <w:bookmarkStart w:id="1629" w:name="_Ref884670"/>
      <w:bookmarkEnd w:id="1621"/>
      <w:r>
        <w:t>Asset depreciation</w:t>
      </w:r>
      <w:bookmarkEnd w:id="1622"/>
      <w:bookmarkEnd w:id="1623"/>
      <w:bookmarkEnd w:id="1624"/>
      <w:bookmarkEnd w:id="1625"/>
      <w:bookmarkEnd w:id="1626"/>
      <w:bookmarkEnd w:id="1627"/>
      <w:bookmarkEnd w:id="1628"/>
      <w:r>
        <w:t xml:space="preserve"> </w:t>
      </w:r>
    </w:p>
    <w:p w14:paraId="41C3CF35" w14:textId="77777777" w:rsidR="004C56A7" w:rsidRDefault="004C56A7" w:rsidP="004C56A7">
      <w:pPr>
        <w:pStyle w:val="MELegal3"/>
      </w:pPr>
      <w:bookmarkStart w:id="1630" w:name="_Toc970635"/>
      <w:bookmarkStart w:id="1631" w:name="_Toc971440"/>
      <w:bookmarkStart w:id="1632" w:name="_DTBK2329"/>
      <w:r>
        <w:t>If, on the expiration or early termination of this Agreement, an Asset has not been fully Depreciated the Participant must, at the option of the Department:</w:t>
      </w:r>
      <w:bookmarkEnd w:id="1629"/>
      <w:bookmarkEnd w:id="1630"/>
      <w:bookmarkEnd w:id="1631"/>
    </w:p>
    <w:p w14:paraId="0FF0EFDC" w14:textId="77777777" w:rsidR="004C56A7" w:rsidRDefault="004C56A7" w:rsidP="004C56A7">
      <w:pPr>
        <w:pStyle w:val="MELegal4"/>
      </w:pPr>
      <w:bookmarkStart w:id="1633" w:name="_DTBK2330"/>
      <w:bookmarkEnd w:id="1632"/>
      <w:r>
        <w:t xml:space="preserve">pay to the Department within 20 Business Days after expiry or early termination of this Agreement, an amount equal to the proportion of the value of the Asset following Depreciation that is equivalent to the proportion of the purchase price of the Asset that was funded from the Funds; </w:t>
      </w:r>
    </w:p>
    <w:p w14:paraId="292E975A" w14:textId="77777777" w:rsidR="004C56A7" w:rsidRDefault="004C56A7" w:rsidP="004C56A7">
      <w:pPr>
        <w:pStyle w:val="MELegal4"/>
      </w:pPr>
      <w:bookmarkStart w:id="1634" w:name="_DTBK2331"/>
      <w:bookmarkEnd w:id="1633"/>
      <w:r>
        <w:t>sell the Asset for the best price reasonably obtainable and pay to the Department within 20 Business Days of the date of sale the proceeds of sale, less an amount equal to the sum of the Participant’s proportionate contribution to the purchase price of the Asset and the Participant’s reasonable costs of sale or Disposal of the Asset; or</w:t>
      </w:r>
    </w:p>
    <w:p w14:paraId="7B7115A8" w14:textId="77777777" w:rsidR="004C56A7" w:rsidRDefault="004C56A7" w:rsidP="004C56A7">
      <w:pPr>
        <w:pStyle w:val="MELegal4"/>
      </w:pPr>
      <w:bookmarkStart w:id="1635" w:name="_DTBK2332"/>
      <w:bookmarkEnd w:id="1634"/>
      <w:r>
        <w:t>use the Asset on such terms and conditions as may be approved in writing by the Department.</w:t>
      </w:r>
    </w:p>
    <w:p w14:paraId="3C58D68D" w14:textId="61E8DBDE" w:rsidR="004C56A7" w:rsidRDefault="004C56A7" w:rsidP="004C56A7">
      <w:pPr>
        <w:pStyle w:val="MELegal3"/>
      </w:pPr>
      <w:bookmarkStart w:id="1636" w:name="_Ref884686"/>
      <w:bookmarkStart w:id="1637" w:name="_Toc970636"/>
      <w:bookmarkStart w:id="1638" w:name="_Toc971441"/>
      <w:bookmarkStart w:id="1639" w:name="_DTBK2884"/>
      <w:bookmarkEnd w:id="1635"/>
      <w:r>
        <w:t>If the Participant fails to make a payment or use the amount as required by clauses </w:t>
      </w:r>
      <w:r>
        <w:fldChar w:fldCharType="begin"/>
      </w:r>
      <w:r>
        <w:instrText xml:space="preserve"> REF _Ref884660 \w \h </w:instrText>
      </w:r>
      <w:r>
        <w:fldChar w:fldCharType="separate"/>
      </w:r>
      <w:r w:rsidR="007E5C1F">
        <w:t>19.3</w:t>
      </w:r>
      <w:r>
        <w:fldChar w:fldCharType="end"/>
      </w:r>
      <w:r>
        <w:t xml:space="preserve"> or </w:t>
      </w:r>
      <w:r>
        <w:fldChar w:fldCharType="begin"/>
      </w:r>
      <w:r>
        <w:instrText xml:space="preserve"> REF _Ref884670 \w \h </w:instrText>
      </w:r>
      <w:r>
        <w:fldChar w:fldCharType="separate"/>
      </w:r>
      <w:r w:rsidR="007E5C1F">
        <w:t>19.4</w:t>
      </w:r>
      <w:r>
        <w:fldChar w:fldCharType="end"/>
      </w:r>
      <w:r>
        <w:t>:</w:t>
      </w:r>
      <w:bookmarkEnd w:id="1636"/>
      <w:bookmarkEnd w:id="1637"/>
      <w:bookmarkEnd w:id="1638"/>
    </w:p>
    <w:p w14:paraId="372BB744" w14:textId="77777777" w:rsidR="004C56A7" w:rsidRDefault="004C56A7" w:rsidP="004C56A7">
      <w:pPr>
        <w:pStyle w:val="MELegal4"/>
      </w:pPr>
      <w:bookmarkStart w:id="1640" w:name="_DTBK2333"/>
      <w:bookmarkEnd w:id="1639"/>
      <w:r>
        <w:t>the Participant must pay the Department Interest on the relevant amount from the date it was due, for the period it remains unpaid; and</w:t>
      </w:r>
    </w:p>
    <w:p w14:paraId="23226F97" w14:textId="05441EA4" w:rsidR="004C56A7" w:rsidRDefault="004C56A7" w:rsidP="004C56A7">
      <w:pPr>
        <w:pStyle w:val="MELegal4"/>
      </w:pPr>
      <w:bookmarkStart w:id="1641" w:name="_DTBK2885"/>
      <w:bookmarkEnd w:id="1640"/>
      <w:r>
        <w:t>the relevant amount, and Interest owed under this clause </w:t>
      </w:r>
      <w:r w:rsidR="004C6F7A">
        <w:fldChar w:fldCharType="begin"/>
      </w:r>
      <w:r w:rsidR="004C6F7A">
        <w:instrText xml:space="preserve"> REF _Ref884686 \w \h </w:instrText>
      </w:r>
      <w:r w:rsidR="004C6F7A">
        <w:fldChar w:fldCharType="separate"/>
      </w:r>
      <w:r w:rsidR="007E5C1F">
        <w:t>19.4(b)</w:t>
      </w:r>
      <w:r w:rsidR="004C6F7A">
        <w:fldChar w:fldCharType="end"/>
      </w:r>
      <w:r>
        <w:t xml:space="preserve"> will be recoverable by the Department as a debt due to the Department from the Participant.</w:t>
      </w:r>
    </w:p>
    <w:p w14:paraId="7B1FBD0F" w14:textId="77777777" w:rsidR="00AA0B79" w:rsidRPr="00AA0B79" w:rsidRDefault="004C56A7" w:rsidP="00917746">
      <w:pPr>
        <w:pStyle w:val="MELegal1"/>
      </w:pPr>
      <w:bookmarkStart w:id="1642" w:name="_Toc1143664"/>
      <w:bookmarkStart w:id="1643" w:name="_Toc1143770"/>
      <w:bookmarkStart w:id="1644" w:name="_Toc1143876"/>
      <w:bookmarkStart w:id="1645" w:name="_Toc1143666"/>
      <w:bookmarkStart w:id="1646" w:name="_Toc1143772"/>
      <w:bookmarkStart w:id="1647" w:name="_Toc1143878"/>
      <w:bookmarkStart w:id="1648" w:name="_Ref884759"/>
      <w:bookmarkStart w:id="1649" w:name="_Ref884769"/>
      <w:bookmarkStart w:id="1650" w:name="_Ref884779"/>
      <w:bookmarkStart w:id="1651" w:name="_Ref884789"/>
      <w:bookmarkStart w:id="1652" w:name="_Ref886638"/>
      <w:bookmarkStart w:id="1653" w:name="_Toc970638"/>
      <w:bookmarkStart w:id="1654" w:name="_Toc971443"/>
      <w:bookmarkStart w:id="1655" w:name="_Toc1143479"/>
      <w:bookmarkStart w:id="1656" w:name="_Toc1143877"/>
      <w:bookmarkStart w:id="1657" w:name="_Toc1644781"/>
      <w:bookmarkStart w:id="1658" w:name="_Toc1644993"/>
      <w:bookmarkStart w:id="1659" w:name="_Toc1646730"/>
      <w:bookmarkStart w:id="1660" w:name="_Toc1647728"/>
      <w:bookmarkStart w:id="1661" w:name="_Toc4592533"/>
      <w:bookmarkStart w:id="1662" w:name="_Toc25675398"/>
      <w:bookmarkStart w:id="1663" w:name="_Toc25739508"/>
      <w:bookmarkStart w:id="1664" w:name="_DTBK2334"/>
      <w:bookmarkStart w:id="1665" w:name="_Ref881711"/>
      <w:bookmarkStart w:id="1666" w:name="_Ref885577"/>
      <w:bookmarkStart w:id="1667" w:name="_Ref885819"/>
      <w:bookmarkStart w:id="1668" w:name="_Ref886521"/>
      <w:bookmarkStart w:id="1669" w:name="_Ref886626"/>
      <w:bookmarkStart w:id="1670" w:name="_Toc970655"/>
      <w:bookmarkStart w:id="1671" w:name="_Toc971460"/>
      <w:bookmarkStart w:id="1672" w:name="_Toc1143486"/>
      <w:bookmarkEnd w:id="1641"/>
      <w:bookmarkEnd w:id="1642"/>
      <w:bookmarkEnd w:id="1643"/>
      <w:bookmarkEnd w:id="1644"/>
      <w:bookmarkEnd w:id="1645"/>
      <w:bookmarkEnd w:id="1646"/>
      <w:bookmarkEnd w:id="1647"/>
      <w:r>
        <w:t>Step-in rights</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14:paraId="0BA4D40D" w14:textId="77777777" w:rsidR="00E2235F" w:rsidRDefault="00AA0B79" w:rsidP="00CB3DC3">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rPr>
          <w:b/>
          <w:i/>
        </w:rPr>
      </w:pPr>
      <w:r w:rsidRPr="00E56360">
        <w:rPr>
          <w:b/>
          <w:i/>
        </w:rPr>
        <w:t xml:space="preserve">Note to Applicants: </w:t>
      </w:r>
      <w:r w:rsidR="002B2933">
        <w:rPr>
          <w:b/>
          <w:i/>
        </w:rPr>
        <w:t>It is anticipated that t</w:t>
      </w:r>
      <w:r w:rsidRPr="00E56360">
        <w:rPr>
          <w:b/>
          <w:i/>
        </w:rPr>
        <w:t xml:space="preserve">his clause </w:t>
      </w:r>
      <w:r w:rsidR="00CD5116">
        <w:rPr>
          <w:b/>
          <w:i/>
        </w:rPr>
        <w:t xml:space="preserve">will only be included </w:t>
      </w:r>
      <w:r w:rsidR="002B2933">
        <w:rPr>
          <w:b/>
          <w:i/>
        </w:rPr>
        <w:t xml:space="preserve">where </w:t>
      </w:r>
      <w:r w:rsidR="00CD5116">
        <w:rPr>
          <w:b/>
          <w:i/>
        </w:rPr>
        <w:t xml:space="preserve">the value of the grant is </w:t>
      </w:r>
      <w:r w:rsidR="002B2933">
        <w:rPr>
          <w:b/>
          <w:i/>
        </w:rPr>
        <w:t xml:space="preserve">$1 </w:t>
      </w:r>
      <w:r w:rsidR="0047226A">
        <w:rPr>
          <w:b/>
          <w:i/>
        </w:rPr>
        <w:t>million</w:t>
      </w:r>
      <w:r w:rsidR="004C6F7A">
        <w:rPr>
          <w:b/>
          <w:i/>
        </w:rPr>
        <w:t xml:space="preserve"> or more</w:t>
      </w:r>
      <w:r w:rsidR="0047226A">
        <w:rPr>
          <w:b/>
          <w:i/>
        </w:rPr>
        <w:t xml:space="preserve">, </w:t>
      </w:r>
      <w:r w:rsidR="002B2933">
        <w:rPr>
          <w:b/>
          <w:i/>
        </w:rPr>
        <w:t xml:space="preserve">the Works </w:t>
      </w:r>
      <w:r w:rsidR="0047226A">
        <w:rPr>
          <w:b/>
          <w:i/>
        </w:rPr>
        <w:t xml:space="preserve">involves a new build and the </w:t>
      </w:r>
      <w:r w:rsidR="00AF7A55">
        <w:rPr>
          <w:b/>
          <w:i/>
        </w:rPr>
        <w:t>Department contribution is</w:t>
      </w:r>
      <w:r w:rsidR="00433E2A">
        <w:rPr>
          <w:b/>
          <w:i/>
        </w:rPr>
        <w:t xml:space="preserve"> </w:t>
      </w:r>
      <w:r w:rsidR="0047226A" w:rsidRPr="00CB3DC3">
        <w:rPr>
          <w:b/>
          <w:i/>
          <w:highlight w:val="lightGray"/>
        </w:rPr>
        <w:t xml:space="preserve">50 per cent </w:t>
      </w:r>
      <w:r w:rsidR="00433E2A" w:rsidRPr="00CB3DC3">
        <w:rPr>
          <w:b/>
          <w:i/>
          <w:highlight w:val="lightGray"/>
        </w:rPr>
        <w:t xml:space="preserve">or more </w:t>
      </w:r>
      <w:r w:rsidR="0047226A" w:rsidRPr="00CB3DC3">
        <w:rPr>
          <w:b/>
          <w:i/>
          <w:highlight w:val="lightGray"/>
        </w:rPr>
        <w:t xml:space="preserve">of the </w:t>
      </w:r>
      <w:r w:rsidR="00433E2A" w:rsidRPr="00CB3DC3">
        <w:rPr>
          <w:b/>
          <w:i/>
          <w:highlight w:val="lightGray"/>
        </w:rPr>
        <w:t xml:space="preserve">total </w:t>
      </w:r>
      <w:r w:rsidR="00AF7A55">
        <w:rPr>
          <w:b/>
          <w:i/>
          <w:highlight w:val="lightGray"/>
        </w:rPr>
        <w:t xml:space="preserve">project </w:t>
      </w:r>
      <w:r w:rsidR="00433E2A" w:rsidRPr="00CB3DC3">
        <w:rPr>
          <w:b/>
          <w:i/>
          <w:highlight w:val="lightGray"/>
        </w:rPr>
        <w:t>costs</w:t>
      </w:r>
      <w:r w:rsidR="004C6F7A">
        <w:rPr>
          <w:b/>
          <w:i/>
        </w:rPr>
        <w:t>.</w:t>
      </w:r>
    </w:p>
    <w:p w14:paraId="4D67A3E7" w14:textId="77777777" w:rsidR="004C6F7A" w:rsidRPr="00E56360" w:rsidRDefault="004C6F7A" w:rsidP="00CB3DC3">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rPr>
          <w:b/>
          <w:i/>
        </w:rPr>
      </w:pPr>
      <w:r>
        <w:rPr>
          <w:b/>
          <w:i/>
        </w:rPr>
        <w:t xml:space="preserve">In all other circumstances, it is anticipated that clause 20 will be deleted and 'Not Used' will be inserted. </w:t>
      </w:r>
    </w:p>
    <w:p w14:paraId="1C07C311" w14:textId="77777777" w:rsidR="004C56A7" w:rsidRDefault="004C56A7" w:rsidP="00917746">
      <w:pPr>
        <w:pStyle w:val="MELegal2"/>
      </w:pPr>
      <w:r>
        <w:t>Application of this clause</w:t>
      </w:r>
    </w:p>
    <w:p w14:paraId="70D31719" w14:textId="25EB1432" w:rsidR="004C56A7" w:rsidRPr="00E65D9D" w:rsidRDefault="004C56A7" w:rsidP="004C56A7">
      <w:pPr>
        <w:ind w:left="680"/>
      </w:pPr>
      <w:r>
        <w:t>This clause </w:t>
      </w:r>
      <w:r>
        <w:fldChar w:fldCharType="begin"/>
      </w:r>
      <w:r>
        <w:instrText xml:space="preserve"> REF _Ref884759 \w \h </w:instrText>
      </w:r>
      <w:r>
        <w:fldChar w:fldCharType="separate"/>
      </w:r>
      <w:r w:rsidR="007E5C1F">
        <w:t>20</w:t>
      </w:r>
      <w:r>
        <w:fldChar w:fldCharType="end"/>
      </w:r>
      <w:r>
        <w:t xml:space="preserve"> only applies if the Department has obtained all relevant </w:t>
      </w:r>
      <w:r w:rsidRPr="00E65D9D">
        <w:t>Approvals</w:t>
      </w:r>
      <w:r>
        <w:t xml:space="preserve"> (including any approval required in accordance with the </w:t>
      </w:r>
      <w:r w:rsidRPr="00BE6696">
        <w:rPr>
          <w:i/>
        </w:rPr>
        <w:t>Lands Acquisition Act 198</w:t>
      </w:r>
      <w:r w:rsidRPr="00824710">
        <w:rPr>
          <w:i/>
        </w:rPr>
        <w:t>9</w:t>
      </w:r>
      <w:r>
        <w:t xml:space="preserve"> (Cth)) required for the Department to exercise the rights conferred on the Department under this clause </w:t>
      </w:r>
      <w:r>
        <w:fldChar w:fldCharType="begin"/>
      </w:r>
      <w:r>
        <w:instrText xml:space="preserve"> REF _Ref884759 \w \h </w:instrText>
      </w:r>
      <w:r>
        <w:fldChar w:fldCharType="separate"/>
      </w:r>
      <w:r w:rsidR="007E5C1F">
        <w:t>20</w:t>
      </w:r>
      <w:r>
        <w:fldChar w:fldCharType="end"/>
      </w:r>
      <w:r>
        <w:t>.</w:t>
      </w:r>
    </w:p>
    <w:p w14:paraId="6D2A1590" w14:textId="77777777" w:rsidR="004C56A7" w:rsidRDefault="004C56A7" w:rsidP="004C56A7">
      <w:pPr>
        <w:pStyle w:val="MELegal2"/>
      </w:pPr>
      <w:bookmarkStart w:id="1673" w:name="_Toc970639"/>
      <w:bookmarkStart w:id="1674" w:name="_Toc971444"/>
      <w:bookmarkStart w:id="1675" w:name="_Toc1143480"/>
      <w:bookmarkStart w:id="1676" w:name="_Toc1644782"/>
      <w:bookmarkStart w:id="1677" w:name="_Toc1644994"/>
      <w:bookmarkStart w:id="1678" w:name="_Toc1647537"/>
      <w:bookmarkStart w:id="1679" w:name="_Toc1647729"/>
      <w:bookmarkStart w:id="1680" w:name="_Ref2774516"/>
      <w:bookmarkStart w:id="1681" w:name="_DTBK2886"/>
      <w:bookmarkStart w:id="1682" w:name="_Ref884713"/>
      <w:bookmarkEnd w:id="1664"/>
      <w:r>
        <w:t>Circumstances in which the Department can step-in</w:t>
      </w:r>
      <w:bookmarkEnd w:id="1673"/>
      <w:bookmarkEnd w:id="1674"/>
      <w:bookmarkEnd w:id="1675"/>
      <w:bookmarkEnd w:id="1676"/>
      <w:bookmarkEnd w:id="1677"/>
      <w:bookmarkEnd w:id="1678"/>
      <w:bookmarkEnd w:id="1679"/>
      <w:bookmarkEnd w:id="1680"/>
    </w:p>
    <w:p w14:paraId="028A1C58" w14:textId="77777777" w:rsidR="004C56A7" w:rsidRDefault="004C56A7" w:rsidP="00B73D75">
      <w:pPr>
        <w:ind w:left="680"/>
      </w:pPr>
      <w:bookmarkStart w:id="1683" w:name="_Toc970640"/>
      <w:bookmarkStart w:id="1684" w:name="_Toc971445"/>
      <w:bookmarkStart w:id="1685" w:name="_DTBK1985"/>
      <w:bookmarkStart w:id="1686" w:name="_DTBK1984"/>
      <w:bookmarkEnd w:id="1681"/>
      <w:r w:rsidRPr="00546B10">
        <w:t>Subject to any applicable statutory stay on the exercise of rights, including sections 415D, 434J and 451E of the Corporations Act (as applicable</w:t>
      </w:r>
      <w:r>
        <w:t>), without prejudice to any other right or remedy that the Department may have under this Agreement, any Law or otherwise, if, in the Department's opinion, the Participant has breached, or is in breach of, any obligation under this Agreement, the Department may (either itself or through a nominee of the Department):</w:t>
      </w:r>
      <w:bookmarkEnd w:id="1682"/>
      <w:bookmarkEnd w:id="1683"/>
      <w:bookmarkEnd w:id="1684"/>
    </w:p>
    <w:p w14:paraId="076E0628" w14:textId="77777777" w:rsidR="004C56A7" w:rsidRDefault="004C56A7" w:rsidP="00B73D75">
      <w:pPr>
        <w:pStyle w:val="MELegal3"/>
      </w:pPr>
      <w:bookmarkStart w:id="1687" w:name="_DTBK2887"/>
      <w:bookmarkEnd w:id="1685"/>
      <w:r>
        <w:t>step-in and take control of management of part or the whole of the Project, including by performing any or all of the Participant’s obligations under this Agreement which relate to the Project; or</w:t>
      </w:r>
    </w:p>
    <w:p w14:paraId="22EEEA20" w14:textId="77777777" w:rsidR="004C56A7" w:rsidRDefault="004C56A7" w:rsidP="00B73D75">
      <w:pPr>
        <w:pStyle w:val="MELegal3"/>
      </w:pPr>
      <w:bookmarkStart w:id="1688" w:name="_DTBK2888"/>
      <w:bookmarkEnd w:id="1687"/>
      <w:r>
        <w:t>make any other arrangements considered necessary or desirable by the Department to complete all or part of the Project or to otherwise ensure the completion of all of the Participant's obligations under this Agreement which relate to the Project.</w:t>
      </w:r>
    </w:p>
    <w:p w14:paraId="4298A3EF" w14:textId="77777777" w:rsidR="004C56A7" w:rsidRDefault="004C56A7" w:rsidP="004C56A7">
      <w:pPr>
        <w:pStyle w:val="MELegal2"/>
      </w:pPr>
      <w:bookmarkStart w:id="1689" w:name="_Toc970641"/>
      <w:bookmarkStart w:id="1690" w:name="_Toc971446"/>
      <w:bookmarkStart w:id="1691" w:name="_Toc1143481"/>
      <w:bookmarkStart w:id="1692" w:name="_Toc1644783"/>
      <w:bookmarkStart w:id="1693" w:name="_Toc1644995"/>
      <w:bookmarkStart w:id="1694" w:name="_Toc1647538"/>
      <w:bookmarkStart w:id="1695" w:name="_Toc1647730"/>
      <w:bookmarkStart w:id="1696" w:name="_DTBK2889"/>
      <w:bookmarkEnd w:id="1686"/>
      <w:bookmarkEnd w:id="1688"/>
      <w:r>
        <w:lastRenderedPageBreak/>
        <w:t>Participant's obligations during step-in</w:t>
      </w:r>
      <w:bookmarkEnd w:id="1689"/>
      <w:bookmarkEnd w:id="1690"/>
      <w:bookmarkEnd w:id="1691"/>
      <w:bookmarkEnd w:id="1692"/>
      <w:bookmarkEnd w:id="1693"/>
      <w:bookmarkEnd w:id="1694"/>
      <w:bookmarkEnd w:id="1695"/>
    </w:p>
    <w:p w14:paraId="74D5DC01" w14:textId="30880135" w:rsidR="004C56A7" w:rsidRPr="00DE2743" w:rsidRDefault="004C56A7" w:rsidP="004C56A7">
      <w:pPr>
        <w:keepNext/>
        <w:ind w:left="680"/>
      </w:pPr>
      <w:bookmarkStart w:id="1697" w:name="_Toc970642"/>
      <w:bookmarkStart w:id="1698" w:name="_Toc971447"/>
      <w:bookmarkStart w:id="1699" w:name="_DTBK2890"/>
      <w:bookmarkEnd w:id="1696"/>
      <w:r w:rsidRPr="00DE2743">
        <w:t>The Participant must do everything necessary or desirable to give effect to the Department's rights under clause</w:t>
      </w:r>
      <w:r>
        <w:t xml:space="preserve"> </w:t>
      </w:r>
      <w:r>
        <w:fldChar w:fldCharType="begin"/>
      </w:r>
      <w:r>
        <w:instrText xml:space="preserve"> REF _Ref2774516 \w \h  \* MERGEFORMAT </w:instrText>
      </w:r>
      <w:r>
        <w:fldChar w:fldCharType="separate"/>
      </w:r>
      <w:r w:rsidR="007E5C1F">
        <w:t>20.2</w:t>
      </w:r>
      <w:r>
        <w:fldChar w:fldCharType="end"/>
      </w:r>
      <w:r w:rsidRPr="00DE2743">
        <w:t>, in accordance with the directions of the Department, including:</w:t>
      </w:r>
      <w:bookmarkEnd w:id="1697"/>
      <w:bookmarkEnd w:id="1698"/>
    </w:p>
    <w:p w14:paraId="4B660228" w14:textId="77777777" w:rsidR="004C56A7" w:rsidRDefault="004C56A7" w:rsidP="004C56A7">
      <w:pPr>
        <w:pStyle w:val="MELegal3"/>
      </w:pPr>
      <w:bookmarkStart w:id="1700" w:name="_DTBK2891"/>
      <w:bookmarkEnd w:id="1699"/>
      <w:r>
        <w:t>novating or assigning to the Department or its nominee any contracts with subcontractors or other third parties relating to the Project;</w:t>
      </w:r>
    </w:p>
    <w:p w14:paraId="236D92AC" w14:textId="77777777" w:rsidR="004C56A7" w:rsidRDefault="004C56A7" w:rsidP="004C56A7">
      <w:pPr>
        <w:pStyle w:val="MELegal3"/>
      </w:pPr>
      <w:bookmarkStart w:id="1701" w:name="_DTBK2335"/>
      <w:bookmarkEnd w:id="1700"/>
      <w:r>
        <w:t xml:space="preserve">novating this Agreement to a party nominated by the Department; </w:t>
      </w:r>
    </w:p>
    <w:p w14:paraId="3DA097AB" w14:textId="77777777" w:rsidR="004C56A7" w:rsidRDefault="004C56A7" w:rsidP="004C56A7">
      <w:pPr>
        <w:pStyle w:val="MELegal3"/>
      </w:pPr>
      <w:r>
        <w:t>authorising the Department or its nominee to deal with all Funds held by the Participant, including authorising the Department or its nominee to act as a signatory to the Participant's Bank account in which Funds are held, or to be held;</w:t>
      </w:r>
    </w:p>
    <w:p w14:paraId="54E74406" w14:textId="77777777" w:rsidR="004C56A7" w:rsidRDefault="004C56A7" w:rsidP="004C56A7">
      <w:pPr>
        <w:pStyle w:val="MELegal3"/>
      </w:pPr>
      <w:bookmarkStart w:id="1702" w:name="_DTBK2892"/>
      <w:bookmarkEnd w:id="1701"/>
      <w:r>
        <w:t>assigning to the Department or a party nominated by the Department, any leases or licences relating to the Project that are, in the Department's opinion, required for the due and proper completion of the Project;</w:t>
      </w:r>
    </w:p>
    <w:p w14:paraId="47299044" w14:textId="491DDFB6" w:rsidR="004C56A7" w:rsidRDefault="004C56A7" w:rsidP="004C56A7">
      <w:pPr>
        <w:pStyle w:val="MELegal3"/>
      </w:pPr>
      <w:bookmarkStart w:id="1703" w:name="_Ref1397666"/>
      <w:bookmarkStart w:id="1704" w:name="_DTBK2337"/>
      <w:bookmarkEnd w:id="1702"/>
      <w:r>
        <w:t>providing to the Department or a party nominated by the Department, unfettered access to the Property and any land, buildings or improvements on which, or in which, the Property is located for the purposes of exercising rights under clause </w:t>
      </w:r>
      <w:r>
        <w:fldChar w:fldCharType="begin"/>
      </w:r>
      <w:r>
        <w:instrText xml:space="preserve"> REF _Ref2774516 \w \h </w:instrText>
      </w:r>
      <w:r>
        <w:fldChar w:fldCharType="separate"/>
      </w:r>
      <w:r w:rsidR="007E5C1F">
        <w:t>20.2</w:t>
      </w:r>
      <w:r>
        <w:fldChar w:fldCharType="end"/>
      </w:r>
      <w:r>
        <w:t>;</w:t>
      </w:r>
      <w:bookmarkEnd w:id="1703"/>
      <w:r>
        <w:t xml:space="preserve"> </w:t>
      </w:r>
    </w:p>
    <w:p w14:paraId="209064BC" w14:textId="44C65F0E" w:rsidR="004C56A7" w:rsidRDefault="004C56A7" w:rsidP="004C56A7">
      <w:pPr>
        <w:pStyle w:val="MELegal3"/>
      </w:pPr>
      <w:bookmarkStart w:id="1705" w:name="_Ref1398449"/>
      <w:r>
        <w:t xml:space="preserve">without limiting clause </w:t>
      </w:r>
      <w:r>
        <w:fldChar w:fldCharType="begin"/>
      </w:r>
      <w:r>
        <w:instrText xml:space="preserve"> REF _Ref1397666 \w \h </w:instrText>
      </w:r>
      <w:r>
        <w:fldChar w:fldCharType="separate"/>
      </w:r>
      <w:r w:rsidR="007E5C1F">
        <w:t>20.3(e)</w:t>
      </w:r>
      <w:r>
        <w:fldChar w:fldCharType="end"/>
      </w:r>
      <w:r>
        <w:t xml:space="preserve">, granting an irrevocable non-exclusive licence to the Department, or to a party nominated by the Department to: </w:t>
      </w:r>
      <w:bookmarkEnd w:id="1705"/>
    </w:p>
    <w:p w14:paraId="5E754694" w14:textId="77777777" w:rsidR="004C56A7" w:rsidRDefault="004C56A7" w:rsidP="004C56A7">
      <w:pPr>
        <w:pStyle w:val="MELegal4"/>
      </w:pPr>
      <w:r>
        <w:t xml:space="preserve">pass or repass over common areas in the Property or as is required for ready access to the Property, and that right shall extend to tenants and guests of the Works; </w:t>
      </w:r>
    </w:p>
    <w:p w14:paraId="54218424" w14:textId="77777777" w:rsidR="004C56A7" w:rsidRDefault="004C56A7" w:rsidP="004C56A7">
      <w:pPr>
        <w:pStyle w:val="MELegal4"/>
      </w:pPr>
      <w:r>
        <w:t xml:space="preserve">have full and free access to all utilities and other services in the Property (or in the building, facility or improvement within which the Property is located) as may be required for the Designated Use; and </w:t>
      </w:r>
    </w:p>
    <w:p w14:paraId="24D733E5" w14:textId="77777777" w:rsidR="004C56A7" w:rsidRDefault="004C56A7" w:rsidP="004C56A7">
      <w:pPr>
        <w:pStyle w:val="MELegal4"/>
      </w:pPr>
      <w:r>
        <w:t>have full and free access to car parking on the Property (or on or adjacent to the land in which the Property is located) as may be required from time to time; and</w:t>
      </w:r>
    </w:p>
    <w:p w14:paraId="6EEE915C" w14:textId="77777777" w:rsidR="004C56A7" w:rsidRDefault="004C56A7" w:rsidP="004C56A7">
      <w:pPr>
        <w:pStyle w:val="MELegal3"/>
      </w:pPr>
      <w:bookmarkStart w:id="1706" w:name="_DTBK2338"/>
      <w:bookmarkEnd w:id="1704"/>
      <w:r>
        <w:t>at the Department's discretion, repaying to the Department or its nominee, within the timeframes specified by the Department or, if no timeframes are specified, promptly, all Uncommitted Funds (in whole or in part) identified by the Department.</w:t>
      </w:r>
    </w:p>
    <w:p w14:paraId="514B66F7" w14:textId="77777777" w:rsidR="004C56A7" w:rsidRDefault="004C56A7" w:rsidP="004C56A7">
      <w:pPr>
        <w:pStyle w:val="MELegal2"/>
      </w:pPr>
      <w:bookmarkStart w:id="1707" w:name="_Toc970644"/>
      <w:bookmarkStart w:id="1708" w:name="_Toc971449"/>
      <w:bookmarkStart w:id="1709" w:name="_Toc1143482"/>
      <w:bookmarkStart w:id="1710" w:name="_Toc1644784"/>
      <w:bookmarkStart w:id="1711" w:name="_Toc1644996"/>
      <w:bookmarkStart w:id="1712" w:name="_Toc1647539"/>
      <w:bookmarkStart w:id="1713" w:name="_Toc1647731"/>
      <w:bookmarkEnd w:id="1706"/>
      <w:r>
        <w:t>Charges and costs</w:t>
      </w:r>
      <w:bookmarkEnd w:id="1707"/>
      <w:bookmarkEnd w:id="1708"/>
      <w:bookmarkEnd w:id="1709"/>
      <w:bookmarkEnd w:id="1710"/>
      <w:bookmarkEnd w:id="1711"/>
      <w:bookmarkEnd w:id="1712"/>
      <w:bookmarkEnd w:id="1713"/>
      <w:r>
        <w:t xml:space="preserve"> </w:t>
      </w:r>
    </w:p>
    <w:p w14:paraId="54B9E4FA" w14:textId="7C51180F" w:rsidR="004C56A7" w:rsidRDefault="004C56A7" w:rsidP="004C56A7">
      <w:pPr>
        <w:pStyle w:val="MELegal3"/>
        <w:numPr>
          <w:ilvl w:val="0"/>
          <w:numId w:val="0"/>
        </w:numPr>
        <w:ind w:left="680"/>
      </w:pPr>
      <w:bookmarkStart w:id="1714" w:name="_Toc970645"/>
      <w:bookmarkStart w:id="1715" w:name="_Toc971450"/>
      <w:bookmarkStart w:id="1716" w:name="_DTBK2340"/>
      <w:r>
        <w:t>Without limiting or affecting the Department's rights under this Agreement, the Department may recover all</w:t>
      </w:r>
      <w:r w:rsidR="0092096A">
        <w:t xml:space="preserve"> </w:t>
      </w:r>
      <w:r>
        <w:t>its costs associated with exercising its rights under this clause </w:t>
      </w:r>
      <w:r>
        <w:fldChar w:fldCharType="begin"/>
      </w:r>
      <w:r>
        <w:instrText xml:space="preserve"> REF _Ref884769 \w \h </w:instrText>
      </w:r>
      <w:r>
        <w:fldChar w:fldCharType="separate"/>
      </w:r>
      <w:r w:rsidR="007E5C1F">
        <w:t>20</w:t>
      </w:r>
      <w:r>
        <w:fldChar w:fldCharType="end"/>
      </w:r>
      <w:r>
        <w:t xml:space="preserve"> (including costs associated with recovering any amount of Uncommitted Funds from the Participant) as a debt due from the Participant.</w:t>
      </w:r>
      <w:bookmarkEnd w:id="1714"/>
      <w:bookmarkEnd w:id="1715"/>
    </w:p>
    <w:p w14:paraId="7A921D17" w14:textId="77777777" w:rsidR="004C56A7" w:rsidRDefault="004C56A7" w:rsidP="004C56A7">
      <w:pPr>
        <w:pStyle w:val="MELegal2"/>
      </w:pPr>
      <w:bookmarkStart w:id="1717" w:name="_Toc970646"/>
      <w:bookmarkStart w:id="1718" w:name="_Toc971451"/>
      <w:bookmarkStart w:id="1719" w:name="_Toc1143483"/>
      <w:bookmarkStart w:id="1720" w:name="_Toc1644785"/>
      <w:bookmarkStart w:id="1721" w:name="_Toc1644997"/>
      <w:bookmarkStart w:id="1722" w:name="_Toc1647540"/>
      <w:bookmarkStart w:id="1723" w:name="_Toc1647732"/>
      <w:bookmarkEnd w:id="1716"/>
      <w:r>
        <w:t>No liability</w:t>
      </w:r>
      <w:bookmarkEnd w:id="1717"/>
      <w:bookmarkEnd w:id="1718"/>
      <w:bookmarkEnd w:id="1719"/>
      <w:bookmarkEnd w:id="1720"/>
      <w:bookmarkEnd w:id="1721"/>
      <w:bookmarkEnd w:id="1722"/>
      <w:bookmarkEnd w:id="1723"/>
      <w:r>
        <w:t xml:space="preserve"> </w:t>
      </w:r>
    </w:p>
    <w:p w14:paraId="5272E621" w14:textId="15C98F47" w:rsidR="004C56A7" w:rsidRDefault="004C56A7" w:rsidP="004C56A7">
      <w:pPr>
        <w:pStyle w:val="MELegal3"/>
        <w:numPr>
          <w:ilvl w:val="0"/>
          <w:numId w:val="0"/>
        </w:numPr>
        <w:ind w:left="680"/>
      </w:pPr>
      <w:bookmarkStart w:id="1724" w:name="_Toc970647"/>
      <w:bookmarkStart w:id="1725" w:name="_Toc971452"/>
      <w:bookmarkStart w:id="1726" w:name="_DTBK2893"/>
      <w:r>
        <w:t>The Department will not be liable in any way to the Participant, its officers, employees, agents, subcontractors or any other third party in relation to any act or omission arising out of or in connection with the exercise of the Department's rights under this clause </w:t>
      </w:r>
      <w:r>
        <w:fldChar w:fldCharType="begin"/>
      </w:r>
      <w:r>
        <w:instrText xml:space="preserve"> REF _Ref884779 \w \h </w:instrText>
      </w:r>
      <w:r>
        <w:fldChar w:fldCharType="separate"/>
      </w:r>
      <w:r w:rsidR="007E5C1F">
        <w:t>20</w:t>
      </w:r>
      <w:r>
        <w:fldChar w:fldCharType="end"/>
      </w:r>
      <w:r>
        <w:t>.</w:t>
      </w:r>
      <w:bookmarkEnd w:id="1724"/>
      <w:bookmarkEnd w:id="1725"/>
    </w:p>
    <w:p w14:paraId="1CF353B0" w14:textId="77777777" w:rsidR="004C56A7" w:rsidRDefault="004C56A7" w:rsidP="004C56A7">
      <w:pPr>
        <w:pStyle w:val="MELegal2"/>
      </w:pPr>
      <w:bookmarkStart w:id="1727" w:name="_Toc970648"/>
      <w:bookmarkStart w:id="1728" w:name="_Toc971453"/>
      <w:bookmarkStart w:id="1729" w:name="_Toc1143484"/>
      <w:bookmarkStart w:id="1730" w:name="_Toc1644786"/>
      <w:bookmarkStart w:id="1731" w:name="_Toc1644998"/>
      <w:bookmarkStart w:id="1732" w:name="_Toc1647541"/>
      <w:bookmarkStart w:id="1733" w:name="_Toc1647733"/>
      <w:bookmarkStart w:id="1734" w:name="_DTBK2894"/>
      <w:bookmarkStart w:id="1735" w:name="_Ref884964"/>
      <w:bookmarkEnd w:id="1726"/>
      <w:r>
        <w:t>Participant indemnity</w:t>
      </w:r>
      <w:bookmarkEnd w:id="1727"/>
      <w:bookmarkEnd w:id="1728"/>
      <w:bookmarkEnd w:id="1729"/>
      <w:bookmarkEnd w:id="1730"/>
      <w:bookmarkEnd w:id="1731"/>
      <w:bookmarkEnd w:id="1732"/>
      <w:bookmarkEnd w:id="1733"/>
      <w:r>
        <w:t xml:space="preserve"> </w:t>
      </w:r>
    </w:p>
    <w:p w14:paraId="3DDE364B" w14:textId="77777777" w:rsidR="004C56A7" w:rsidRDefault="004C56A7" w:rsidP="004C56A7">
      <w:pPr>
        <w:pStyle w:val="MELegal3"/>
      </w:pPr>
      <w:bookmarkStart w:id="1736" w:name="_Toc970649"/>
      <w:bookmarkStart w:id="1737" w:name="_Toc971454"/>
      <w:bookmarkStart w:id="1738" w:name="_DTBK2895"/>
      <w:bookmarkEnd w:id="1734"/>
      <w:r>
        <w:t xml:space="preserve">The Participant releases the Department from and indemnifies and will continue to indemnify the Department </w:t>
      </w:r>
      <w:r w:rsidRPr="008D1F0B">
        <w:t xml:space="preserve">and its subcontractors and Personnel </w:t>
      </w:r>
      <w:r>
        <w:t>from and against all:</w:t>
      </w:r>
      <w:bookmarkEnd w:id="1735"/>
      <w:bookmarkEnd w:id="1736"/>
      <w:bookmarkEnd w:id="1737"/>
    </w:p>
    <w:p w14:paraId="10D5AD4C" w14:textId="77777777" w:rsidR="004C56A7" w:rsidRDefault="004C56A7" w:rsidP="004C56A7">
      <w:pPr>
        <w:pStyle w:val="MELegal4"/>
      </w:pPr>
      <w:bookmarkStart w:id="1739" w:name="_DTBK2896"/>
      <w:bookmarkEnd w:id="1738"/>
      <w:r>
        <w:t>loss, damage, costs and expenses suffered or incurred by the Department, including as the result of any claim made in relation to:</w:t>
      </w:r>
    </w:p>
    <w:p w14:paraId="7065EC1C" w14:textId="77777777" w:rsidR="004C56A7" w:rsidRDefault="004C56A7" w:rsidP="004C56A7">
      <w:pPr>
        <w:pStyle w:val="MELegal5"/>
      </w:pPr>
      <w:bookmarkStart w:id="1740" w:name="_DTBK2897"/>
      <w:bookmarkEnd w:id="1739"/>
      <w:r>
        <w:t>loss of or damage to third party property; or</w:t>
      </w:r>
    </w:p>
    <w:p w14:paraId="111FF486" w14:textId="77777777" w:rsidR="004C56A7" w:rsidRDefault="004C56A7" w:rsidP="004C56A7">
      <w:pPr>
        <w:pStyle w:val="MELegal5"/>
      </w:pPr>
      <w:bookmarkStart w:id="1741" w:name="_DTBK2898"/>
      <w:bookmarkEnd w:id="1740"/>
      <w:r>
        <w:t xml:space="preserve">the injury, illness or death of a third party; </w:t>
      </w:r>
    </w:p>
    <w:p w14:paraId="11F46005" w14:textId="77777777" w:rsidR="004C56A7" w:rsidRDefault="004C56A7" w:rsidP="004C56A7">
      <w:pPr>
        <w:pStyle w:val="MELegal4"/>
      </w:pPr>
      <w:bookmarkStart w:id="1742" w:name="_DTBK2899"/>
      <w:bookmarkEnd w:id="1741"/>
      <w:r>
        <w:t>loss of, or damage to, Department property; or</w:t>
      </w:r>
    </w:p>
    <w:p w14:paraId="67146127" w14:textId="77777777" w:rsidR="004C56A7" w:rsidRDefault="004C56A7" w:rsidP="004C56A7">
      <w:pPr>
        <w:pStyle w:val="MELegal4"/>
      </w:pPr>
      <w:bookmarkStart w:id="1743" w:name="_DTBK2900"/>
      <w:bookmarkEnd w:id="1742"/>
      <w:r>
        <w:t>loss, damage, costs and expenses suffered or incurred by the Department in dealing with any claim against the Department, including legal costs and expenses on a solicitor/own client basis and the cost of time spent, resources used, or disbursements paid by the Department;</w:t>
      </w:r>
    </w:p>
    <w:p w14:paraId="13DFFDFF" w14:textId="0885FA3F" w:rsidR="004C56A7" w:rsidRDefault="004C56A7" w:rsidP="004C56A7">
      <w:pPr>
        <w:ind w:left="1360"/>
      </w:pPr>
      <w:bookmarkStart w:id="1744" w:name="_DTBK2901"/>
      <w:bookmarkEnd w:id="1743"/>
      <w:r>
        <w:lastRenderedPageBreak/>
        <w:t>arising out of or in connection with the exercise of the Department's rights under this clause </w:t>
      </w:r>
      <w:r>
        <w:fldChar w:fldCharType="begin"/>
      </w:r>
      <w:r>
        <w:instrText xml:space="preserve"> REF _Ref884789 \w \h </w:instrText>
      </w:r>
      <w:r>
        <w:fldChar w:fldCharType="separate"/>
      </w:r>
      <w:r w:rsidR="007E5C1F">
        <w:t>20</w:t>
      </w:r>
      <w:r>
        <w:fldChar w:fldCharType="end"/>
      </w:r>
      <w:r>
        <w:t>.</w:t>
      </w:r>
    </w:p>
    <w:p w14:paraId="131FD789" w14:textId="5A91F2DB" w:rsidR="004C56A7" w:rsidRDefault="004C56A7" w:rsidP="004C56A7">
      <w:pPr>
        <w:pStyle w:val="MELegal3"/>
      </w:pPr>
      <w:bookmarkStart w:id="1745" w:name="_Toc970650"/>
      <w:bookmarkStart w:id="1746" w:name="_Toc971455"/>
      <w:bookmarkStart w:id="1747" w:name="_DTBK2902"/>
      <w:bookmarkEnd w:id="1744"/>
      <w:r>
        <w:t>The Participant's liability to indemnify the Department under clause </w:t>
      </w:r>
      <w:r>
        <w:fldChar w:fldCharType="begin"/>
      </w:r>
      <w:r>
        <w:instrText xml:space="preserve"> REF _Ref884964 \w \h </w:instrText>
      </w:r>
      <w:r>
        <w:fldChar w:fldCharType="separate"/>
      </w:r>
      <w:r w:rsidR="007E5C1F">
        <w:t>20.6</w:t>
      </w:r>
      <w:r>
        <w:fldChar w:fldCharType="end"/>
      </w:r>
      <w:r>
        <w:t xml:space="preserve"> will be reduced proportionately to the extent that any negligent or unlawful act or omission of, or wilful misconduct by, the Department, its </w:t>
      </w:r>
      <w:r w:rsidR="00B93EE1">
        <w:t xml:space="preserve">subcontractors </w:t>
      </w:r>
      <w:r>
        <w:t xml:space="preserve">and </w:t>
      </w:r>
      <w:r w:rsidR="00B93EE1">
        <w:t xml:space="preserve">Personnel </w:t>
      </w:r>
      <w:r>
        <w:t>contributed to the relevant loss, damage, cost, expense or liability.</w:t>
      </w:r>
      <w:bookmarkEnd w:id="1745"/>
      <w:bookmarkEnd w:id="1746"/>
    </w:p>
    <w:p w14:paraId="479C6994" w14:textId="77777777" w:rsidR="004C56A7" w:rsidRDefault="004C56A7" w:rsidP="004C56A7">
      <w:pPr>
        <w:pStyle w:val="MELegal2"/>
      </w:pPr>
      <w:bookmarkStart w:id="1748" w:name="_Toc970651"/>
      <w:bookmarkStart w:id="1749" w:name="_Toc971456"/>
      <w:bookmarkStart w:id="1750" w:name="_Toc1143485"/>
      <w:bookmarkStart w:id="1751" w:name="_Toc1644787"/>
      <w:bookmarkStart w:id="1752" w:name="_Toc1644999"/>
      <w:bookmarkStart w:id="1753" w:name="_Toc1647542"/>
      <w:bookmarkStart w:id="1754" w:name="_Toc1647734"/>
      <w:bookmarkEnd w:id="1747"/>
      <w:r>
        <w:t>Step-out</w:t>
      </w:r>
      <w:bookmarkEnd w:id="1748"/>
      <w:bookmarkEnd w:id="1749"/>
      <w:bookmarkEnd w:id="1750"/>
      <w:bookmarkEnd w:id="1751"/>
      <w:bookmarkEnd w:id="1752"/>
      <w:bookmarkEnd w:id="1753"/>
      <w:bookmarkEnd w:id="1754"/>
    </w:p>
    <w:p w14:paraId="568B1F31" w14:textId="2E102123" w:rsidR="004C56A7" w:rsidRDefault="004C56A7" w:rsidP="004C56A7">
      <w:pPr>
        <w:ind w:left="680"/>
      </w:pPr>
      <w:bookmarkStart w:id="1755" w:name="_Toc970652"/>
      <w:bookmarkStart w:id="1756" w:name="_Toc971457"/>
      <w:bookmarkStart w:id="1757" w:name="_DTBK2903"/>
      <w:r w:rsidRPr="00DE2743">
        <w:t xml:space="preserve">On the Department ceasing to exercise any of its rights under clause </w:t>
      </w:r>
      <w:r>
        <w:fldChar w:fldCharType="begin"/>
      </w:r>
      <w:r>
        <w:instrText xml:space="preserve"> REF _Ref2774516 \w \h </w:instrText>
      </w:r>
      <w:r>
        <w:fldChar w:fldCharType="separate"/>
      </w:r>
      <w:r w:rsidR="007E5C1F">
        <w:t>20.2</w:t>
      </w:r>
      <w:r>
        <w:fldChar w:fldCharType="end"/>
      </w:r>
      <w:bookmarkStart w:id="1758" w:name="_DTBK2904"/>
      <w:bookmarkEnd w:id="1755"/>
      <w:bookmarkEnd w:id="1756"/>
      <w:bookmarkEnd w:id="1757"/>
      <w:r w:rsidRPr="00DE2743">
        <w:t xml:space="preserve"> the Participant must as soon as reasonably practicable recommence performance of those of the Participant's obligations suspended pursuant to clause</w:t>
      </w:r>
      <w:r>
        <w:t xml:space="preserve"> </w:t>
      </w:r>
      <w:r>
        <w:fldChar w:fldCharType="begin"/>
      </w:r>
      <w:r>
        <w:instrText xml:space="preserve"> REF _Ref2774516 \w \h </w:instrText>
      </w:r>
      <w:r>
        <w:fldChar w:fldCharType="separate"/>
      </w:r>
      <w:r w:rsidR="007E5C1F">
        <w:t>20.2</w:t>
      </w:r>
      <w:r>
        <w:fldChar w:fldCharType="end"/>
      </w:r>
      <w:bookmarkStart w:id="1759" w:name="_DTBK2905"/>
      <w:bookmarkEnd w:id="1758"/>
      <w:r w:rsidRPr="00DE2743">
        <w:t>.</w:t>
      </w:r>
    </w:p>
    <w:p w14:paraId="32387F22" w14:textId="77777777" w:rsidR="004C56A7" w:rsidRPr="00117588" w:rsidRDefault="004C56A7" w:rsidP="00D30D62">
      <w:pPr>
        <w:pStyle w:val="PartL1"/>
        <w:keepNext/>
      </w:pPr>
      <w:bookmarkStart w:id="1760" w:name="_Toc1143670"/>
      <w:bookmarkStart w:id="1761" w:name="_Toc1143776"/>
      <w:bookmarkStart w:id="1762" w:name="_Toc1143882"/>
      <w:bookmarkStart w:id="1763" w:name="_Toc1644789"/>
      <w:bookmarkStart w:id="1764" w:name="_Toc1645001"/>
      <w:bookmarkStart w:id="1765" w:name="_Toc1646731"/>
      <w:bookmarkStart w:id="1766" w:name="_Toc1647544"/>
      <w:bookmarkStart w:id="1767" w:name="_Toc1647736"/>
      <w:bookmarkStart w:id="1768" w:name="_Ref885940"/>
      <w:bookmarkStart w:id="1769" w:name="_Ref885951"/>
      <w:bookmarkStart w:id="1770" w:name="_Toc970682"/>
      <w:bookmarkStart w:id="1771" w:name="_Toc971487"/>
      <w:bookmarkStart w:id="1772" w:name="_Toc1143497"/>
      <w:bookmarkEnd w:id="1665"/>
      <w:bookmarkEnd w:id="1666"/>
      <w:bookmarkEnd w:id="1667"/>
      <w:bookmarkEnd w:id="1668"/>
      <w:bookmarkEnd w:id="1669"/>
      <w:bookmarkEnd w:id="1670"/>
      <w:bookmarkEnd w:id="1671"/>
      <w:bookmarkEnd w:id="1672"/>
      <w:bookmarkEnd w:id="1759"/>
      <w:bookmarkEnd w:id="1760"/>
      <w:bookmarkEnd w:id="1761"/>
      <w:bookmarkEnd w:id="1762"/>
      <w:r>
        <w:t xml:space="preserve"> </w:t>
      </w:r>
      <w:bookmarkStart w:id="1773" w:name="_Toc4592534"/>
      <w:bookmarkStart w:id="1774" w:name="_Toc25675399"/>
      <w:bookmarkStart w:id="1775" w:name="_Toc25739509"/>
      <w:r>
        <w:t>– Risk management</w:t>
      </w:r>
      <w:bookmarkEnd w:id="1763"/>
      <w:bookmarkEnd w:id="1764"/>
      <w:bookmarkEnd w:id="1765"/>
      <w:bookmarkEnd w:id="1766"/>
      <w:bookmarkEnd w:id="1767"/>
      <w:bookmarkEnd w:id="1773"/>
      <w:bookmarkEnd w:id="1774"/>
      <w:bookmarkEnd w:id="1775"/>
      <w:r>
        <w:t xml:space="preserve"> </w:t>
      </w:r>
    </w:p>
    <w:p w14:paraId="3C71F725" w14:textId="77777777" w:rsidR="004C56A7" w:rsidRDefault="004C56A7" w:rsidP="004B716F">
      <w:pPr>
        <w:pStyle w:val="MELegal1"/>
      </w:pPr>
      <w:bookmarkStart w:id="1776" w:name="_Toc1644790"/>
      <w:bookmarkStart w:id="1777" w:name="_Toc1645002"/>
      <w:bookmarkStart w:id="1778" w:name="_Ref1646611"/>
      <w:bookmarkStart w:id="1779" w:name="_Ref1646641"/>
      <w:bookmarkStart w:id="1780" w:name="_Toc1646732"/>
      <w:bookmarkStart w:id="1781" w:name="_Toc1647737"/>
      <w:bookmarkStart w:id="1782" w:name="_Toc4592535"/>
      <w:bookmarkStart w:id="1783" w:name="_Toc25675400"/>
      <w:bookmarkStart w:id="1784" w:name="_Toc25739510"/>
      <w:r>
        <w:t>Indemnities</w:t>
      </w:r>
      <w:bookmarkEnd w:id="1768"/>
      <w:bookmarkEnd w:id="1769"/>
      <w:bookmarkEnd w:id="1770"/>
      <w:bookmarkEnd w:id="1771"/>
      <w:bookmarkEnd w:id="1772"/>
      <w:bookmarkEnd w:id="1776"/>
      <w:bookmarkEnd w:id="1777"/>
      <w:bookmarkEnd w:id="1778"/>
      <w:bookmarkEnd w:id="1779"/>
      <w:bookmarkEnd w:id="1780"/>
      <w:bookmarkEnd w:id="1781"/>
      <w:bookmarkEnd w:id="1782"/>
      <w:bookmarkEnd w:id="1783"/>
      <w:bookmarkEnd w:id="1784"/>
    </w:p>
    <w:p w14:paraId="7B231E54" w14:textId="77777777" w:rsidR="004C56A7" w:rsidRDefault="004C56A7" w:rsidP="004B716F">
      <w:pPr>
        <w:pStyle w:val="MELegal2"/>
      </w:pPr>
      <w:bookmarkStart w:id="1785" w:name="_Toc970685"/>
      <w:bookmarkStart w:id="1786" w:name="_Toc971490"/>
      <w:bookmarkStart w:id="1787" w:name="_Toc1143499"/>
      <w:bookmarkStart w:id="1788" w:name="_Ref1386208"/>
      <w:bookmarkStart w:id="1789" w:name="_Ref1393790"/>
      <w:bookmarkStart w:id="1790" w:name="_Toc1644792"/>
      <w:bookmarkStart w:id="1791" w:name="_Toc1645004"/>
      <w:bookmarkStart w:id="1792" w:name="_Toc1647546"/>
      <w:bookmarkStart w:id="1793" w:name="_Toc1647739"/>
      <w:bookmarkStart w:id="1794" w:name="_DTBK2930"/>
      <w:r>
        <w:t>Participant indemnity</w:t>
      </w:r>
      <w:bookmarkEnd w:id="1785"/>
      <w:bookmarkEnd w:id="1786"/>
      <w:bookmarkEnd w:id="1787"/>
      <w:bookmarkEnd w:id="1788"/>
      <w:bookmarkEnd w:id="1789"/>
      <w:bookmarkEnd w:id="1790"/>
      <w:bookmarkEnd w:id="1791"/>
      <w:bookmarkEnd w:id="1792"/>
      <w:bookmarkEnd w:id="1793"/>
      <w:r>
        <w:t xml:space="preserve"> </w:t>
      </w:r>
    </w:p>
    <w:p w14:paraId="0D4F7F32" w14:textId="77777777" w:rsidR="004C56A7" w:rsidRDefault="004C56A7" w:rsidP="004B716F">
      <w:pPr>
        <w:pStyle w:val="MELegal3"/>
        <w:keepNext/>
      </w:pPr>
      <w:bookmarkStart w:id="1795" w:name="_Ref885930"/>
      <w:bookmarkStart w:id="1796" w:name="_Toc970686"/>
      <w:bookmarkStart w:id="1797" w:name="_Toc971491"/>
      <w:bookmarkStart w:id="1798" w:name="_DTBK2931"/>
      <w:bookmarkEnd w:id="1794"/>
      <w:r>
        <w:t>The Participant indemnifies the Department and its Personnel from and against any:</w:t>
      </w:r>
      <w:bookmarkEnd w:id="1795"/>
      <w:bookmarkEnd w:id="1796"/>
      <w:bookmarkEnd w:id="1797"/>
      <w:r>
        <w:t xml:space="preserve"> </w:t>
      </w:r>
    </w:p>
    <w:p w14:paraId="3DCF4C40" w14:textId="77777777" w:rsidR="004C56A7" w:rsidRDefault="004C56A7" w:rsidP="004B716F">
      <w:pPr>
        <w:pStyle w:val="MELegal4"/>
        <w:keepNext/>
      </w:pPr>
      <w:bookmarkStart w:id="1799" w:name="_DTBK2932"/>
      <w:bookmarkEnd w:id="1798"/>
      <w:r>
        <w:t>loss of, or damage to, property of the Department;</w:t>
      </w:r>
    </w:p>
    <w:p w14:paraId="54ACF7BC" w14:textId="77777777" w:rsidR="004C56A7" w:rsidRDefault="004C56A7" w:rsidP="004C56A7">
      <w:pPr>
        <w:pStyle w:val="MELegal4"/>
      </w:pPr>
      <w:bookmarkStart w:id="1800" w:name="_Ref1138522"/>
      <w:bookmarkEnd w:id="1799"/>
      <w:r>
        <w:t>claims by any person in respect of personal injury or death;</w:t>
      </w:r>
      <w:bookmarkEnd w:id="1800"/>
    </w:p>
    <w:p w14:paraId="0AA8C1E4" w14:textId="77777777" w:rsidR="004C56A7" w:rsidRDefault="004C56A7" w:rsidP="004C56A7">
      <w:pPr>
        <w:pStyle w:val="MELegal4"/>
      </w:pPr>
      <w:bookmarkStart w:id="1801" w:name="_Ref1138524"/>
      <w:r>
        <w:t>claims by any person in respect of loss of, or damage to, any property;</w:t>
      </w:r>
      <w:bookmarkEnd w:id="1801"/>
      <w:r>
        <w:t xml:space="preserve"> and </w:t>
      </w:r>
    </w:p>
    <w:p w14:paraId="0722EC19" w14:textId="30BC08C7" w:rsidR="004C56A7" w:rsidRDefault="004C56A7" w:rsidP="004C56A7">
      <w:pPr>
        <w:pStyle w:val="MELegal4"/>
      </w:pPr>
      <w:r>
        <w:t xml:space="preserve">costs and expenses incurred including the cost of defending or settling any claim referred to in clauses </w:t>
      </w:r>
      <w:r>
        <w:fldChar w:fldCharType="begin"/>
      </w:r>
      <w:r>
        <w:instrText xml:space="preserve"> REF _Ref1138522 \w \h </w:instrText>
      </w:r>
      <w:r>
        <w:fldChar w:fldCharType="separate"/>
      </w:r>
      <w:r w:rsidR="007E5C1F">
        <w:t>21.1(a)(ii)</w:t>
      </w:r>
      <w:r>
        <w:fldChar w:fldCharType="end"/>
      </w:r>
      <w:r>
        <w:t xml:space="preserve"> or </w:t>
      </w:r>
      <w:r>
        <w:fldChar w:fldCharType="begin"/>
      </w:r>
      <w:r>
        <w:instrText xml:space="preserve"> REF _Ref1138524 \w \h </w:instrText>
      </w:r>
      <w:r>
        <w:fldChar w:fldCharType="separate"/>
      </w:r>
      <w:r w:rsidR="007E5C1F">
        <w:t>21.1(a)(iii)</w:t>
      </w:r>
      <w:r>
        <w:fldChar w:fldCharType="end"/>
      </w:r>
      <w:r>
        <w:t>;</w:t>
      </w:r>
    </w:p>
    <w:p w14:paraId="61C82B42" w14:textId="77777777" w:rsidR="004C56A7" w:rsidRDefault="004C56A7" w:rsidP="004C56A7">
      <w:pPr>
        <w:ind w:left="1360"/>
      </w:pPr>
      <w:r>
        <w:t>arising from:</w:t>
      </w:r>
    </w:p>
    <w:p w14:paraId="57307B4F" w14:textId="77777777" w:rsidR="004C56A7" w:rsidRDefault="004C56A7" w:rsidP="004C56A7">
      <w:pPr>
        <w:pStyle w:val="MELegal4"/>
      </w:pPr>
      <w:bookmarkStart w:id="1802" w:name="_DTBK2364"/>
      <w:r>
        <w:t>any infringement, or alleged infringement, of the Intellectual Property Rights of any person, which occurred by reason of an act done by the Department in relation to any part of the Project;</w:t>
      </w:r>
    </w:p>
    <w:p w14:paraId="79F77AF5" w14:textId="77777777" w:rsidR="004C56A7" w:rsidRPr="00972D55" w:rsidRDefault="004C56A7" w:rsidP="004C56A7">
      <w:pPr>
        <w:pStyle w:val="MELegal4"/>
        <w:rPr>
          <w:lang w:eastAsia="en-US" w:bidi="ar-SA"/>
        </w:rPr>
      </w:pPr>
      <w:bookmarkStart w:id="1803" w:name="_Toc494386002"/>
      <w:bookmarkStart w:id="1804" w:name="_DTBK2933"/>
      <w:bookmarkEnd w:id="1802"/>
      <w:r w:rsidRPr="00972D55">
        <w:rPr>
          <w:lang w:eastAsia="en-US" w:bidi="ar-SA"/>
        </w:rPr>
        <w:t xml:space="preserve">any actual, likely or threatened breach of the </w:t>
      </w:r>
      <w:r>
        <w:rPr>
          <w:lang w:eastAsia="en-US" w:bidi="ar-SA"/>
        </w:rPr>
        <w:t>Participant's</w:t>
      </w:r>
      <w:r w:rsidRPr="00972D55">
        <w:rPr>
          <w:lang w:eastAsia="en-US" w:bidi="ar-SA"/>
        </w:rPr>
        <w:t xml:space="preserve"> or subcontractor’s obligations relating to Confidential Information or </w:t>
      </w:r>
      <w:r>
        <w:rPr>
          <w:lang w:eastAsia="en-US" w:bidi="ar-SA"/>
        </w:rPr>
        <w:t>P</w:t>
      </w:r>
      <w:r w:rsidRPr="00972D55">
        <w:rPr>
          <w:lang w:eastAsia="en-US" w:bidi="ar-SA"/>
        </w:rPr>
        <w:t xml:space="preserve">ersonal </w:t>
      </w:r>
      <w:r>
        <w:rPr>
          <w:lang w:eastAsia="en-US" w:bidi="ar-SA"/>
        </w:rPr>
        <w:t>I</w:t>
      </w:r>
      <w:r w:rsidRPr="00972D55">
        <w:rPr>
          <w:lang w:eastAsia="en-US" w:bidi="ar-SA"/>
        </w:rPr>
        <w:t>nformation;</w:t>
      </w:r>
      <w:bookmarkEnd w:id="1803"/>
      <w:r w:rsidRPr="00972D55">
        <w:rPr>
          <w:lang w:eastAsia="en-US" w:bidi="ar-SA"/>
        </w:rPr>
        <w:t xml:space="preserve"> </w:t>
      </w:r>
    </w:p>
    <w:p w14:paraId="26351379" w14:textId="58496033" w:rsidR="004C56A7" w:rsidRPr="00972D55" w:rsidRDefault="004C56A7" w:rsidP="004C56A7">
      <w:pPr>
        <w:pStyle w:val="MELegal4"/>
        <w:rPr>
          <w:lang w:eastAsia="en-US" w:bidi="ar-SA"/>
        </w:rPr>
      </w:pPr>
      <w:bookmarkStart w:id="1805" w:name="_Toc494386003"/>
      <w:bookmarkStart w:id="1806" w:name="_DTBK2365"/>
      <w:bookmarkStart w:id="1807" w:name="_Ref170265744"/>
      <w:bookmarkEnd w:id="1804"/>
      <w:r w:rsidRPr="00972D55">
        <w:rPr>
          <w:lang w:eastAsia="en-US" w:bidi="ar-SA"/>
        </w:rPr>
        <w:t>without limiting any other paragraphs of this clause </w:t>
      </w:r>
      <w:r>
        <w:rPr>
          <w:lang w:eastAsia="en-US" w:bidi="ar-SA"/>
        </w:rPr>
        <w:fldChar w:fldCharType="begin"/>
      </w:r>
      <w:r>
        <w:rPr>
          <w:lang w:eastAsia="en-US" w:bidi="ar-SA"/>
        </w:rPr>
        <w:instrText xml:space="preserve"> REF _Ref1386208 \w \h </w:instrText>
      </w:r>
      <w:r>
        <w:rPr>
          <w:lang w:eastAsia="en-US" w:bidi="ar-SA"/>
        </w:rPr>
      </w:r>
      <w:r>
        <w:rPr>
          <w:lang w:eastAsia="en-US" w:bidi="ar-SA"/>
        </w:rPr>
        <w:fldChar w:fldCharType="separate"/>
      </w:r>
      <w:r w:rsidR="007E5C1F">
        <w:rPr>
          <w:lang w:eastAsia="en-US" w:bidi="ar-SA"/>
        </w:rPr>
        <w:t>21.1</w:t>
      </w:r>
      <w:r>
        <w:rPr>
          <w:lang w:eastAsia="en-US" w:bidi="ar-SA"/>
        </w:rPr>
        <w:fldChar w:fldCharType="end"/>
      </w:r>
      <w:r>
        <w:rPr>
          <w:lang w:eastAsia="en-US" w:bidi="ar-SA"/>
        </w:rPr>
        <w:t xml:space="preserve">, </w:t>
      </w:r>
      <w:r w:rsidRPr="00972D55">
        <w:rPr>
          <w:lang w:eastAsia="en-US" w:bidi="ar-SA"/>
        </w:rPr>
        <w:t xml:space="preserve">any breach of this </w:t>
      </w:r>
      <w:r>
        <w:rPr>
          <w:lang w:eastAsia="en-US" w:bidi="ar-SA"/>
        </w:rPr>
        <w:t xml:space="preserve">Agreement </w:t>
      </w:r>
      <w:r w:rsidRPr="00972D55">
        <w:rPr>
          <w:lang w:eastAsia="en-US" w:bidi="ar-SA"/>
        </w:rPr>
        <w:t xml:space="preserve">by the </w:t>
      </w:r>
      <w:r>
        <w:rPr>
          <w:lang w:eastAsia="en-US" w:bidi="ar-SA"/>
        </w:rPr>
        <w:t>Participant</w:t>
      </w:r>
      <w:r w:rsidRPr="00972D55">
        <w:rPr>
          <w:lang w:eastAsia="en-US" w:bidi="ar-SA"/>
        </w:rPr>
        <w:t>;</w:t>
      </w:r>
      <w:bookmarkEnd w:id="1805"/>
    </w:p>
    <w:p w14:paraId="5D38D635" w14:textId="77777777" w:rsidR="004C56A7" w:rsidRPr="00972D55" w:rsidRDefault="004C56A7" w:rsidP="004C56A7">
      <w:pPr>
        <w:pStyle w:val="MELegal4"/>
        <w:rPr>
          <w:lang w:eastAsia="en-US" w:bidi="ar-SA"/>
        </w:rPr>
      </w:pPr>
      <w:bookmarkStart w:id="1808" w:name="_Toc494386004"/>
      <w:bookmarkStart w:id="1809" w:name="_DTBK2366"/>
      <w:bookmarkEnd w:id="1806"/>
      <w:r w:rsidRPr="00972D55">
        <w:rPr>
          <w:lang w:eastAsia="en-US" w:bidi="ar-SA"/>
        </w:rPr>
        <w:t xml:space="preserve">any negligence on the part of the </w:t>
      </w:r>
      <w:r>
        <w:rPr>
          <w:lang w:eastAsia="en-US" w:bidi="ar-SA"/>
        </w:rPr>
        <w:t>Participant</w:t>
      </w:r>
      <w:r w:rsidRPr="00972D55">
        <w:rPr>
          <w:lang w:eastAsia="en-US" w:bidi="ar-SA"/>
        </w:rPr>
        <w:t>, its Personnel or subcontractors;</w:t>
      </w:r>
      <w:bookmarkEnd w:id="1808"/>
    </w:p>
    <w:p w14:paraId="687E9381" w14:textId="77777777" w:rsidR="004C56A7" w:rsidRPr="00972D55" w:rsidRDefault="004C56A7" w:rsidP="004C56A7">
      <w:pPr>
        <w:pStyle w:val="MELegal4"/>
        <w:rPr>
          <w:lang w:eastAsia="en-US" w:bidi="ar-SA"/>
        </w:rPr>
      </w:pPr>
      <w:bookmarkStart w:id="1810" w:name="_Toc494386005"/>
      <w:bookmarkStart w:id="1811" w:name="_DTBK2367"/>
      <w:bookmarkEnd w:id="1809"/>
      <w:r w:rsidRPr="00972D55">
        <w:rPr>
          <w:lang w:eastAsia="en-US" w:bidi="ar-SA"/>
        </w:rPr>
        <w:t xml:space="preserve">any wrongful or unlawful act or omission on the part of the </w:t>
      </w:r>
      <w:r>
        <w:rPr>
          <w:lang w:eastAsia="en-US" w:bidi="ar-SA"/>
        </w:rPr>
        <w:t>Participant</w:t>
      </w:r>
      <w:r w:rsidRPr="00972D55">
        <w:rPr>
          <w:lang w:eastAsia="en-US" w:bidi="ar-SA"/>
        </w:rPr>
        <w:t>, its Personnel or subcontractors; or</w:t>
      </w:r>
      <w:bookmarkEnd w:id="1807"/>
      <w:bookmarkEnd w:id="1810"/>
    </w:p>
    <w:p w14:paraId="5AEDBD6A" w14:textId="77777777" w:rsidR="004C56A7" w:rsidRPr="007D1831" w:rsidRDefault="004C56A7" w:rsidP="004C56A7">
      <w:pPr>
        <w:pStyle w:val="MELegal4"/>
        <w:rPr>
          <w:lang w:eastAsia="en-US" w:bidi="ar-SA"/>
        </w:rPr>
      </w:pPr>
      <w:bookmarkStart w:id="1812" w:name="_Toc494386006"/>
      <w:bookmarkStart w:id="1813" w:name="_DTBK2934"/>
      <w:bookmarkEnd w:id="1811"/>
      <w:r w:rsidRPr="00972D55">
        <w:rPr>
          <w:lang w:eastAsia="en-US" w:bidi="ar-SA"/>
        </w:rPr>
        <w:t xml:space="preserve">any breach by the </w:t>
      </w:r>
      <w:r>
        <w:rPr>
          <w:lang w:eastAsia="en-US" w:bidi="ar-SA"/>
        </w:rPr>
        <w:t>Participant</w:t>
      </w:r>
      <w:r w:rsidRPr="00972D55">
        <w:rPr>
          <w:lang w:eastAsia="en-US" w:bidi="ar-SA"/>
        </w:rPr>
        <w:t xml:space="preserve"> of its warranties under this </w:t>
      </w:r>
      <w:r>
        <w:rPr>
          <w:lang w:eastAsia="en-US" w:bidi="ar-SA"/>
        </w:rPr>
        <w:t>Agreement</w:t>
      </w:r>
      <w:r w:rsidRPr="00972D55">
        <w:rPr>
          <w:lang w:eastAsia="en-US" w:bidi="ar-SA"/>
        </w:rPr>
        <w:t>.</w:t>
      </w:r>
      <w:bookmarkEnd w:id="1812"/>
    </w:p>
    <w:p w14:paraId="6D886784" w14:textId="1D942198" w:rsidR="004C56A7" w:rsidRDefault="004C56A7" w:rsidP="004C56A7">
      <w:pPr>
        <w:pStyle w:val="MELegal3"/>
      </w:pPr>
      <w:bookmarkStart w:id="1814" w:name="_Toc970687"/>
      <w:bookmarkStart w:id="1815" w:name="_Toc971492"/>
      <w:bookmarkStart w:id="1816" w:name="_DTBK2935"/>
      <w:bookmarkEnd w:id="1813"/>
      <w:r>
        <w:t>The Participant's liability to indemnify those indemnified under clause </w:t>
      </w:r>
      <w:r>
        <w:fldChar w:fldCharType="begin"/>
      </w:r>
      <w:r>
        <w:instrText xml:space="preserve"> REF _Ref885930 \w \h </w:instrText>
      </w:r>
      <w:r>
        <w:fldChar w:fldCharType="separate"/>
      </w:r>
      <w:r w:rsidR="007E5C1F">
        <w:t>21.1(a)</w:t>
      </w:r>
      <w:r>
        <w:fldChar w:fldCharType="end"/>
      </w:r>
      <w:r>
        <w:t xml:space="preserve"> will be reduced proportionately to the extent that any negligent act or omission of those indemnified contributed to the relevant liability, loss, damage or expense.</w:t>
      </w:r>
      <w:bookmarkEnd w:id="1814"/>
      <w:bookmarkEnd w:id="1815"/>
    </w:p>
    <w:p w14:paraId="24F83541" w14:textId="77777777" w:rsidR="004C56A7" w:rsidRDefault="004C56A7" w:rsidP="004C56A7">
      <w:pPr>
        <w:pStyle w:val="MELegal2"/>
      </w:pPr>
      <w:bookmarkStart w:id="1817" w:name="_Toc970688"/>
      <w:bookmarkStart w:id="1818" w:name="_Toc971493"/>
      <w:bookmarkStart w:id="1819" w:name="_Toc1143502"/>
      <w:bookmarkStart w:id="1820" w:name="_Toc1644795"/>
      <w:bookmarkStart w:id="1821" w:name="_Toc1645007"/>
      <w:bookmarkStart w:id="1822" w:name="_Toc1647549"/>
      <w:bookmarkStart w:id="1823" w:name="_Toc1647742"/>
      <w:bookmarkStart w:id="1824" w:name="_DTBK2944"/>
      <w:bookmarkEnd w:id="1816"/>
      <w:r>
        <w:t>Department's rights</w:t>
      </w:r>
      <w:bookmarkEnd w:id="1817"/>
      <w:bookmarkEnd w:id="1818"/>
      <w:bookmarkEnd w:id="1819"/>
      <w:bookmarkEnd w:id="1820"/>
      <w:bookmarkEnd w:id="1821"/>
      <w:bookmarkEnd w:id="1822"/>
      <w:bookmarkEnd w:id="1823"/>
    </w:p>
    <w:p w14:paraId="611FD3A8" w14:textId="7141A8C8" w:rsidR="004C56A7" w:rsidRDefault="004C56A7" w:rsidP="004C56A7">
      <w:pPr>
        <w:ind w:left="680"/>
      </w:pPr>
      <w:bookmarkStart w:id="1825" w:name="_Toc970689"/>
      <w:bookmarkStart w:id="1826" w:name="_Toc971494"/>
      <w:bookmarkStart w:id="1827" w:name="_DTBK2945"/>
      <w:bookmarkEnd w:id="1824"/>
      <w:r>
        <w:t>The right of the Department to be indemnified under this clause </w:t>
      </w:r>
      <w:r>
        <w:fldChar w:fldCharType="begin"/>
      </w:r>
      <w:r>
        <w:instrText xml:space="preserve"> REF _Ref1646611 \w \h </w:instrText>
      </w:r>
      <w:r>
        <w:fldChar w:fldCharType="separate"/>
      </w:r>
      <w:r w:rsidR="007E5C1F">
        <w:t>21</w:t>
      </w:r>
      <w:r>
        <w:fldChar w:fldCharType="end"/>
      </w:r>
      <w:r>
        <w:t xml:space="preserve"> </w:t>
      </w:r>
      <w:bookmarkStart w:id="1828" w:name="_DTBK2946"/>
      <w:bookmarkEnd w:id="1825"/>
      <w:bookmarkEnd w:id="1826"/>
      <w:bookmarkEnd w:id="1827"/>
      <w:r>
        <w:t>is in addition to, and not exclusive of, any other right, power, or remedy provided by Law</w:t>
      </w:r>
      <w:bookmarkStart w:id="1829" w:name="_DTBK2947"/>
      <w:bookmarkEnd w:id="1828"/>
      <w:r>
        <w:t xml:space="preserve">. </w:t>
      </w:r>
    </w:p>
    <w:p w14:paraId="1D07B417" w14:textId="77777777" w:rsidR="004C56A7" w:rsidRDefault="004C56A7" w:rsidP="005641A3">
      <w:pPr>
        <w:pStyle w:val="MELegal1"/>
        <w:keepLines/>
      </w:pPr>
      <w:bookmarkStart w:id="1830" w:name="_Toc1143672"/>
      <w:bookmarkStart w:id="1831" w:name="_Toc1143778"/>
      <w:bookmarkStart w:id="1832" w:name="_Toc1143884"/>
      <w:bookmarkStart w:id="1833" w:name="_Ref886125"/>
      <w:bookmarkStart w:id="1834" w:name="_Toc970692"/>
      <w:bookmarkStart w:id="1835" w:name="_Toc971497"/>
      <w:bookmarkStart w:id="1836" w:name="_Toc1143503"/>
      <w:bookmarkStart w:id="1837" w:name="_Toc1644796"/>
      <w:bookmarkStart w:id="1838" w:name="_Toc1645008"/>
      <w:bookmarkStart w:id="1839" w:name="_Toc1646733"/>
      <w:bookmarkStart w:id="1840" w:name="_Toc1647743"/>
      <w:bookmarkStart w:id="1841" w:name="_Toc4592536"/>
      <w:bookmarkStart w:id="1842" w:name="_Toc25675401"/>
      <w:bookmarkStart w:id="1843" w:name="_Toc25739511"/>
      <w:bookmarkEnd w:id="1829"/>
      <w:bookmarkEnd w:id="1830"/>
      <w:bookmarkEnd w:id="1831"/>
      <w:bookmarkEnd w:id="1832"/>
      <w:r>
        <w:lastRenderedPageBreak/>
        <w:t>Insurance</w:t>
      </w:r>
      <w:bookmarkEnd w:id="1833"/>
      <w:bookmarkEnd w:id="1834"/>
      <w:bookmarkEnd w:id="1835"/>
      <w:bookmarkEnd w:id="1836"/>
      <w:bookmarkEnd w:id="1837"/>
      <w:bookmarkEnd w:id="1838"/>
      <w:bookmarkEnd w:id="1839"/>
      <w:bookmarkEnd w:id="1840"/>
      <w:bookmarkEnd w:id="1841"/>
      <w:bookmarkEnd w:id="1842"/>
      <w:bookmarkEnd w:id="1843"/>
    </w:p>
    <w:p w14:paraId="4B94AAF3" w14:textId="77777777" w:rsidR="004C56A7" w:rsidRDefault="004C56A7" w:rsidP="005641A3">
      <w:pPr>
        <w:pStyle w:val="MELegal2"/>
        <w:keepLines/>
      </w:pPr>
      <w:bookmarkStart w:id="1844" w:name="_Toc970693"/>
      <w:bookmarkStart w:id="1845" w:name="_Toc971498"/>
      <w:bookmarkStart w:id="1846" w:name="_Toc1143504"/>
      <w:bookmarkStart w:id="1847" w:name="_Toc1644797"/>
      <w:bookmarkStart w:id="1848" w:name="_Toc1645009"/>
      <w:bookmarkStart w:id="1849" w:name="_Toc1647550"/>
      <w:bookmarkStart w:id="1850" w:name="_Toc1647744"/>
      <w:r>
        <w:t>Insurance warranty</w:t>
      </w:r>
      <w:bookmarkEnd w:id="1844"/>
      <w:bookmarkEnd w:id="1845"/>
      <w:bookmarkEnd w:id="1846"/>
      <w:bookmarkEnd w:id="1847"/>
      <w:bookmarkEnd w:id="1848"/>
      <w:bookmarkEnd w:id="1849"/>
      <w:bookmarkEnd w:id="1850"/>
      <w:r>
        <w:t xml:space="preserve"> </w:t>
      </w:r>
    </w:p>
    <w:p w14:paraId="216F08E4" w14:textId="027A8ABE" w:rsidR="004C56A7" w:rsidRDefault="004C56A7" w:rsidP="005D709D">
      <w:pPr>
        <w:pStyle w:val="MELegal3"/>
        <w:keepNext/>
        <w:keepLines/>
        <w:numPr>
          <w:ilvl w:val="0"/>
          <w:numId w:val="0"/>
        </w:numPr>
        <w:ind w:left="680"/>
      </w:pPr>
      <w:bookmarkStart w:id="1851" w:name="_Toc970694"/>
      <w:bookmarkStart w:id="1852" w:name="_Toc971499"/>
      <w:bookmarkStart w:id="1853" w:name="_DTBK2948"/>
      <w:r>
        <w:t xml:space="preserve">The Participant warrants that it </w:t>
      </w:r>
      <w:r w:rsidR="00B93EE1">
        <w:t>has and its Contractors have</w:t>
      </w:r>
      <w:r>
        <w:t xml:space="preserve"> taken out or will take out, and will maintain for the period specified in clauses </w:t>
      </w:r>
      <w:r>
        <w:fldChar w:fldCharType="begin"/>
      </w:r>
      <w:r>
        <w:instrText xml:space="preserve"> REF _Ref881272 \w \h </w:instrText>
      </w:r>
      <w:r>
        <w:fldChar w:fldCharType="separate"/>
      </w:r>
      <w:r w:rsidR="007E5C1F">
        <w:t>22.2</w:t>
      </w:r>
      <w:r>
        <w:fldChar w:fldCharType="end"/>
      </w:r>
      <w:r>
        <w:t xml:space="preserve">, </w:t>
      </w:r>
      <w:r>
        <w:fldChar w:fldCharType="begin"/>
      </w:r>
      <w:r>
        <w:instrText xml:space="preserve"> REF _Ref885976 \w \h </w:instrText>
      </w:r>
      <w:r>
        <w:fldChar w:fldCharType="separate"/>
      </w:r>
      <w:r w:rsidR="007E5C1F">
        <w:t>22.3</w:t>
      </w:r>
      <w:r>
        <w:fldChar w:fldCharType="end"/>
      </w:r>
      <w:r>
        <w:t xml:space="preserve"> or </w:t>
      </w:r>
      <w:r>
        <w:fldChar w:fldCharType="begin"/>
      </w:r>
      <w:r>
        <w:instrText xml:space="preserve"> REF _Ref885986 \w \h </w:instrText>
      </w:r>
      <w:r>
        <w:fldChar w:fldCharType="separate"/>
      </w:r>
      <w:r w:rsidR="007E5C1F">
        <w:t>22.4</w:t>
      </w:r>
      <w:r>
        <w:fldChar w:fldCharType="end"/>
      </w:r>
      <w:r>
        <w:t xml:space="preserve"> as applicable, all appropriate types and amounts of insurance to cover the Participant’s obligations under this Agreement, including those which survive its expiration or early termination.</w:t>
      </w:r>
      <w:bookmarkEnd w:id="1851"/>
      <w:bookmarkEnd w:id="1852"/>
    </w:p>
    <w:p w14:paraId="3BB4D9C9" w14:textId="77777777" w:rsidR="004C56A7" w:rsidRDefault="004C56A7" w:rsidP="004C56A7">
      <w:pPr>
        <w:pStyle w:val="MELegal2"/>
      </w:pPr>
      <w:bookmarkStart w:id="1854" w:name="_Toc970695"/>
      <w:bookmarkStart w:id="1855" w:name="_Toc971500"/>
      <w:bookmarkStart w:id="1856" w:name="_Toc1143505"/>
      <w:bookmarkStart w:id="1857" w:name="_Toc1644798"/>
      <w:bookmarkStart w:id="1858" w:name="_Toc1645010"/>
      <w:bookmarkStart w:id="1859" w:name="_Toc1647551"/>
      <w:bookmarkStart w:id="1860" w:name="_Toc1647745"/>
      <w:bookmarkStart w:id="1861" w:name="_Ref25162867"/>
      <w:bookmarkStart w:id="1862" w:name="_Ref881272"/>
      <w:bookmarkEnd w:id="1853"/>
      <w:r>
        <w:t>Insurance coverage</w:t>
      </w:r>
      <w:bookmarkEnd w:id="1854"/>
      <w:bookmarkEnd w:id="1855"/>
      <w:bookmarkEnd w:id="1856"/>
      <w:bookmarkEnd w:id="1857"/>
      <w:bookmarkEnd w:id="1858"/>
      <w:bookmarkEnd w:id="1859"/>
      <w:bookmarkEnd w:id="1860"/>
      <w:bookmarkEnd w:id="1861"/>
      <w:r>
        <w:t xml:space="preserve"> </w:t>
      </w:r>
    </w:p>
    <w:p w14:paraId="2413CE63" w14:textId="7152A19B" w:rsidR="004C56A7" w:rsidRDefault="004C56A7" w:rsidP="004C56A7">
      <w:pPr>
        <w:pStyle w:val="MELegal3"/>
        <w:numPr>
          <w:ilvl w:val="0"/>
          <w:numId w:val="0"/>
        </w:numPr>
        <w:ind w:left="680"/>
      </w:pPr>
      <w:bookmarkStart w:id="1863" w:name="_Toc970696"/>
      <w:bookmarkStart w:id="1864" w:name="_Toc971501"/>
      <w:bookmarkStart w:id="1865" w:name="_DTBK2949"/>
      <w:r>
        <w:t>The Participant must take out or have taken out</w:t>
      </w:r>
      <w:r w:rsidR="00B93EE1">
        <w:t>, and ensure that its Contractors take out,</w:t>
      </w:r>
      <w:r>
        <w:t xml:space="preserve"> for the period specified in clauses </w:t>
      </w:r>
      <w:r>
        <w:fldChar w:fldCharType="begin"/>
      </w:r>
      <w:r>
        <w:instrText xml:space="preserve"> REF _Ref885976 \w \h </w:instrText>
      </w:r>
      <w:r>
        <w:fldChar w:fldCharType="separate"/>
      </w:r>
      <w:r w:rsidR="007E5C1F">
        <w:t>22.3</w:t>
      </w:r>
      <w:r>
        <w:fldChar w:fldCharType="end"/>
      </w:r>
      <w:r>
        <w:t xml:space="preserve"> and </w:t>
      </w:r>
      <w:r>
        <w:fldChar w:fldCharType="begin"/>
      </w:r>
      <w:r>
        <w:instrText xml:space="preserve"> REF _Ref885986 \w \h </w:instrText>
      </w:r>
      <w:r>
        <w:fldChar w:fldCharType="separate"/>
      </w:r>
      <w:r w:rsidR="007E5C1F">
        <w:t>22.4</w:t>
      </w:r>
      <w:r>
        <w:fldChar w:fldCharType="end"/>
      </w:r>
      <w:r>
        <w:t xml:space="preserve"> (as the case may be):</w:t>
      </w:r>
      <w:bookmarkEnd w:id="1862"/>
      <w:bookmarkEnd w:id="1863"/>
      <w:bookmarkEnd w:id="1864"/>
    </w:p>
    <w:p w14:paraId="26E161B1" w14:textId="14BBE9DC" w:rsidR="004C56A7" w:rsidRDefault="004C56A7" w:rsidP="004C56A7">
      <w:pPr>
        <w:pStyle w:val="MELegal3"/>
      </w:pPr>
      <w:bookmarkStart w:id="1866" w:name="_Ref886046"/>
      <w:bookmarkStart w:id="1867" w:name="_DTBK2370"/>
      <w:bookmarkEnd w:id="1865"/>
      <w:r>
        <w:t>on execution of this Agreement, workers compensation and public liability insurances as specified in Item </w:t>
      </w:r>
      <w:r>
        <w:fldChar w:fldCharType="begin"/>
      </w:r>
      <w:r>
        <w:instrText xml:space="preserve"> REF _Ref1559871 \n \h </w:instrText>
      </w:r>
      <w:r>
        <w:fldChar w:fldCharType="separate"/>
      </w:r>
      <w:r w:rsidR="007E5C1F">
        <w:t>9.1</w:t>
      </w:r>
      <w:r>
        <w:fldChar w:fldCharType="end"/>
      </w:r>
      <w:r>
        <w:t xml:space="preserve"> of </w:t>
      </w:r>
      <w:r>
        <w:fldChar w:fldCharType="begin"/>
      </w:r>
      <w:r>
        <w:instrText xml:space="preserve"> REF _Ref1139563 \w \h </w:instrText>
      </w:r>
      <w:r>
        <w:fldChar w:fldCharType="separate"/>
      </w:r>
      <w:r w:rsidR="007E5C1F">
        <w:t>Schedule 1</w:t>
      </w:r>
      <w:r>
        <w:fldChar w:fldCharType="end"/>
      </w:r>
      <w:r>
        <w:t>;</w:t>
      </w:r>
      <w:bookmarkEnd w:id="1866"/>
    </w:p>
    <w:p w14:paraId="2F6D7FD8" w14:textId="77777777" w:rsidR="00C25F18" w:rsidRDefault="00C25F18" w:rsidP="004C56A7">
      <w:pPr>
        <w:pStyle w:val="MELegal3"/>
      </w:pPr>
      <w:bookmarkStart w:id="1868" w:name="_Ref886059"/>
      <w:bookmarkStart w:id="1869" w:name="_DTBK2371"/>
      <w:bookmarkEnd w:id="1867"/>
      <w:r>
        <w:t xml:space="preserve">where: </w:t>
      </w:r>
    </w:p>
    <w:p w14:paraId="16CE5252" w14:textId="1B734CED" w:rsidR="00C25F18" w:rsidRDefault="00C25F18" w:rsidP="00C25F18">
      <w:pPr>
        <w:pStyle w:val="MELegal4"/>
      </w:pPr>
      <w:r>
        <w:t xml:space="preserve">clause </w:t>
      </w:r>
      <w:r>
        <w:fldChar w:fldCharType="begin"/>
      </w:r>
      <w:r>
        <w:instrText xml:space="preserve"> REF _Ref25163237 \w \h </w:instrText>
      </w:r>
      <w:r>
        <w:fldChar w:fldCharType="separate"/>
      </w:r>
      <w:r w:rsidR="007E5C1F">
        <w:t>7</w:t>
      </w:r>
      <w:r>
        <w:fldChar w:fldCharType="end"/>
      </w:r>
      <w:r>
        <w:t xml:space="preserve"> applies, </w:t>
      </w:r>
      <w:r w:rsidR="004C56A7">
        <w:t xml:space="preserve">on </w:t>
      </w:r>
      <w:r>
        <w:t xml:space="preserve">acquisition of an interest in </w:t>
      </w:r>
      <w:r w:rsidR="004C56A7">
        <w:t>the Property</w:t>
      </w:r>
      <w:r>
        <w:t>; or</w:t>
      </w:r>
    </w:p>
    <w:p w14:paraId="0438C6E5" w14:textId="09222A26" w:rsidR="00C25F18" w:rsidRDefault="00C25F18" w:rsidP="00C25F18">
      <w:pPr>
        <w:pStyle w:val="MELegal4"/>
      </w:pPr>
      <w:r>
        <w:t xml:space="preserve">clause </w:t>
      </w:r>
      <w:r>
        <w:fldChar w:fldCharType="begin"/>
      </w:r>
      <w:r>
        <w:instrText xml:space="preserve"> REF _Ref25163279 \w \h </w:instrText>
      </w:r>
      <w:r>
        <w:fldChar w:fldCharType="separate"/>
      </w:r>
      <w:r w:rsidR="007E5C1F">
        <w:t>7</w:t>
      </w:r>
      <w:r>
        <w:fldChar w:fldCharType="end"/>
      </w:r>
      <w:r>
        <w:t xml:space="preserve"> does not apply, on execution of this Agreement</w:t>
      </w:r>
      <w:r w:rsidR="004C56A7">
        <w:t xml:space="preserve">, </w:t>
      </w:r>
    </w:p>
    <w:p w14:paraId="1132EE06" w14:textId="5151A3F3" w:rsidR="004C56A7" w:rsidRDefault="004C56A7" w:rsidP="00731E7A">
      <w:pPr>
        <w:pStyle w:val="MELegal4"/>
        <w:numPr>
          <w:ilvl w:val="0"/>
          <w:numId w:val="0"/>
        </w:numPr>
        <w:ind w:left="1440"/>
      </w:pPr>
      <w:r>
        <w:t>the insurance specified in Item </w:t>
      </w:r>
      <w:r>
        <w:fldChar w:fldCharType="begin"/>
      </w:r>
      <w:r>
        <w:instrText xml:space="preserve"> REF _Ref1559891 \n \h </w:instrText>
      </w:r>
      <w:r>
        <w:fldChar w:fldCharType="separate"/>
      </w:r>
      <w:r w:rsidR="007E5C1F">
        <w:t>9.2</w:t>
      </w:r>
      <w:r>
        <w:fldChar w:fldCharType="end"/>
      </w:r>
      <w:r>
        <w:t xml:space="preserve"> of </w:t>
      </w:r>
      <w:r>
        <w:fldChar w:fldCharType="begin"/>
      </w:r>
      <w:r>
        <w:instrText xml:space="preserve"> REF _Ref1139563 \w \h </w:instrText>
      </w:r>
      <w:r>
        <w:fldChar w:fldCharType="separate"/>
      </w:r>
      <w:r w:rsidR="007E5C1F">
        <w:t>Schedule 1</w:t>
      </w:r>
      <w:r>
        <w:fldChar w:fldCharType="end"/>
      </w:r>
      <w:r>
        <w:t xml:space="preserve"> and all other appropriate types and amounts of insurance to cover the Participant's activities and obligations under or in connection with this Agreement;</w:t>
      </w:r>
      <w:bookmarkEnd w:id="1868"/>
    </w:p>
    <w:p w14:paraId="69E223CF" w14:textId="6716409B" w:rsidR="004C56A7" w:rsidRDefault="004C56A7" w:rsidP="004C56A7">
      <w:pPr>
        <w:pStyle w:val="MELegal3"/>
      </w:pPr>
      <w:bookmarkStart w:id="1870" w:name="_Ref886103"/>
      <w:bookmarkStart w:id="1871" w:name="_DTBK2372"/>
      <w:bookmarkEnd w:id="1869"/>
      <w:r>
        <w:t>prior to commencement of the Works, all insurances as specified in Item </w:t>
      </w:r>
      <w:r>
        <w:fldChar w:fldCharType="begin"/>
      </w:r>
      <w:r>
        <w:instrText xml:space="preserve"> REF _Ref892407 \n \h </w:instrText>
      </w:r>
      <w:r>
        <w:fldChar w:fldCharType="separate"/>
      </w:r>
      <w:r w:rsidR="007E5C1F">
        <w:t>9.3</w:t>
      </w:r>
      <w:r>
        <w:fldChar w:fldCharType="end"/>
      </w:r>
      <w:r>
        <w:t xml:space="preserve"> of </w:t>
      </w:r>
      <w:r>
        <w:fldChar w:fldCharType="begin"/>
      </w:r>
      <w:r>
        <w:instrText xml:space="preserve"> REF _Ref1139563 \w \h </w:instrText>
      </w:r>
      <w:r>
        <w:fldChar w:fldCharType="separate"/>
      </w:r>
      <w:r w:rsidR="007E5C1F">
        <w:t>Schedule 1</w:t>
      </w:r>
      <w:r>
        <w:fldChar w:fldCharType="end"/>
      </w:r>
      <w:r>
        <w:t xml:space="preserve"> and all other appropriate types and amounts of insurance to cover the Participant's activities and obligations under or in connection with this Agreement; and</w:t>
      </w:r>
      <w:bookmarkEnd w:id="1870"/>
    </w:p>
    <w:p w14:paraId="2384AEEB" w14:textId="0496D7B9" w:rsidR="004C56A7" w:rsidRDefault="004C56A7" w:rsidP="004C56A7">
      <w:pPr>
        <w:pStyle w:val="MELegal3"/>
      </w:pPr>
      <w:bookmarkStart w:id="1872" w:name="_Ref886080"/>
      <w:bookmarkStart w:id="1873" w:name="_DTBK2373"/>
      <w:bookmarkEnd w:id="1871"/>
      <w:r>
        <w:t>prior to commencement of the Designated Use Period, all insurances as specified in Item </w:t>
      </w:r>
      <w:r w:rsidR="007B3804">
        <w:fldChar w:fldCharType="begin"/>
      </w:r>
      <w:r w:rsidR="007B3804">
        <w:instrText xml:space="preserve"> REF _Ref4675927 \n \h </w:instrText>
      </w:r>
      <w:r w:rsidR="007B3804">
        <w:fldChar w:fldCharType="separate"/>
      </w:r>
      <w:r w:rsidR="007E5C1F">
        <w:t>9.4</w:t>
      </w:r>
      <w:r w:rsidR="007B3804">
        <w:fldChar w:fldCharType="end"/>
      </w:r>
      <w:r>
        <w:t xml:space="preserve"> of </w:t>
      </w:r>
      <w:r>
        <w:fldChar w:fldCharType="begin"/>
      </w:r>
      <w:r>
        <w:instrText xml:space="preserve"> REF _Ref1139563 \w \h </w:instrText>
      </w:r>
      <w:r>
        <w:fldChar w:fldCharType="separate"/>
      </w:r>
      <w:r w:rsidR="007E5C1F">
        <w:t>Schedule 1</w:t>
      </w:r>
      <w:r>
        <w:fldChar w:fldCharType="end"/>
      </w:r>
      <w:r>
        <w:t xml:space="preserve"> and all other appropriate types and amounts of insurance to cover the Participant's activities and obligations under or in connection with this Agreement.</w:t>
      </w:r>
      <w:bookmarkEnd w:id="1872"/>
      <w:r>
        <w:t xml:space="preserve"> </w:t>
      </w:r>
    </w:p>
    <w:p w14:paraId="3437245F" w14:textId="77777777" w:rsidR="004C56A7" w:rsidRDefault="004C56A7" w:rsidP="004C56A7">
      <w:pPr>
        <w:pStyle w:val="MELegal2"/>
      </w:pPr>
      <w:bookmarkStart w:id="1874" w:name="_Toc970697"/>
      <w:bookmarkStart w:id="1875" w:name="_Toc971502"/>
      <w:bookmarkStart w:id="1876" w:name="_Toc1143506"/>
      <w:bookmarkStart w:id="1877" w:name="_Toc1644799"/>
      <w:bookmarkStart w:id="1878" w:name="_Toc1645011"/>
      <w:bookmarkStart w:id="1879" w:name="_Toc1647552"/>
      <w:bookmarkStart w:id="1880" w:name="_Toc1647746"/>
      <w:bookmarkStart w:id="1881" w:name="_Ref885976"/>
      <w:bookmarkEnd w:id="1873"/>
      <w:r>
        <w:t>Claims made policy</w:t>
      </w:r>
      <w:bookmarkEnd w:id="1874"/>
      <w:bookmarkEnd w:id="1875"/>
      <w:bookmarkEnd w:id="1876"/>
      <w:bookmarkEnd w:id="1877"/>
      <w:bookmarkEnd w:id="1878"/>
      <w:bookmarkEnd w:id="1879"/>
      <w:bookmarkEnd w:id="1880"/>
      <w:r>
        <w:t xml:space="preserve"> </w:t>
      </w:r>
    </w:p>
    <w:p w14:paraId="427B106D" w14:textId="77777777" w:rsidR="004C56A7" w:rsidRDefault="004C56A7" w:rsidP="004C56A7">
      <w:pPr>
        <w:pStyle w:val="MELegal3"/>
        <w:numPr>
          <w:ilvl w:val="0"/>
          <w:numId w:val="0"/>
        </w:numPr>
        <w:ind w:left="680"/>
      </w:pPr>
      <w:bookmarkStart w:id="1882" w:name="_Toc970698"/>
      <w:bookmarkStart w:id="1883" w:name="_Toc971503"/>
      <w:bookmarkStart w:id="1884" w:name="_DTBK2950"/>
      <w:r>
        <w:t xml:space="preserve">If the Participant </w:t>
      </w:r>
      <w:r w:rsidR="00B93EE1">
        <w:t xml:space="preserve">or a Contractor </w:t>
      </w:r>
      <w:r>
        <w:t>takes out a ‘claims made policy’, which requires all claims and any fact situation or circumstance that might result in a claim to be notified within the period of insurance, the Participant must</w:t>
      </w:r>
      <w:r w:rsidR="00B93EE1">
        <w:t>, and where relevant, ensure that the Contractor</w:t>
      </w:r>
      <w:r>
        <w:t>:</w:t>
      </w:r>
      <w:bookmarkEnd w:id="1881"/>
      <w:bookmarkEnd w:id="1882"/>
      <w:bookmarkEnd w:id="1883"/>
    </w:p>
    <w:p w14:paraId="0631FD1E" w14:textId="563696B5" w:rsidR="004C56A7" w:rsidRDefault="004C56A7" w:rsidP="004C56A7">
      <w:pPr>
        <w:pStyle w:val="MELegal3"/>
      </w:pPr>
      <w:bookmarkStart w:id="1885" w:name="_DTBK2951"/>
      <w:bookmarkEnd w:id="1884"/>
      <w:r>
        <w:t>in the case of insurance taken out as required by clause </w:t>
      </w:r>
      <w:r>
        <w:fldChar w:fldCharType="begin"/>
      </w:r>
      <w:r>
        <w:instrText xml:space="preserve"> REF _Ref886046 \w \h </w:instrText>
      </w:r>
      <w:r>
        <w:fldChar w:fldCharType="separate"/>
      </w:r>
      <w:r w:rsidR="007E5C1F">
        <w:t>22.2(a)</w:t>
      </w:r>
      <w:r>
        <w:fldChar w:fldCharType="end"/>
      </w:r>
      <w:r>
        <w:t xml:space="preserve"> maintain the policy (or a policy in like terms) during the Agreement Period and for a period of 7 years on and from the expiry or the early termination of this Agreement;</w:t>
      </w:r>
    </w:p>
    <w:p w14:paraId="46C8215E" w14:textId="4EF0F720" w:rsidR="004C56A7" w:rsidRDefault="004C56A7" w:rsidP="004C56A7">
      <w:pPr>
        <w:pStyle w:val="MELegal3"/>
      </w:pPr>
      <w:bookmarkStart w:id="1886" w:name="_DTBK2374"/>
      <w:bookmarkEnd w:id="1885"/>
      <w:r>
        <w:t>in the case of insurance taken out as required by clause </w:t>
      </w:r>
      <w:r>
        <w:fldChar w:fldCharType="begin"/>
      </w:r>
      <w:r>
        <w:instrText xml:space="preserve"> REF _Ref886059 \w \h </w:instrText>
      </w:r>
      <w:r>
        <w:fldChar w:fldCharType="separate"/>
      </w:r>
      <w:r w:rsidR="007E5C1F">
        <w:t>22.2(b)</w:t>
      </w:r>
      <w:r>
        <w:fldChar w:fldCharType="end"/>
      </w:r>
      <w:r>
        <w:t>, maintain the policy (or a policy in like terms) during the construction of the Works until Practical Completion and for a period of 7 years on and from Practical Completion having occurred or the early termination of this Agreement; and</w:t>
      </w:r>
    </w:p>
    <w:p w14:paraId="06B4F934" w14:textId="37B27C80" w:rsidR="004C56A7" w:rsidRDefault="004C56A7" w:rsidP="004C56A7">
      <w:pPr>
        <w:pStyle w:val="MELegal3"/>
      </w:pPr>
      <w:bookmarkStart w:id="1887" w:name="_DTBK2952"/>
      <w:bookmarkEnd w:id="1886"/>
      <w:r>
        <w:t>in the case of insurance taken out as required by clause </w:t>
      </w:r>
      <w:r>
        <w:fldChar w:fldCharType="begin"/>
      </w:r>
      <w:r>
        <w:instrText xml:space="preserve"> REF _Ref886080 \w \h </w:instrText>
      </w:r>
      <w:r>
        <w:fldChar w:fldCharType="separate"/>
      </w:r>
      <w:r w:rsidR="007E5C1F">
        <w:t>22.2(d)</w:t>
      </w:r>
      <w:r>
        <w:fldChar w:fldCharType="end"/>
      </w:r>
      <w:r>
        <w:t>, maintain the policy (or a policy in like terms) during the Designated Use Period and for a period of 7 years on and from the expiry or the early termination of this Agreement.</w:t>
      </w:r>
    </w:p>
    <w:p w14:paraId="67C90280" w14:textId="77777777" w:rsidR="004C56A7" w:rsidRDefault="004C56A7" w:rsidP="004C56A7">
      <w:pPr>
        <w:pStyle w:val="MELegal2"/>
      </w:pPr>
      <w:bookmarkStart w:id="1888" w:name="_Toc970699"/>
      <w:bookmarkStart w:id="1889" w:name="_Toc971504"/>
      <w:bookmarkStart w:id="1890" w:name="_Toc1143507"/>
      <w:bookmarkStart w:id="1891" w:name="_Toc1644800"/>
      <w:bookmarkStart w:id="1892" w:name="_Toc1645012"/>
      <w:bookmarkStart w:id="1893" w:name="_Toc1647553"/>
      <w:bookmarkStart w:id="1894" w:name="_Toc1647747"/>
      <w:bookmarkStart w:id="1895" w:name="_Ref885986"/>
      <w:bookmarkEnd w:id="1887"/>
      <w:r>
        <w:t>Occurrence policy</w:t>
      </w:r>
      <w:bookmarkEnd w:id="1888"/>
      <w:bookmarkEnd w:id="1889"/>
      <w:bookmarkEnd w:id="1890"/>
      <w:bookmarkEnd w:id="1891"/>
      <w:bookmarkEnd w:id="1892"/>
      <w:bookmarkEnd w:id="1893"/>
      <w:bookmarkEnd w:id="1894"/>
      <w:r>
        <w:t xml:space="preserve"> </w:t>
      </w:r>
    </w:p>
    <w:p w14:paraId="2571D4B3" w14:textId="77777777" w:rsidR="004C56A7" w:rsidRDefault="004C56A7" w:rsidP="004C56A7">
      <w:pPr>
        <w:pStyle w:val="MELegal3"/>
        <w:numPr>
          <w:ilvl w:val="0"/>
          <w:numId w:val="0"/>
        </w:numPr>
        <w:ind w:left="680"/>
      </w:pPr>
      <w:bookmarkStart w:id="1896" w:name="_Toc970700"/>
      <w:bookmarkStart w:id="1897" w:name="_Toc971505"/>
      <w:bookmarkStart w:id="1898" w:name="_DTBK2953"/>
      <w:r>
        <w:t xml:space="preserve">If the Participant </w:t>
      </w:r>
      <w:r w:rsidR="00B93EE1">
        <w:t xml:space="preserve">or a Contractor </w:t>
      </w:r>
      <w:r>
        <w:t>takes out an ‘occurrence’ policy, which requires the circumstances to which a claim relates to occur during the period of insurance whilst the notification of event can occur at any time subsequently, the Participant must</w:t>
      </w:r>
      <w:r w:rsidR="00B93EE1">
        <w:t>, and, where relevant, must ensure that the Contractor,</w:t>
      </w:r>
      <w:r>
        <w:t xml:space="preserve"> maintain the policy:</w:t>
      </w:r>
      <w:bookmarkEnd w:id="1895"/>
      <w:bookmarkEnd w:id="1896"/>
      <w:bookmarkEnd w:id="1897"/>
    </w:p>
    <w:p w14:paraId="1AF99598" w14:textId="3B31C410" w:rsidR="004C56A7" w:rsidRDefault="004C56A7" w:rsidP="004C56A7">
      <w:pPr>
        <w:pStyle w:val="MELegal3"/>
      </w:pPr>
      <w:bookmarkStart w:id="1899" w:name="_DTBK2954"/>
      <w:bookmarkEnd w:id="1898"/>
      <w:r>
        <w:t>in the case of insurance taken out pursuant to clause </w:t>
      </w:r>
      <w:r>
        <w:fldChar w:fldCharType="begin"/>
      </w:r>
      <w:r>
        <w:instrText xml:space="preserve"> REF _Ref886046 \w \h </w:instrText>
      </w:r>
      <w:r>
        <w:fldChar w:fldCharType="separate"/>
      </w:r>
      <w:r w:rsidR="007E5C1F">
        <w:t>22.2(a)</w:t>
      </w:r>
      <w:r>
        <w:fldChar w:fldCharType="end"/>
      </w:r>
      <w:r>
        <w:t xml:space="preserve"> during the Agreement Period;</w:t>
      </w:r>
    </w:p>
    <w:p w14:paraId="73ECB564" w14:textId="269A01CD" w:rsidR="004C56A7" w:rsidRDefault="004C56A7" w:rsidP="004C56A7">
      <w:pPr>
        <w:pStyle w:val="MELegal3"/>
      </w:pPr>
      <w:bookmarkStart w:id="1900" w:name="_DTBK2375"/>
      <w:bookmarkEnd w:id="1899"/>
      <w:r>
        <w:t>in the case of insurance taken out pursuant to clause </w:t>
      </w:r>
      <w:r>
        <w:fldChar w:fldCharType="begin"/>
      </w:r>
      <w:r>
        <w:instrText xml:space="preserve"> REF _Ref886103 \w \h </w:instrText>
      </w:r>
      <w:r>
        <w:fldChar w:fldCharType="separate"/>
      </w:r>
      <w:r w:rsidR="007E5C1F">
        <w:t>22.2(c)</w:t>
      </w:r>
      <w:r>
        <w:fldChar w:fldCharType="end"/>
      </w:r>
      <w:r>
        <w:t>, during the construction of the Works until the date of achievement of Practical Completion; and</w:t>
      </w:r>
    </w:p>
    <w:p w14:paraId="5AF7C0FA" w14:textId="2CAEE1E2" w:rsidR="004C56A7" w:rsidRDefault="004C56A7" w:rsidP="004C56A7">
      <w:pPr>
        <w:pStyle w:val="MELegal3"/>
      </w:pPr>
      <w:bookmarkStart w:id="1901" w:name="_DTBK2955"/>
      <w:bookmarkEnd w:id="1900"/>
      <w:r>
        <w:t>in the case of insurance taken out pursuant to clause </w:t>
      </w:r>
      <w:r>
        <w:fldChar w:fldCharType="begin"/>
      </w:r>
      <w:r>
        <w:instrText xml:space="preserve"> REF _Ref886080 \w \h </w:instrText>
      </w:r>
      <w:r>
        <w:fldChar w:fldCharType="separate"/>
      </w:r>
      <w:r w:rsidR="007E5C1F">
        <w:t>22.2(d)</w:t>
      </w:r>
      <w:r>
        <w:fldChar w:fldCharType="end"/>
      </w:r>
      <w:r>
        <w:t>, during the Designated Use Period.</w:t>
      </w:r>
    </w:p>
    <w:p w14:paraId="6DB31634" w14:textId="77777777" w:rsidR="004C56A7" w:rsidRDefault="004C56A7" w:rsidP="004C56A7">
      <w:pPr>
        <w:pStyle w:val="MELegal2"/>
      </w:pPr>
      <w:bookmarkStart w:id="1902" w:name="_Toc970701"/>
      <w:bookmarkStart w:id="1903" w:name="_Toc971506"/>
      <w:bookmarkStart w:id="1904" w:name="_Toc1143508"/>
      <w:bookmarkStart w:id="1905" w:name="_Ref1577544"/>
      <w:bookmarkStart w:id="1906" w:name="_Ref1578176"/>
      <w:bookmarkStart w:id="1907" w:name="_Toc1644801"/>
      <w:bookmarkStart w:id="1908" w:name="_Toc1645013"/>
      <w:bookmarkStart w:id="1909" w:name="_Toc1647554"/>
      <w:bookmarkStart w:id="1910" w:name="_Toc1647748"/>
      <w:bookmarkStart w:id="1911" w:name="_Ref888211"/>
      <w:bookmarkEnd w:id="1901"/>
      <w:r>
        <w:lastRenderedPageBreak/>
        <w:t>Evidence</w:t>
      </w:r>
      <w:bookmarkEnd w:id="1902"/>
      <w:bookmarkEnd w:id="1903"/>
      <w:bookmarkEnd w:id="1904"/>
      <w:bookmarkEnd w:id="1905"/>
      <w:bookmarkEnd w:id="1906"/>
      <w:bookmarkEnd w:id="1907"/>
      <w:bookmarkEnd w:id="1908"/>
      <w:bookmarkEnd w:id="1909"/>
      <w:bookmarkEnd w:id="1910"/>
      <w:r>
        <w:t xml:space="preserve"> </w:t>
      </w:r>
    </w:p>
    <w:p w14:paraId="0A67AB80" w14:textId="77777777" w:rsidR="004C56A7" w:rsidRDefault="004C56A7" w:rsidP="004C56A7">
      <w:pPr>
        <w:pStyle w:val="MELegal3"/>
        <w:numPr>
          <w:ilvl w:val="0"/>
          <w:numId w:val="0"/>
        </w:numPr>
        <w:ind w:left="680"/>
      </w:pPr>
      <w:bookmarkStart w:id="1912" w:name="_Toc970702"/>
      <w:bookmarkStart w:id="1913" w:name="_Toc971507"/>
      <w:bookmarkStart w:id="1914" w:name="_DTBK2956"/>
      <w:r>
        <w:t>The Participant must, on request, promptly provide to the Department any relevant insurance policies and certificates of currency for inspection.</w:t>
      </w:r>
      <w:bookmarkEnd w:id="1911"/>
      <w:bookmarkEnd w:id="1912"/>
      <w:bookmarkEnd w:id="1913"/>
    </w:p>
    <w:p w14:paraId="462B0279" w14:textId="77777777" w:rsidR="004C56A7" w:rsidRDefault="004C56A7" w:rsidP="004C56A7">
      <w:pPr>
        <w:pStyle w:val="MELegal2"/>
      </w:pPr>
      <w:bookmarkStart w:id="1915" w:name="_Toc970703"/>
      <w:bookmarkStart w:id="1916" w:name="_Toc971508"/>
      <w:bookmarkStart w:id="1917" w:name="_Toc1143509"/>
      <w:bookmarkStart w:id="1918" w:name="_Toc1644802"/>
      <w:bookmarkStart w:id="1919" w:name="_Toc1645014"/>
      <w:bookmarkStart w:id="1920" w:name="_Toc1647555"/>
      <w:bookmarkStart w:id="1921" w:name="_Toc1647749"/>
      <w:bookmarkEnd w:id="1914"/>
      <w:r>
        <w:t>Insurance proceeds</w:t>
      </w:r>
      <w:bookmarkEnd w:id="1915"/>
      <w:bookmarkEnd w:id="1916"/>
      <w:bookmarkEnd w:id="1917"/>
      <w:bookmarkEnd w:id="1918"/>
      <w:bookmarkEnd w:id="1919"/>
      <w:bookmarkEnd w:id="1920"/>
      <w:bookmarkEnd w:id="1921"/>
      <w:r>
        <w:t xml:space="preserve"> </w:t>
      </w:r>
    </w:p>
    <w:p w14:paraId="7B0AC5E7" w14:textId="77777777" w:rsidR="004C56A7" w:rsidRDefault="004C56A7" w:rsidP="004C56A7">
      <w:pPr>
        <w:pStyle w:val="MELegal3"/>
        <w:numPr>
          <w:ilvl w:val="0"/>
          <w:numId w:val="0"/>
        </w:numPr>
        <w:ind w:left="1361" w:hanging="681"/>
      </w:pPr>
      <w:bookmarkStart w:id="1922" w:name="_Toc970704"/>
      <w:bookmarkStart w:id="1923" w:name="_Toc971509"/>
      <w:bookmarkStart w:id="1924" w:name="_DTBK2957"/>
      <w:r>
        <w:t>If during the Agreement Period:</w:t>
      </w:r>
      <w:bookmarkEnd w:id="1922"/>
      <w:bookmarkEnd w:id="1923"/>
    </w:p>
    <w:p w14:paraId="675728F9" w14:textId="77777777" w:rsidR="004C56A7" w:rsidRDefault="004C56A7" w:rsidP="004C56A7">
      <w:pPr>
        <w:pStyle w:val="MELegal3"/>
      </w:pPr>
      <w:bookmarkStart w:id="1925" w:name="_DTBK2376"/>
      <w:bookmarkEnd w:id="1924"/>
      <w:r>
        <w:t>the Works or the Property (or both as the case may be) are lost, damaged or destroyed by a risk against which the Participant is required under this Agreement to be insured; and</w:t>
      </w:r>
    </w:p>
    <w:p w14:paraId="15CBD49E" w14:textId="77777777" w:rsidR="004C56A7" w:rsidRDefault="004C56A7" w:rsidP="004C56A7">
      <w:pPr>
        <w:pStyle w:val="MELegal3"/>
      </w:pPr>
      <w:bookmarkStart w:id="1926" w:name="_DTBK2958"/>
      <w:bookmarkEnd w:id="1925"/>
      <w:r>
        <w:t>the payment of insurance moneys under the relevant insurance policy has not been refused in whole as a direct consequence of any act or omission of the Department in breach of this Agreement,</w:t>
      </w:r>
    </w:p>
    <w:p w14:paraId="47A8640D" w14:textId="77777777" w:rsidR="004C56A7" w:rsidRDefault="004C56A7" w:rsidP="004C56A7">
      <w:pPr>
        <w:keepNext/>
        <w:keepLines/>
        <w:ind w:firstLine="680"/>
      </w:pPr>
      <w:bookmarkStart w:id="1927" w:name="_DTBK2959"/>
      <w:bookmarkEnd w:id="1926"/>
      <w:r>
        <w:t>then the Participant must:</w:t>
      </w:r>
    </w:p>
    <w:bookmarkEnd w:id="1927"/>
    <w:p w14:paraId="22131879" w14:textId="77777777" w:rsidR="004C56A7" w:rsidRDefault="004C56A7" w:rsidP="004C56A7">
      <w:pPr>
        <w:pStyle w:val="MELegal3"/>
        <w:keepNext/>
        <w:keepLines/>
      </w:pPr>
      <w:r>
        <w:t>claim and obtain payment of any insurance moneys to which it is entitled under the relevant insurance policy in respect of the relevant loss, damage or destruction;</w:t>
      </w:r>
    </w:p>
    <w:p w14:paraId="519E93F3" w14:textId="77777777" w:rsidR="004C56A7" w:rsidRDefault="004C56A7" w:rsidP="004C56A7">
      <w:pPr>
        <w:pStyle w:val="MELegal3"/>
      </w:pPr>
      <w:r>
        <w:t>apply all relevant insurance proceeds in:</w:t>
      </w:r>
    </w:p>
    <w:p w14:paraId="4B9EC1BF" w14:textId="77777777" w:rsidR="004C56A7" w:rsidRDefault="004C56A7" w:rsidP="004C56A7">
      <w:pPr>
        <w:pStyle w:val="MELegal4"/>
      </w:pPr>
      <w:bookmarkStart w:id="1928" w:name="_DTBK2377"/>
      <w:r>
        <w:t>if required by the Department, reinstating the Works or the Property (or both as the case may be); or</w:t>
      </w:r>
    </w:p>
    <w:p w14:paraId="247B8884" w14:textId="77777777" w:rsidR="004C56A7" w:rsidRDefault="004C56A7" w:rsidP="004C56A7">
      <w:pPr>
        <w:pStyle w:val="MELegal4"/>
      </w:pPr>
      <w:bookmarkStart w:id="1929" w:name="_DTBK2960"/>
      <w:bookmarkEnd w:id="1928"/>
      <w:r>
        <w:t xml:space="preserve">otherwise, paying the Department: </w:t>
      </w:r>
    </w:p>
    <w:p w14:paraId="3230F869" w14:textId="71D640F3" w:rsidR="004C56A7" w:rsidRDefault="004C56A7" w:rsidP="004C56A7">
      <w:pPr>
        <w:pStyle w:val="MELegal5"/>
        <w:tabs>
          <w:tab w:val="num" w:pos="3401"/>
        </w:tabs>
      </w:pPr>
      <w:bookmarkStart w:id="1930" w:name="_DTBK2961"/>
      <w:bookmarkEnd w:id="1929"/>
      <w:r>
        <w:t>an amount calculated in accordance with Item </w:t>
      </w:r>
      <w:r>
        <w:fldChar w:fldCharType="begin"/>
      </w:r>
      <w:r>
        <w:instrText xml:space="preserve"> REF Item_O \n \h </w:instrText>
      </w:r>
      <w:r>
        <w:fldChar w:fldCharType="separate"/>
      </w:r>
      <w:r w:rsidR="007E5C1F">
        <w:t>10</w:t>
      </w:r>
      <w:r>
        <w:fldChar w:fldCharType="end"/>
      </w:r>
      <w:r>
        <w:t xml:space="preserve"> of </w:t>
      </w:r>
      <w:r>
        <w:fldChar w:fldCharType="begin"/>
      </w:r>
      <w:r>
        <w:instrText xml:space="preserve"> REF _Ref1139563 \w \h </w:instrText>
      </w:r>
      <w:r>
        <w:fldChar w:fldCharType="separate"/>
      </w:r>
      <w:r w:rsidR="007E5C1F">
        <w:t>Schedule 1</w:t>
      </w:r>
      <w:r>
        <w:fldChar w:fldCharType="end"/>
      </w:r>
      <w:r>
        <w:t>; or</w:t>
      </w:r>
    </w:p>
    <w:p w14:paraId="1BB6A06D" w14:textId="65B5B426" w:rsidR="004C56A7" w:rsidRDefault="004C56A7" w:rsidP="004C56A7">
      <w:pPr>
        <w:pStyle w:val="MELegal5"/>
        <w:tabs>
          <w:tab w:val="num" w:pos="3401"/>
        </w:tabs>
      </w:pPr>
      <w:bookmarkStart w:id="1931" w:name="_DTBK2962"/>
      <w:bookmarkEnd w:id="1930"/>
      <w:r>
        <w:t>where the insurance proceeds are less than the amount calculated in accordance with Item </w:t>
      </w:r>
      <w:r>
        <w:fldChar w:fldCharType="begin"/>
      </w:r>
      <w:r>
        <w:instrText xml:space="preserve"> REF Item_O \n \h </w:instrText>
      </w:r>
      <w:r>
        <w:fldChar w:fldCharType="separate"/>
      </w:r>
      <w:r w:rsidR="007E5C1F">
        <w:t>10</w:t>
      </w:r>
      <w:r>
        <w:fldChar w:fldCharType="end"/>
      </w:r>
      <w:r>
        <w:t xml:space="preserve"> of </w:t>
      </w:r>
      <w:r>
        <w:fldChar w:fldCharType="begin"/>
      </w:r>
      <w:r>
        <w:instrText xml:space="preserve"> REF _Ref1139563 \w \h </w:instrText>
      </w:r>
      <w:r>
        <w:fldChar w:fldCharType="separate"/>
      </w:r>
      <w:r w:rsidR="007E5C1F">
        <w:t>Schedule 1</w:t>
      </w:r>
      <w:r>
        <w:fldChar w:fldCharType="end"/>
      </w:r>
      <w:r>
        <w:t>, the total insurance proceeds.</w:t>
      </w:r>
    </w:p>
    <w:p w14:paraId="483525A0" w14:textId="77777777" w:rsidR="004C56A7" w:rsidRPr="00117588" w:rsidRDefault="004C56A7" w:rsidP="004C56A7">
      <w:pPr>
        <w:pStyle w:val="PartL1"/>
      </w:pPr>
      <w:bookmarkStart w:id="1932" w:name="_Toc1143674"/>
      <w:bookmarkStart w:id="1933" w:name="_Toc1143780"/>
      <w:bookmarkStart w:id="1934" w:name="_Toc1143886"/>
      <w:bookmarkStart w:id="1935" w:name="_Ref1478112"/>
      <w:bookmarkStart w:id="1936" w:name="_Ref1473597"/>
      <w:bookmarkStart w:id="1937" w:name="_Ref886193"/>
      <w:bookmarkStart w:id="1938" w:name="_Ref886202"/>
      <w:bookmarkStart w:id="1939" w:name="_Toc970707"/>
      <w:bookmarkStart w:id="1940" w:name="_Toc971512"/>
      <w:bookmarkStart w:id="1941" w:name="_Toc1143510"/>
      <w:bookmarkStart w:id="1942" w:name="_DTBK2963"/>
      <w:bookmarkEnd w:id="1931"/>
      <w:bookmarkEnd w:id="1932"/>
      <w:bookmarkEnd w:id="1933"/>
      <w:bookmarkEnd w:id="1934"/>
      <w:r>
        <w:t xml:space="preserve"> </w:t>
      </w:r>
      <w:bookmarkStart w:id="1943" w:name="_Toc1644803"/>
      <w:bookmarkStart w:id="1944" w:name="_Toc1645015"/>
      <w:bookmarkStart w:id="1945" w:name="_Toc1646734"/>
      <w:bookmarkStart w:id="1946" w:name="_Toc1647556"/>
      <w:bookmarkStart w:id="1947" w:name="_Toc1647750"/>
      <w:bookmarkStart w:id="1948" w:name="_Toc4592537"/>
      <w:bookmarkStart w:id="1949" w:name="_Toc25675402"/>
      <w:bookmarkStart w:id="1950" w:name="_Toc25739512"/>
      <w:r>
        <w:t>– Termination</w:t>
      </w:r>
      <w:bookmarkEnd w:id="1943"/>
      <w:bookmarkEnd w:id="1944"/>
      <w:bookmarkEnd w:id="1945"/>
      <w:bookmarkEnd w:id="1946"/>
      <w:bookmarkEnd w:id="1947"/>
      <w:bookmarkEnd w:id="1948"/>
      <w:bookmarkEnd w:id="1949"/>
      <w:bookmarkEnd w:id="1950"/>
      <w:r>
        <w:t xml:space="preserve"> </w:t>
      </w:r>
    </w:p>
    <w:p w14:paraId="39F15586" w14:textId="77777777" w:rsidR="004C56A7" w:rsidRDefault="004C56A7" w:rsidP="004C56A7">
      <w:pPr>
        <w:pStyle w:val="MELegal1"/>
      </w:pPr>
      <w:bookmarkStart w:id="1951" w:name="_Toc1644804"/>
      <w:bookmarkStart w:id="1952" w:name="_Toc1645016"/>
      <w:bookmarkStart w:id="1953" w:name="_Ref1646634"/>
      <w:bookmarkStart w:id="1954" w:name="_Ref1646639"/>
      <w:bookmarkStart w:id="1955" w:name="_Toc1646735"/>
      <w:bookmarkStart w:id="1956" w:name="_Toc1647751"/>
      <w:bookmarkStart w:id="1957" w:name="_Toc4592538"/>
      <w:bookmarkStart w:id="1958" w:name="_Toc25675403"/>
      <w:bookmarkStart w:id="1959" w:name="_Toc25739513"/>
      <w:r>
        <w:t>Suspension and termination</w:t>
      </w:r>
      <w:bookmarkEnd w:id="1951"/>
      <w:bookmarkEnd w:id="1952"/>
      <w:bookmarkEnd w:id="1953"/>
      <w:bookmarkEnd w:id="1954"/>
      <w:bookmarkEnd w:id="1955"/>
      <w:bookmarkEnd w:id="1956"/>
      <w:bookmarkEnd w:id="1957"/>
      <w:bookmarkEnd w:id="1958"/>
      <w:bookmarkEnd w:id="1959"/>
    </w:p>
    <w:p w14:paraId="7A6ACCD1" w14:textId="77777777" w:rsidR="004C56A7" w:rsidRDefault="004C56A7" w:rsidP="004C56A7">
      <w:pPr>
        <w:pStyle w:val="MELegal2"/>
      </w:pPr>
      <w:bookmarkStart w:id="1960" w:name="_Toc970656"/>
      <w:bookmarkStart w:id="1961" w:name="_Toc971461"/>
      <w:bookmarkStart w:id="1962" w:name="_Toc1143487"/>
      <w:bookmarkStart w:id="1963" w:name="_Ref1419528"/>
      <w:bookmarkStart w:id="1964" w:name="_Ref1559282"/>
      <w:bookmarkStart w:id="1965" w:name="_Ref1565949"/>
      <w:bookmarkStart w:id="1966" w:name="_Ref1580018"/>
      <w:bookmarkStart w:id="1967" w:name="_Toc1644805"/>
      <w:bookmarkStart w:id="1968" w:name="_Toc1645017"/>
      <w:bookmarkStart w:id="1969" w:name="_Toc1647557"/>
      <w:bookmarkStart w:id="1970" w:name="_Toc1647752"/>
      <w:bookmarkStart w:id="1971" w:name="_Ref2783544"/>
      <w:bookmarkStart w:id="1972" w:name="_Ref23252819"/>
      <w:bookmarkStart w:id="1973" w:name="_Ref882318"/>
      <w:r>
        <w:t>Termination, suspension or reduction for cause</w:t>
      </w:r>
      <w:bookmarkEnd w:id="1960"/>
      <w:bookmarkEnd w:id="1961"/>
      <w:bookmarkEnd w:id="1962"/>
      <w:bookmarkEnd w:id="1963"/>
      <w:bookmarkEnd w:id="1964"/>
      <w:bookmarkEnd w:id="1965"/>
      <w:bookmarkEnd w:id="1966"/>
      <w:bookmarkEnd w:id="1967"/>
      <w:bookmarkEnd w:id="1968"/>
      <w:bookmarkEnd w:id="1969"/>
      <w:bookmarkEnd w:id="1970"/>
      <w:bookmarkEnd w:id="1971"/>
      <w:bookmarkEnd w:id="1972"/>
      <w:r>
        <w:t xml:space="preserve"> </w:t>
      </w:r>
    </w:p>
    <w:p w14:paraId="6E4077A4" w14:textId="4947FE16" w:rsidR="004C56A7" w:rsidRDefault="004C56A7" w:rsidP="00BA451A">
      <w:pPr>
        <w:pStyle w:val="MELegal3"/>
      </w:pPr>
      <w:bookmarkStart w:id="1974" w:name="_Toc970657"/>
      <w:bookmarkStart w:id="1975" w:name="_Toc971462"/>
      <w:bookmarkStart w:id="1976" w:name="_Ref22040046"/>
      <w:r>
        <w:t>If:</w:t>
      </w:r>
      <w:bookmarkEnd w:id="1973"/>
      <w:bookmarkEnd w:id="1974"/>
      <w:bookmarkEnd w:id="1975"/>
      <w:bookmarkEnd w:id="1976"/>
    </w:p>
    <w:p w14:paraId="0B2BDE71" w14:textId="16D75986" w:rsidR="00766772" w:rsidRDefault="00766772" w:rsidP="00766772">
      <w:pPr>
        <w:pStyle w:val="MELegal4"/>
      </w:pPr>
      <w:bookmarkStart w:id="1977" w:name="_Ref885240"/>
      <w:bookmarkStart w:id="1978" w:name="_Ref25661447"/>
      <w:bookmarkStart w:id="1979" w:name="_DTBK2906"/>
      <w:r>
        <w:t>the Department does not accept the Draft Project Plan and Budget in accordance with clause 3.2 on or before the date specified in Item 3.4 of Schedule 1;</w:t>
      </w:r>
    </w:p>
    <w:p w14:paraId="3A3AC963" w14:textId="00240149" w:rsidR="004C56A7" w:rsidRPr="008D1200" w:rsidRDefault="004C56A7" w:rsidP="00BA451A">
      <w:pPr>
        <w:pStyle w:val="MELegal4"/>
      </w:pPr>
      <w:r w:rsidRPr="008D1200">
        <w:t>clause </w:t>
      </w:r>
      <w:r w:rsidRPr="00FF092A">
        <w:fldChar w:fldCharType="begin"/>
      </w:r>
      <w:r w:rsidRPr="008D1200">
        <w:instrText xml:space="preserve"> REF _Ref1646609 \w \h </w:instrText>
      </w:r>
      <w:r w:rsidR="003E2900" w:rsidRPr="008D1200">
        <w:instrText xml:space="preserve"> \* MERGEFORMAT </w:instrText>
      </w:r>
      <w:r w:rsidRPr="00FF092A">
        <w:fldChar w:fldCharType="separate"/>
      </w:r>
      <w:r w:rsidR="007E5C1F">
        <w:t>7</w:t>
      </w:r>
      <w:r w:rsidRPr="00FF092A">
        <w:fldChar w:fldCharType="end"/>
      </w:r>
      <w:r w:rsidRPr="008D1200">
        <w:t xml:space="preserve"> applies and the Participant fails to identify a suitable property acceptable to the Department, in accordance with clause </w:t>
      </w:r>
      <w:r w:rsidRPr="00FF092A">
        <w:fldChar w:fldCharType="begin"/>
      </w:r>
      <w:r w:rsidRPr="008D1200">
        <w:instrText xml:space="preserve"> REF _Ref1646609 \w \h </w:instrText>
      </w:r>
      <w:r w:rsidR="003E2900" w:rsidRPr="008D1200">
        <w:instrText xml:space="preserve"> \* MERGEFORMAT </w:instrText>
      </w:r>
      <w:r w:rsidRPr="00FF092A">
        <w:fldChar w:fldCharType="separate"/>
      </w:r>
      <w:r w:rsidR="007E5C1F">
        <w:t>7</w:t>
      </w:r>
      <w:r w:rsidRPr="00FF092A">
        <w:fldChar w:fldCharType="end"/>
      </w:r>
      <w:r w:rsidRPr="008D1200">
        <w:t xml:space="preserve">, for carrying out the Designated Use, within the timeframe specified in Item </w:t>
      </w:r>
      <w:r w:rsidR="009F0CDF">
        <w:fldChar w:fldCharType="begin"/>
      </w:r>
      <w:r w:rsidR="009F0CDF">
        <w:instrText xml:space="preserve"> REF _Ref25661555 \n \h </w:instrText>
      </w:r>
      <w:r w:rsidR="009F0CDF">
        <w:fldChar w:fldCharType="separate"/>
      </w:r>
      <w:r w:rsidR="007E5C1F">
        <w:t>3.5</w:t>
      </w:r>
      <w:r w:rsidR="009F0CDF">
        <w:fldChar w:fldCharType="end"/>
      </w:r>
      <w:r w:rsidRPr="008D1200">
        <w:t xml:space="preserve"> of Schedule 1;</w:t>
      </w:r>
      <w:bookmarkEnd w:id="1977"/>
      <w:bookmarkEnd w:id="1978"/>
      <w:r w:rsidR="00EE28ED">
        <w:t xml:space="preserve"> </w:t>
      </w:r>
    </w:p>
    <w:p w14:paraId="7C4CA9B6" w14:textId="62062A73" w:rsidR="004C56A7" w:rsidRPr="008D1200" w:rsidRDefault="004C56A7" w:rsidP="00BA451A">
      <w:pPr>
        <w:pStyle w:val="MELegal4"/>
      </w:pPr>
      <w:bookmarkStart w:id="1980" w:name="_DTBK2341"/>
      <w:bookmarkEnd w:id="1979"/>
      <w:r w:rsidRPr="008D1200">
        <w:t xml:space="preserve">the Participant fails to provide evidence of the Participant having </w:t>
      </w:r>
      <w:r w:rsidR="002A30DD">
        <w:t xml:space="preserve">an interest in </w:t>
      </w:r>
      <w:r w:rsidRPr="008D1200">
        <w:t>of the Property that is satisfactory to the Department within the timeframes specified in clause </w:t>
      </w:r>
      <w:r w:rsidRPr="00FF092A">
        <w:fldChar w:fldCharType="begin"/>
      </w:r>
      <w:r w:rsidRPr="008D1200">
        <w:instrText xml:space="preserve"> REF _Ref1649847 \w \h </w:instrText>
      </w:r>
      <w:r w:rsidR="003E2900" w:rsidRPr="008D1200">
        <w:instrText xml:space="preserve"> \* MERGEFORMAT </w:instrText>
      </w:r>
      <w:r w:rsidRPr="00FF092A">
        <w:fldChar w:fldCharType="separate"/>
      </w:r>
      <w:r w:rsidR="007E5C1F">
        <w:t>8.3(a)</w:t>
      </w:r>
      <w:r w:rsidRPr="00FF092A">
        <w:fldChar w:fldCharType="end"/>
      </w:r>
      <w:r w:rsidRPr="008D1200">
        <w:t>;</w:t>
      </w:r>
    </w:p>
    <w:p w14:paraId="2417A7A6" w14:textId="4A303183" w:rsidR="004C56A7" w:rsidRPr="008D1200" w:rsidRDefault="004C56A7" w:rsidP="00BA451A">
      <w:pPr>
        <w:pStyle w:val="MELegal4"/>
      </w:pPr>
      <w:bookmarkStart w:id="1981" w:name="_DTBK2907"/>
      <w:bookmarkEnd w:id="1980"/>
      <w:r w:rsidRPr="008D1200">
        <w:t xml:space="preserve">the Participant does not commence the Works within the timeframe specified in Item </w:t>
      </w:r>
      <w:r w:rsidRPr="00FF092A">
        <w:fldChar w:fldCharType="begin"/>
      </w:r>
      <w:r w:rsidRPr="008D1200">
        <w:instrText xml:space="preserve"> REF _Ref891477 \n \h </w:instrText>
      </w:r>
      <w:r w:rsidR="003E2900" w:rsidRPr="008D1200">
        <w:instrText xml:space="preserve"> \* MERGEFORMAT </w:instrText>
      </w:r>
      <w:r w:rsidRPr="00FF092A">
        <w:fldChar w:fldCharType="separate"/>
      </w:r>
      <w:r w:rsidR="007E5C1F">
        <w:t>3.1</w:t>
      </w:r>
      <w:r w:rsidRPr="00FF092A">
        <w:fldChar w:fldCharType="end"/>
      </w:r>
      <w:r w:rsidRPr="008D1200">
        <w:t xml:space="preserve"> of Schedule 1;</w:t>
      </w:r>
    </w:p>
    <w:p w14:paraId="3A8760F3" w14:textId="77777777" w:rsidR="004C56A7" w:rsidRPr="008D1200" w:rsidRDefault="004C56A7" w:rsidP="00BA451A">
      <w:pPr>
        <w:pStyle w:val="MELegal4"/>
      </w:pPr>
      <w:r w:rsidRPr="008D1200">
        <w:t xml:space="preserve">the Participant fails to comply with any timeframe under this Agreement which is stated to be of the essence; </w:t>
      </w:r>
    </w:p>
    <w:p w14:paraId="769F155A" w14:textId="77777777" w:rsidR="004C56A7" w:rsidRPr="008D1200" w:rsidRDefault="004C56A7" w:rsidP="00BA451A">
      <w:pPr>
        <w:pStyle w:val="MELegal4"/>
      </w:pPr>
      <w:bookmarkStart w:id="1982" w:name="_Ref881694"/>
      <w:bookmarkStart w:id="1983" w:name="_DTBK2908"/>
      <w:bookmarkEnd w:id="1981"/>
      <w:r w:rsidRPr="008D1200">
        <w:t>the Participant fails to remedy to the satisfaction of the Department any material breach of this Agreement (which in the opinion of the Department can be remedied) within 10 Business Days after the date on which the Department issues the Participant with a notice requiring the Participant to remedy the breach;</w:t>
      </w:r>
      <w:bookmarkEnd w:id="1982"/>
      <w:r w:rsidRPr="008D1200">
        <w:t xml:space="preserve"> </w:t>
      </w:r>
    </w:p>
    <w:p w14:paraId="50031E0C" w14:textId="28FEEEDA" w:rsidR="004C56A7" w:rsidRPr="008D1200" w:rsidRDefault="004C56A7" w:rsidP="00BA451A">
      <w:pPr>
        <w:pStyle w:val="MELegal4"/>
      </w:pPr>
      <w:bookmarkStart w:id="1984" w:name="_Ref882067"/>
      <w:bookmarkStart w:id="1985" w:name="_DTBK2909"/>
      <w:bookmarkEnd w:id="1983"/>
      <w:r w:rsidRPr="008D1200">
        <w:t xml:space="preserve">the Participant has regularly or persistently failed to meet any, some, or all requirements of this Agreement, which failures have the cumulative effect of constituting a material breach of this Agreement, whether or not the Department has required the Participant to remedy a breach under clause </w:t>
      </w:r>
      <w:r w:rsidRPr="00FF092A">
        <w:fldChar w:fldCharType="begin"/>
      </w:r>
      <w:r w:rsidRPr="008D1200">
        <w:instrText xml:space="preserve"> REF _Ref881694 \w \h </w:instrText>
      </w:r>
      <w:r w:rsidR="003E2900" w:rsidRPr="008D1200">
        <w:instrText xml:space="preserve"> \* MERGEFORMAT </w:instrText>
      </w:r>
      <w:r w:rsidRPr="00FF092A">
        <w:fldChar w:fldCharType="separate"/>
      </w:r>
      <w:r w:rsidR="007E5C1F">
        <w:t>23.1(a)(vi)</w:t>
      </w:r>
      <w:r w:rsidRPr="00FF092A">
        <w:fldChar w:fldCharType="end"/>
      </w:r>
      <w:r w:rsidRPr="008D1200">
        <w:t xml:space="preserve">; </w:t>
      </w:r>
    </w:p>
    <w:p w14:paraId="22A4920B" w14:textId="77777777" w:rsidR="004C56A7" w:rsidRPr="008D1200" w:rsidRDefault="004C56A7" w:rsidP="00BA451A">
      <w:pPr>
        <w:pStyle w:val="MELegal4"/>
      </w:pPr>
      <w:r w:rsidRPr="008D1200">
        <w:lastRenderedPageBreak/>
        <w:t xml:space="preserve">the Participant materially breaches </w:t>
      </w:r>
      <w:r w:rsidRPr="008D1200">
        <w:rPr>
          <w:iCs/>
        </w:rPr>
        <w:t xml:space="preserve">this </w:t>
      </w:r>
      <w:r w:rsidRPr="008D1200">
        <w:rPr>
          <w:rFonts w:eastAsia="SimSun"/>
          <w:lang w:eastAsia="ja-JP"/>
        </w:rPr>
        <w:t>Agreement</w:t>
      </w:r>
      <w:r w:rsidRPr="008D1200">
        <w:t xml:space="preserve"> and in the reasonable opinion of the Department the breach cannot be remedied;</w:t>
      </w:r>
    </w:p>
    <w:p w14:paraId="1E83881D" w14:textId="77777777" w:rsidR="004C56A7" w:rsidRPr="008D1200" w:rsidRDefault="004C56A7" w:rsidP="00BA451A">
      <w:pPr>
        <w:pStyle w:val="MELegal4"/>
      </w:pPr>
      <w:bookmarkStart w:id="1986" w:name="_DTBK2342"/>
      <w:bookmarkEnd w:id="1984"/>
      <w:bookmarkEnd w:id="1985"/>
      <w:r w:rsidRPr="008D1200">
        <w:t>the Department is satisfied on reasonable grounds that any statement, representation or warranty made by the Participant is incorrect or incomplete in a way which would have affected the original decision to approve the Funds for the Project;</w:t>
      </w:r>
    </w:p>
    <w:p w14:paraId="37098B64" w14:textId="77777777" w:rsidR="004C56A7" w:rsidRPr="008D1200" w:rsidRDefault="004C56A7" w:rsidP="00BA451A">
      <w:pPr>
        <w:pStyle w:val="MELegal4"/>
      </w:pPr>
      <w:bookmarkStart w:id="1987" w:name="_DTBK2912"/>
      <w:bookmarkEnd w:id="1986"/>
      <w:r w:rsidRPr="008D1200">
        <w:t>the Department is satisfied on reasonable grounds that a report (including a Report) given by the Participant is significantly misleading, or substantially incomplete or inaccurate;</w:t>
      </w:r>
    </w:p>
    <w:p w14:paraId="0435406A" w14:textId="77777777" w:rsidR="004C56A7" w:rsidRPr="008D1200" w:rsidRDefault="004C56A7" w:rsidP="00BA451A">
      <w:pPr>
        <w:pStyle w:val="MELegal4"/>
      </w:pPr>
      <w:bookmarkStart w:id="1988" w:name="_DTBK2913"/>
      <w:bookmarkEnd w:id="1987"/>
      <w:r w:rsidRPr="008D1200">
        <w:t>subject to any applicable statutory stay on the exercise of rights, including sections 415D, 434J and 451E of the Corporations Act (as applicable), an Insolvency Event occurs with respect to the Participant</w:t>
      </w:r>
      <w:bookmarkStart w:id="1989" w:name="_DTBK2916"/>
      <w:bookmarkEnd w:id="1988"/>
      <w:r w:rsidRPr="008D1200">
        <w:t xml:space="preserve">; </w:t>
      </w:r>
    </w:p>
    <w:p w14:paraId="09F4E81F" w14:textId="77777777" w:rsidR="004C56A7" w:rsidRPr="008D1200" w:rsidRDefault="004C56A7" w:rsidP="00BA451A">
      <w:pPr>
        <w:pStyle w:val="MELegal4"/>
      </w:pPr>
      <w:r w:rsidRPr="008D1200">
        <w:t>the Participant fails to comply with any of the following provisions:</w:t>
      </w:r>
    </w:p>
    <w:p w14:paraId="137996ED" w14:textId="33D57E36" w:rsidR="00E2235F" w:rsidRDefault="004C56A7" w:rsidP="00BA451A">
      <w:pPr>
        <w:pStyle w:val="MELegal5"/>
        <w:tabs>
          <w:tab w:val="num" w:pos="3401"/>
        </w:tabs>
      </w:pPr>
      <w:r w:rsidRPr="008D1200">
        <w:t xml:space="preserve">clause </w:t>
      </w:r>
      <w:r w:rsidRPr="00FF092A">
        <w:fldChar w:fldCharType="begin"/>
      </w:r>
      <w:r w:rsidRPr="008D1200">
        <w:instrText xml:space="preserve"> REF _Ref1650400 \w \h </w:instrText>
      </w:r>
      <w:r w:rsidR="003E2900" w:rsidRPr="008D1200">
        <w:instrText xml:space="preserve"> \* MERGEFORMAT </w:instrText>
      </w:r>
      <w:r w:rsidRPr="00FF092A">
        <w:fldChar w:fldCharType="separate"/>
      </w:r>
      <w:r w:rsidR="007E5C1F">
        <w:t>9</w:t>
      </w:r>
      <w:r w:rsidRPr="00FF092A">
        <w:fldChar w:fldCharType="end"/>
      </w:r>
      <w:r w:rsidRPr="008D1200">
        <w:t xml:space="preserve"> (Security); </w:t>
      </w:r>
    </w:p>
    <w:p w14:paraId="3A9FB546" w14:textId="5D76D415" w:rsidR="00BA451A" w:rsidRPr="008D1200" w:rsidRDefault="00BA451A" w:rsidP="00BA451A">
      <w:pPr>
        <w:pStyle w:val="MELegal5"/>
        <w:tabs>
          <w:tab w:val="num" w:pos="3401"/>
        </w:tabs>
      </w:pPr>
      <w:r>
        <w:t xml:space="preserve">clause </w:t>
      </w:r>
      <w:r w:rsidR="00E2235F">
        <w:fldChar w:fldCharType="begin"/>
      </w:r>
      <w:r w:rsidR="00E2235F">
        <w:instrText xml:space="preserve"> REF _Ref23253739 \n \h </w:instrText>
      </w:r>
      <w:r w:rsidR="00E2235F">
        <w:fldChar w:fldCharType="separate"/>
      </w:r>
      <w:r w:rsidR="007E5C1F">
        <w:t>11</w:t>
      </w:r>
      <w:r w:rsidR="00E2235F">
        <w:fldChar w:fldCharType="end"/>
      </w:r>
      <w:r>
        <w:t xml:space="preserve"> (Specialist Services); </w:t>
      </w:r>
    </w:p>
    <w:p w14:paraId="1BFA1A98" w14:textId="1C67586D" w:rsidR="004C56A7" w:rsidRPr="008D1200" w:rsidRDefault="004C56A7" w:rsidP="00BA451A">
      <w:pPr>
        <w:pStyle w:val="MELegal5"/>
        <w:tabs>
          <w:tab w:val="num" w:pos="3401"/>
        </w:tabs>
      </w:pPr>
      <w:r w:rsidRPr="008D1200">
        <w:t xml:space="preserve">clause </w:t>
      </w:r>
      <w:r w:rsidRPr="00FF092A">
        <w:fldChar w:fldCharType="begin"/>
      </w:r>
      <w:r w:rsidRPr="008D1200">
        <w:instrText xml:space="preserve"> REF _Ref1650476 \w \h </w:instrText>
      </w:r>
      <w:r w:rsidR="003E2900" w:rsidRPr="008D1200">
        <w:instrText xml:space="preserve"> \* MERGEFORMAT </w:instrText>
      </w:r>
      <w:r w:rsidRPr="00FF092A">
        <w:fldChar w:fldCharType="separate"/>
      </w:r>
      <w:r w:rsidR="007E5C1F">
        <w:t>12.3</w:t>
      </w:r>
      <w:r w:rsidRPr="00FF092A">
        <w:fldChar w:fldCharType="end"/>
      </w:r>
      <w:r w:rsidRPr="008D1200">
        <w:t xml:space="preserve"> (Use of Funds); </w:t>
      </w:r>
    </w:p>
    <w:p w14:paraId="64DAFCBA" w14:textId="085841AF" w:rsidR="004C56A7" w:rsidRPr="008D1200" w:rsidRDefault="004C56A7" w:rsidP="00BA451A">
      <w:pPr>
        <w:pStyle w:val="MELegal5"/>
        <w:tabs>
          <w:tab w:val="num" w:pos="3401"/>
        </w:tabs>
      </w:pPr>
      <w:r w:rsidRPr="008D1200">
        <w:t xml:space="preserve">clause </w:t>
      </w:r>
      <w:r w:rsidRPr="00FF092A">
        <w:fldChar w:fldCharType="begin"/>
      </w:r>
      <w:r w:rsidRPr="008D1200">
        <w:instrText xml:space="preserve"> REF _Ref1650620 \w \h </w:instrText>
      </w:r>
      <w:r w:rsidR="003E2900" w:rsidRPr="008D1200">
        <w:instrText xml:space="preserve"> \* MERGEFORMAT </w:instrText>
      </w:r>
      <w:r w:rsidRPr="00FF092A">
        <w:fldChar w:fldCharType="separate"/>
      </w:r>
      <w:r w:rsidR="007E5C1F">
        <w:t>25</w:t>
      </w:r>
      <w:r w:rsidRPr="00FF092A">
        <w:fldChar w:fldCharType="end"/>
      </w:r>
      <w:r w:rsidRPr="008D1200">
        <w:t xml:space="preserve"> (Intellectual Property Rights); </w:t>
      </w:r>
    </w:p>
    <w:p w14:paraId="401E5EA9" w14:textId="769CE461" w:rsidR="004C56A7" w:rsidRPr="008D1200" w:rsidRDefault="004C56A7" w:rsidP="00BA451A">
      <w:pPr>
        <w:pStyle w:val="MELegal5"/>
        <w:tabs>
          <w:tab w:val="num" w:pos="3401"/>
        </w:tabs>
      </w:pPr>
      <w:r w:rsidRPr="008D1200">
        <w:t xml:space="preserve">clause </w:t>
      </w:r>
      <w:r w:rsidRPr="00FF092A">
        <w:fldChar w:fldCharType="begin"/>
      </w:r>
      <w:r w:rsidRPr="008D1200">
        <w:instrText xml:space="preserve"> REF _Ref1650640 \w \h </w:instrText>
      </w:r>
      <w:r w:rsidR="003E2900" w:rsidRPr="008D1200">
        <w:instrText xml:space="preserve"> \* MERGEFORMAT </w:instrText>
      </w:r>
      <w:r w:rsidRPr="00FF092A">
        <w:fldChar w:fldCharType="separate"/>
      </w:r>
      <w:r w:rsidR="007E5C1F">
        <w:t>26</w:t>
      </w:r>
      <w:r w:rsidRPr="00FF092A">
        <w:fldChar w:fldCharType="end"/>
      </w:r>
      <w:r w:rsidRPr="008D1200">
        <w:t xml:space="preserve"> (Protection of Personal Information) ;</w:t>
      </w:r>
    </w:p>
    <w:p w14:paraId="6822533B" w14:textId="1A737B2F" w:rsidR="004C56A7" w:rsidRPr="008D1200" w:rsidRDefault="004C56A7" w:rsidP="00BA451A">
      <w:pPr>
        <w:pStyle w:val="MELegal5"/>
        <w:tabs>
          <w:tab w:val="num" w:pos="3401"/>
        </w:tabs>
      </w:pPr>
      <w:r w:rsidRPr="008D1200">
        <w:t xml:space="preserve">clause </w:t>
      </w:r>
      <w:r w:rsidRPr="00FF092A">
        <w:fldChar w:fldCharType="begin"/>
      </w:r>
      <w:r w:rsidRPr="008D1200">
        <w:instrText xml:space="preserve"> REF _Ref1573604 \w \h </w:instrText>
      </w:r>
      <w:r w:rsidR="003E2900" w:rsidRPr="008D1200">
        <w:instrText xml:space="preserve"> \* MERGEFORMAT </w:instrText>
      </w:r>
      <w:r w:rsidRPr="00FF092A">
        <w:fldChar w:fldCharType="separate"/>
      </w:r>
      <w:r w:rsidR="007E5C1F">
        <w:t>27</w:t>
      </w:r>
      <w:r w:rsidRPr="00FF092A">
        <w:fldChar w:fldCharType="end"/>
      </w:r>
      <w:r w:rsidRPr="008D1200">
        <w:t xml:space="preserve"> (Confidentiality); </w:t>
      </w:r>
    </w:p>
    <w:p w14:paraId="07DFF679" w14:textId="2DD0EB4E" w:rsidR="004C56A7" w:rsidRPr="008D1200" w:rsidRDefault="004C56A7" w:rsidP="00BA451A">
      <w:pPr>
        <w:pStyle w:val="MELegal5"/>
        <w:tabs>
          <w:tab w:val="num" w:pos="3401"/>
        </w:tabs>
      </w:pPr>
      <w:r w:rsidRPr="008D1200">
        <w:t xml:space="preserve">clause </w:t>
      </w:r>
      <w:r w:rsidRPr="00FF092A">
        <w:fldChar w:fldCharType="begin"/>
      </w:r>
      <w:r w:rsidRPr="008D1200">
        <w:instrText xml:space="preserve"> REF _Ref1650826 \w \h </w:instrText>
      </w:r>
      <w:r w:rsidR="003E2900" w:rsidRPr="008D1200">
        <w:instrText xml:space="preserve"> \* MERGEFORMAT </w:instrText>
      </w:r>
      <w:r w:rsidRPr="00FF092A">
        <w:fldChar w:fldCharType="separate"/>
      </w:r>
      <w:r w:rsidR="007E5C1F">
        <w:t>37</w:t>
      </w:r>
      <w:r w:rsidRPr="00FF092A">
        <w:fldChar w:fldCharType="end"/>
      </w:r>
      <w:r w:rsidRPr="008D1200">
        <w:t xml:space="preserve"> (Fraud control);</w:t>
      </w:r>
    </w:p>
    <w:p w14:paraId="35FF32FC" w14:textId="22887A74" w:rsidR="004C56A7" w:rsidRPr="008D1200" w:rsidRDefault="004C56A7" w:rsidP="00BA451A">
      <w:pPr>
        <w:pStyle w:val="MELegal5"/>
        <w:tabs>
          <w:tab w:val="num" w:pos="3401"/>
        </w:tabs>
      </w:pPr>
      <w:r w:rsidRPr="008D1200">
        <w:t xml:space="preserve">clause </w:t>
      </w:r>
      <w:r w:rsidRPr="00FF092A">
        <w:fldChar w:fldCharType="begin"/>
      </w:r>
      <w:r w:rsidRPr="008D1200">
        <w:instrText xml:space="preserve"> REF _Ref886811 \w \h </w:instrText>
      </w:r>
      <w:r w:rsidR="003E2900" w:rsidRPr="008D1200">
        <w:instrText xml:space="preserve"> \* MERGEFORMAT </w:instrText>
      </w:r>
      <w:r w:rsidRPr="00FF092A">
        <w:fldChar w:fldCharType="separate"/>
      </w:r>
      <w:r w:rsidR="007E5C1F">
        <w:t>38</w:t>
      </w:r>
      <w:r w:rsidRPr="00FF092A">
        <w:fldChar w:fldCharType="end"/>
      </w:r>
      <w:r w:rsidRPr="008D1200">
        <w:t xml:space="preserve"> (Warranties and representations); </w:t>
      </w:r>
      <w:r w:rsidR="004B716F" w:rsidRPr="008D1200">
        <w:t>or</w:t>
      </w:r>
    </w:p>
    <w:p w14:paraId="1A53BBC6" w14:textId="5449C8F6" w:rsidR="004C56A7" w:rsidRPr="008D1200" w:rsidRDefault="004C56A7" w:rsidP="00BA451A">
      <w:pPr>
        <w:pStyle w:val="MELegal5"/>
        <w:tabs>
          <w:tab w:val="num" w:pos="3401"/>
        </w:tabs>
      </w:pPr>
      <w:r w:rsidRPr="008D1200">
        <w:t xml:space="preserve">clause </w:t>
      </w:r>
      <w:r w:rsidRPr="00FF092A">
        <w:fldChar w:fldCharType="begin"/>
      </w:r>
      <w:r w:rsidRPr="008D1200">
        <w:instrText xml:space="preserve"> REF _Ref1651417 \w \h </w:instrText>
      </w:r>
      <w:r w:rsidR="003E2900" w:rsidRPr="008D1200">
        <w:instrText xml:space="preserve"> \* MERGEFORMAT </w:instrText>
      </w:r>
      <w:r w:rsidRPr="00FF092A">
        <w:fldChar w:fldCharType="separate"/>
      </w:r>
      <w:r w:rsidR="007E5C1F">
        <w:t>39.8</w:t>
      </w:r>
      <w:r w:rsidRPr="00FF092A">
        <w:fldChar w:fldCharType="end"/>
      </w:r>
      <w:r w:rsidRPr="008D1200">
        <w:t xml:space="preserve"> (Assignment); </w:t>
      </w:r>
    </w:p>
    <w:p w14:paraId="195766AF" w14:textId="77777777" w:rsidR="004C56A7" w:rsidRPr="008D1200" w:rsidRDefault="004C56A7" w:rsidP="00BA451A">
      <w:pPr>
        <w:pStyle w:val="MELegal4"/>
      </w:pPr>
      <w:bookmarkStart w:id="1990" w:name="_DTBK2917"/>
      <w:bookmarkEnd w:id="1989"/>
      <w:r w:rsidRPr="008D1200">
        <w:t>the Participant breaches any term or condition of any other funding agreement (including a Related Agreement) between the Participant and the Department; or</w:t>
      </w:r>
    </w:p>
    <w:p w14:paraId="490B138D" w14:textId="77777777" w:rsidR="004C56A7" w:rsidRPr="008D1200" w:rsidRDefault="004C56A7" w:rsidP="00BA451A">
      <w:pPr>
        <w:pStyle w:val="MELegal4"/>
      </w:pPr>
      <w:bookmarkStart w:id="1991" w:name="_Ref885652"/>
      <w:bookmarkStart w:id="1992" w:name="_DTBK2918"/>
      <w:bookmarkEnd w:id="1990"/>
      <w:r w:rsidRPr="008D1200">
        <w:t>the Participant, by notice in writing given to the Department, withdraws from this Agreement</w:t>
      </w:r>
      <w:bookmarkStart w:id="1993" w:name="_Ref885265"/>
      <w:bookmarkStart w:id="1994" w:name="_DTBK2919"/>
      <w:bookmarkEnd w:id="1991"/>
      <w:bookmarkEnd w:id="1992"/>
      <w:r w:rsidRPr="008D1200">
        <w:t>,</w:t>
      </w:r>
      <w:bookmarkEnd w:id="1993"/>
    </w:p>
    <w:p w14:paraId="48F9E91B" w14:textId="77777777" w:rsidR="004C56A7" w:rsidRPr="008D1200" w:rsidRDefault="004C56A7" w:rsidP="00BA451A">
      <w:pPr>
        <w:pStyle w:val="ItemL4"/>
        <w:numPr>
          <w:ilvl w:val="0"/>
          <w:numId w:val="0"/>
        </w:numPr>
        <w:ind w:left="1361"/>
      </w:pPr>
      <w:bookmarkStart w:id="1995" w:name="_DTBK2920"/>
      <w:bookmarkEnd w:id="1994"/>
      <w:r w:rsidRPr="008D1200">
        <w:t xml:space="preserve">the Department may by written notice to the Participant, immediately require the Participant to suspend dealing with the Funds, in whole or in part, in relation to the Project or terminate this Agreement in its entirety (or both as the case may be). </w:t>
      </w:r>
    </w:p>
    <w:p w14:paraId="36708554" w14:textId="77777777" w:rsidR="003E2900" w:rsidRPr="00BA451A" w:rsidRDefault="003E2900" w:rsidP="00433AE9">
      <w:pPr>
        <w:pStyle w:val="MELegal3"/>
        <w:numPr>
          <w:ilvl w:val="2"/>
          <w:numId w:val="50"/>
        </w:numPr>
        <w:rPr>
          <w:color w:val="0000FF"/>
          <w:u w:val="double"/>
        </w:rPr>
      </w:pPr>
      <w:bookmarkStart w:id="1996" w:name="_Ref14876457"/>
      <w:r w:rsidRPr="00BA451A">
        <w:t>If, in the Department's opinion:</w:t>
      </w:r>
      <w:bookmarkEnd w:id="1996"/>
    </w:p>
    <w:p w14:paraId="15B7BD29" w14:textId="77777777" w:rsidR="003E2900" w:rsidRPr="00BA451A" w:rsidRDefault="003E2900" w:rsidP="00433AE9">
      <w:pPr>
        <w:pStyle w:val="MELegal4"/>
        <w:numPr>
          <w:ilvl w:val="3"/>
          <w:numId w:val="50"/>
        </w:numPr>
        <w:rPr>
          <w:color w:val="0000FF"/>
          <w:u w:val="double"/>
        </w:rPr>
      </w:pPr>
      <w:bookmarkStart w:id="1997" w:name="_BPDC_LN_INS_1033"/>
      <w:bookmarkStart w:id="1998" w:name="_BPDC_PR_INS_1034"/>
      <w:bookmarkEnd w:id="1997"/>
      <w:bookmarkEnd w:id="1998"/>
      <w:r w:rsidRPr="00BA451A">
        <w:t>the Participant has breached, or is in breach of, any material obligation under this Agreement; and</w:t>
      </w:r>
    </w:p>
    <w:p w14:paraId="44E098F9" w14:textId="77777777" w:rsidR="003E2900" w:rsidRPr="00BA451A" w:rsidRDefault="003E2900" w:rsidP="00433AE9">
      <w:pPr>
        <w:pStyle w:val="MELegal4"/>
        <w:numPr>
          <w:ilvl w:val="3"/>
          <w:numId w:val="50"/>
        </w:numPr>
        <w:rPr>
          <w:color w:val="0000FF"/>
          <w:u w:val="double"/>
        </w:rPr>
      </w:pPr>
      <w:bookmarkStart w:id="1999" w:name="_BPDC_LN_INS_1031"/>
      <w:bookmarkStart w:id="2000" w:name="_BPDC_PR_INS_1032"/>
      <w:bookmarkEnd w:id="1999"/>
      <w:bookmarkEnd w:id="2000"/>
      <w:r w:rsidRPr="00BA451A">
        <w:t xml:space="preserve">the breach is capable of being remedied by the Participant, </w:t>
      </w:r>
    </w:p>
    <w:p w14:paraId="77596271" w14:textId="3EB2E598" w:rsidR="003E2900" w:rsidRPr="00BA451A" w:rsidRDefault="003E2900" w:rsidP="003E2900">
      <w:pPr>
        <w:pStyle w:val="MELegal4"/>
        <w:numPr>
          <w:ilvl w:val="0"/>
          <w:numId w:val="0"/>
        </w:numPr>
        <w:ind w:left="1361"/>
      </w:pPr>
      <w:r w:rsidRPr="00BA451A">
        <w:t>the Department must not terminate this Agreement in accordance with clause </w:t>
      </w:r>
      <w:r w:rsidR="008D1200">
        <w:fldChar w:fldCharType="begin"/>
      </w:r>
      <w:r w:rsidR="008D1200">
        <w:instrText xml:space="preserve"> REF _Ref22040046 \w \h </w:instrText>
      </w:r>
      <w:r w:rsidR="008D1200">
        <w:fldChar w:fldCharType="separate"/>
      </w:r>
      <w:r w:rsidR="007E5C1F">
        <w:t>23.1(a)</w:t>
      </w:r>
      <w:r w:rsidR="008D1200">
        <w:fldChar w:fldCharType="end"/>
      </w:r>
      <w:r w:rsidRPr="00BA451A">
        <w:t xml:space="preserve"> without first:</w:t>
      </w:r>
    </w:p>
    <w:p w14:paraId="3B228F06" w14:textId="6A30D253" w:rsidR="003E2900" w:rsidRPr="00BA451A" w:rsidRDefault="003E2900" w:rsidP="00433AE9">
      <w:pPr>
        <w:pStyle w:val="MELegal4"/>
        <w:numPr>
          <w:ilvl w:val="3"/>
          <w:numId w:val="50"/>
        </w:numPr>
        <w:rPr>
          <w:color w:val="0000FF"/>
          <w:u w:val="double"/>
        </w:rPr>
      </w:pPr>
      <w:bookmarkStart w:id="2001" w:name="_BPDC_LN_INS_1029"/>
      <w:bookmarkStart w:id="2002" w:name="_BPDC_PR_INS_1030"/>
      <w:bookmarkEnd w:id="2001"/>
      <w:bookmarkEnd w:id="2002"/>
      <w:r w:rsidRPr="00BA451A">
        <w:t>giving the Participant notice of a Problem in accordance with clause </w:t>
      </w:r>
      <w:r w:rsidR="008D1200">
        <w:fldChar w:fldCharType="begin"/>
      </w:r>
      <w:r w:rsidR="008D1200">
        <w:instrText xml:space="preserve"> REF _Ref22040035 \w \h </w:instrText>
      </w:r>
      <w:r w:rsidR="008D1200">
        <w:fldChar w:fldCharType="separate"/>
      </w:r>
      <w:r w:rsidR="007E5C1F">
        <w:t>16(b)</w:t>
      </w:r>
      <w:r w:rsidR="008D1200">
        <w:fldChar w:fldCharType="end"/>
      </w:r>
      <w:r w:rsidRPr="00BA451A">
        <w:t>; and</w:t>
      </w:r>
    </w:p>
    <w:p w14:paraId="37D5AA54" w14:textId="77777777" w:rsidR="003E2900" w:rsidRPr="00BA451A" w:rsidRDefault="003E2900" w:rsidP="00433AE9">
      <w:pPr>
        <w:pStyle w:val="MELegal4"/>
        <w:numPr>
          <w:ilvl w:val="3"/>
          <w:numId w:val="50"/>
        </w:numPr>
        <w:rPr>
          <w:color w:val="0000FF"/>
          <w:u w:val="double"/>
        </w:rPr>
      </w:pPr>
      <w:bookmarkStart w:id="2003" w:name="_BPDC_LN_INS_1027"/>
      <w:bookmarkStart w:id="2004" w:name="_BPDC_PR_INS_1028"/>
      <w:bookmarkEnd w:id="2003"/>
      <w:bookmarkEnd w:id="2004"/>
      <w:r w:rsidRPr="00BA451A">
        <w:t>allowing the Participant a reasonable opportunity to comply with any approved Corrective Action Plan relating to the Problem</w:t>
      </w:r>
      <w:r w:rsidRPr="008D1200">
        <w:t>.</w:t>
      </w:r>
    </w:p>
    <w:p w14:paraId="1AF4277E" w14:textId="77777777" w:rsidR="004C56A7" w:rsidRDefault="004C56A7" w:rsidP="004C56A7">
      <w:pPr>
        <w:pStyle w:val="MELegal2"/>
      </w:pPr>
      <w:bookmarkStart w:id="2005" w:name="_Toc970658"/>
      <w:bookmarkStart w:id="2006" w:name="_Toc971463"/>
      <w:bookmarkStart w:id="2007" w:name="_Toc1143488"/>
      <w:bookmarkStart w:id="2008" w:name="_Ref1419125"/>
      <w:bookmarkStart w:id="2009" w:name="_Ref1419551"/>
      <w:bookmarkStart w:id="2010" w:name="_Ref1419565"/>
      <w:bookmarkStart w:id="2011" w:name="_Toc1644806"/>
      <w:bookmarkStart w:id="2012" w:name="_Toc1645018"/>
      <w:bookmarkStart w:id="2013" w:name="_Toc1647558"/>
      <w:bookmarkStart w:id="2014" w:name="_Toc1647753"/>
      <w:bookmarkEnd w:id="1995"/>
      <w:r>
        <w:t>Termination, suspension or reduction for convenience</w:t>
      </w:r>
      <w:bookmarkEnd w:id="2005"/>
      <w:bookmarkEnd w:id="2006"/>
      <w:bookmarkEnd w:id="2007"/>
      <w:bookmarkEnd w:id="2008"/>
      <w:bookmarkEnd w:id="2009"/>
      <w:bookmarkEnd w:id="2010"/>
      <w:bookmarkEnd w:id="2011"/>
      <w:bookmarkEnd w:id="2012"/>
      <w:bookmarkEnd w:id="2013"/>
      <w:bookmarkEnd w:id="2014"/>
    </w:p>
    <w:p w14:paraId="239BD17C" w14:textId="77777777" w:rsidR="004C56A7" w:rsidRDefault="004C56A7" w:rsidP="004C56A7">
      <w:pPr>
        <w:ind w:left="680"/>
      </w:pPr>
      <w:bookmarkStart w:id="2015" w:name="_Toc970659"/>
      <w:bookmarkStart w:id="2016" w:name="_Toc971464"/>
      <w:r>
        <w:t xml:space="preserve">In addition to any other rights the Department has under this Agreement, </w:t>
      </w:r>
      <w:bookmarkStart w:id="2017" w:name="_DTBK2348"/>
      <w:bookmarkEnd w:id="2015"/>
      <w:bookmarkEnd w:id="2016"/>
      <w:r>
        <w:t xml:space="preserve">the Department may, at any time and its discretion, </w:t>
      </w:r>
      <w:r w:rsidRPr="00F52958">
        <w:rPr>
          <w:lang w:eastAsia="en-US" w:bidi="ar-SA"/>
        </w:rPr>
        <w:t xml:space="preserve">subject to any applicable statutory stay on the exercise of rights, including sections 415D, 434J and 451E of the Corporations Act (as applicable), </w:t>
      </w:r>
      <w:r>
        <w:t xml:space="preserve">terminate this </w:t>
      </w:r>
      <w:r w:rsidRPr="009B1CCB">
        <w:t>Agreement</w:t>
      </w:r>
      <w:r>
        <w:t>, wholly or in part, or reduce the scope of this Agreement for any reason, or require the Participant to immediately suspend dealings with the Funds</w:t>
      </w:r>
      <w:r w:rsidRPr="008D1F0B">
        <w:rPr>
          <w:lang w:eastAsia="en-US" w:bidi="ar-SA"/>
        </w:rPr>
        <w:t xml:space="preserve">, by providing a </w:t>
      </w:r>
      <w:r w:rsidRPr="002F5D4E">
        <w:rPr>
          <w:lang w:val="en-US"/>
        </w:rPr>
        <w:t>written termination</w:t>
      </w:r>
      <w:r w:rsidRPr="008D1F0B">
        <w:rPr>
          <w:lang w:eastAsia="en-US" w:bidi="ar-SA"/>
        </w:rPr>
        <w:t xml:space="preserve"> </w:t>
      </w:r>
      <w:r>
        <w:rPr>
          <w:lang w:eastAsia="en-US" w:bidi="ar-SA"/>
        </w:rPr>
        <w:t>n</w:t>
      </w:r>
      <w:r w:rsidRPr="008D1F0B">
        <w:rPr>
          <w:lang w:eastAsia="en-US" w:bidi="ar-SA"/>
        </w:rPr>
        <w:t xml:space="preserve">otice to the </w:t>
      </w:r>
      <w:r>
        <w:rPr>
          <w:lang w:eastAsia="en-US" w:bidi="ar-SA"/>
        </w:rPr>
        <w:t>Participant</w:t>
      </w:r>
      <w:r w:rsidRPr="008D1F0B">
        <w:rPr>
          <w:lang w:eastAsia="en-US" w:bidi="ar-SA"/>
        </w:rPr>
        <w:t xml:space="preserve"> </w:t>
      </w:r>
      <w:r w:rsidRPr="002F5D4E">
        <w:rPr>
          <w:lang w:val="en-US"/>
        </w:rPr>
        <w:t>specifying a termination date</w:t>
      </w:r>
      <w:r>
        <w:rPr>
          <w:lang w:val="en-US"/>
        </w:rPr>
        <w:t xml:space="preserve">. </w:t>
      </w:r>
      <w:bookmarkEnd w:id="2017"/>
    </w:p>
    <w:p w14:paraId="2BC04B2E" w14:textId="77777777" w:rsidR="004C56A7" w:rsidRDefault="004C56A7" w:rsidP="004C56A7">
      <w:pPr>
        <w:pStyle w:val="MELegal2"/>
      </w:pPr>
      <w:bookmarkStart w:id="2018" w:name="_Ref1419207"/>
      <w:bookmarkStart w:id="2019" w:name="_Toc1644807"/>
      <w:bookmarkStart w:id="2020" w:name="_Toc1645019"/>
      <w:bookmarkStart w:id="2021" w:name="_Toc1647559"/>
      <w:bookmarkStart w:id="2022" w:name="_Toc1647754"/>
      <w:r>
        <w:t>Consequences of termination, suspension or reduction</w:t>
      </w:r>
      <w:bookmarkEnd w:id="2018"/>
      <w:bookmarkEnd w:id="2019"/>
      <w:bookmarkEnd w:id="2020"/>
      <w:bookmarkEnd w:id="2021"/>
      <w:bookmarkEnd w:id="2022"/>
      <w:r>
        <w:t xml:space="preserve"> for convenience</w:t>
      </w:r>
    </w:p>
    <w:p w14:paraId="0B10E1FB" w14:textId="77777777" w:rsidR="004C56A7" w:rsidRDefault="004C56A7" w:rsidP="004C56A7">
      <w:pPr>
        <w:pStyle w:val="MELegal3"/>
      </w:pPr>
      <w:bookmarkStart w:id="2023" w:name="_Toc970661"/>
      <w:bookmarkStart w:id="2024" w:name="_Toc971466"/>
      <w:bookmarkStart w:id="2025" w:name="_DTBK2922"/>
      <w:r>
        <w:t>If the Department exercises its right to:</w:t>
      </w:r>
      <w:bookmarkEnd w:id="2023"/>
      <w:bookmarkEnd w:id="2024"/>
    </w:p>
    <w:p w14:paraId="21BA0B7D" w14:textId="77777777" w:rsidR="004C56A7" w:rsidRDefault="004C56A7" w:rsidP="004C56A7">
      <w:pPr>
        <w:pStyle w:val="MELegal4"/>
      </w:pPr>
      <w:bookmarkStart w:id="2026" w:name="_Ref885484"/>
      <w:bookmarkStart w:id="2027" w:name="_DTBK2923"/>
      <w:bookmarkEnd w:id="2025"/>
      <w:r>
        <w:t>terminate this Agreement;</w:t>
      </w:r>
      <w:bookmarkEnd w:id="2026"/>
    </w:p>
    <w:p w14:paraId="795781D0" w14:textId="77777777" w:rsidR="004C56A7" w:rsidRDefault="004C56A7" w:rsidP="004C56A7">
      <w:pPr>
        <w:pStyle w:val="MELegal4"/>
      </w:pPr>
      <w:bookmarkStart w:id="2028" w:name="_DTBK2924"/>
      <w:bookmarkEnd w:id="2027"/>
      <w:r>
        <w:lastRenderedPageBreak/>
        <w:t>reduce the scope of this Agreement; or</w:t>
      </w:r>
    </w:p>
    <w:p w14:paraId="2D1C0CBD" w14:textId="77777777" w:rsidR="004C56A7" w:rsidRDefault="004C56A7" w:rsidP="004C56A7">
      <w:pPr>
        <w:pStyle w:val="MELegal4"/>
      </w:pPr>
      <w:bookmarkStart w:id="2029" w:name="_DTBK2349"/>
      <w:bookmarkEnd w:id="2028"/>
      <w:r>
        <w:t>require the Participant to immediately suspend dealings with the Funds,</w:t>
      </w:r>
    </w:p>
    <w:p w14:paraId="28217206" w14:textId="518B1B6C" w:rsidR="004C56A7" w:rsidRDefault="004C56A7" w:rsidP="004C56A7">
      <w:pPr>
        <w:ind w:left="1360"/>
      </w:pPr>
      <w:bookmarkStart w:id="2030" w:name="_DTBK1989"/>
      <w:bookmarkStart w:id="2031" w:name="_DTBK1988"/>
      <w:bookmarkEnd w:id="2029"/>
      <w:r>
        <w:t>in accordance with clause </w:t>
      </w:r>
      <w:r>
        <w:fldChar w:fldCharType="begin"/>
      </w:r>
      <w:r>
        <w:instrText xml:space="preserve"> REF _Ref1419125 \r \h </w:instrText>
      </w:r>
      <w:r>
        <w:fldChar w:fldCharType="separate"/>
      </w:r>
      <w:r w:rsidR="007E5C1F">
        <w:t>23.2</w:t>
      </w:r>
      <w:r>
        <w:fldChar w:fldCharType="end"/>
      </w:r>
      <w:r>
        <w:t>, the Department will only be liable for any reasonable costs (excluding, without limitation, loss of prospective income or profits which relate to a period after the date the termination, reduction in scope or suspension takes effect) unavoidably incurred by the Participant prior to the date of termination, reduction in scope or suspension, which are directly attributable to the termination, red</w:t>
      </w:r>
      <w:r w:rsidR="000B6AD6">
        <w:t>uction in scope or suspension.</w:t>
      </w:r>
    </w:p>
    <w:p w14:paraId="26200EF9" w14:textId="77777777" w:rsidR="004C56A7" w:rsidRDefault="004C56A7" w:rsidP="004C56A7">
      <w:pPr>
        <w:pStyle w:val="MELegal3"/>
      </w:pPr>
      <w:bookmarkStart w:id="2032" w:name="_DTBK2350"/>
      <w:bookmarkEnd w:id="2030"/>
      <w:r>
        <w:t>The Department will not be liable to pay any amount in excess of the amount of Funds remaining unpaid under this Agreement as at the date that the termination, reduction in scope or suspension takes effect.</w:t>
      </w:r>
    </w:p>
    <w:p w14:paraId="36EB222D" w14:textId="05591EA1" w:rsidR="004C56A7" w:rsidRDefault="004C56A7" w:rsidP="004C56A7">
      <w:pPr>
        <w:pStyle w:val="MELegal3"/>
      </w:pPr>
      <w:bookmarkStart w:id="2033" w:name="_Toc970662"/>
      <w:bookmarkStart w:id="2034" w:name="_Toc971467"/>
      <w:bookmarkStart w:id="2035" w:name="_DTBK2351"/>
      <w:bookmarkEnd w:id="2032"/>
      <w:r>
        <w:t>Except as provided in this clause </w:t>
      </w:r>
      <w:r>
        <w:fldChar w:fldCharType="begin"/>
      </w:r>
      <w:r>
        <w:instrText xml:space="preserve"> REF _Ref1419207 \r \h </w:instrText>
      </w:r>
      <w:r>
        <w:fldChar w:fldCharType="separate"/>
      </w:r>
      <w:r w:rsidR="007E5C1F">
        <w:t>23.3</w:t>
      </w:r>
      <w:r>
        <w:fldChar w:fldCharType="end"/>
      </w:r>
      <w:r>
        <w:t>, the Department will not be liable to the Participant in any way for termination of this Agreement, reduction in scope or suspending dealings with Funds, in accordance with clause </w:t>
      </w:r>
      <w:r>
        <w:fldChar w:fldCharType="begin"/>
      </w:r>
      <w:r>
        <w:instrText xml:space="preserve"> REF _Ref1419125 \r \h </w:instrText>
      </w:r>
      <w:r>
        <w:fldChar w:fldCharType="separate"/>
      </w:r>
      <w:r w:rsidR="007E5C1F">
        <w:t>23.2</w:t>
      </w:r>
      <w:r>
        <w:fldChar w:fldCharType="end"/>
      </w:r>
      <w:r>
        <w:t>.</w:t>
      </w:r>
      <w:bookmarkEnd w:id="2033"/>
      <w:bookmarkEnd w:id="2034"/>
    </w:p>
    <w:p w14:paraId="758AE944" w14:textId="77777777" w:rsidR="004C56A7" w:rsidRDefault="004C56A7" w:rsidP="004C56A7">
      <w:pPr>
        <w:pStyle w:val="MELegal2"/>
      </w:pPr>
      <w:bookmarkStart w:id="2036" w:name="_Toc970663"/>
      <w:bookmarkStart w:id="2037" w:name="_Toc971468"/>
      <w:bookmarkStart w:id="2038" w:name="_Toc1143490"/>
      <w:bookmarkStart w:id="2039" w:name="_Toc1644808"/>
      <w:bookmarkStart w:id="2040" w:name="_Toc1645020"/>
      <w:bookmarkStart w:id="2041" w:name="_Toc1647560"/>
      <w:bookmarkStart w:id="2042" w:name="_Toc1647755"/>
      <w:bookmarkEnd w:id="2035"/>
      <w:r>
        <w:t>Dealing with the Funds</w:t>
      </w:r>
      <w:bookmarkEnd w:id="2036"/>
      <w:bookmarkEnd w:id="2037"/>
      <w:bookmarkEnd w:id="2038"/>
      <w:r>
        <w:t xml:space="preserve"> on termination</w:t>
      </w:r>
      <w:bookmarkEnd w:id="2039"/>
      <w:bookmarkEnd w:id="2040"/>
      <w:bookmarkEnd w:id="2041"/>
      <w:bookmarkEnd w:id="2042"/>
      <w:r>
        <w:t xml:space="preserve"> </w:t>
      </w:r>
    </w:p>
    <w:p w14:paraId="6D23DC7F" w14:textId="77777777" w:rsidR="004C56A7" w:rsidRDefault="004C56A7" w:rsidP="004C56A7">
      <w:pPr>
        <w:pStyle w:val="MELegal3"/>
      </w:pPr>
      <w:bookmarkStart w:id="2043" w:name="_Toc970664"/>
      <w:bookmarkStart w:id="2044" w:name="_Toc971469"/>
      <w:bookmarkStart w:id="2045" w:name="_DTBK2352"/>
      <w:r>
        <w:t>On termination of this Agreement, reduction in scope of this Agreement or for the duration of any suspension of dealings with the Funds, the Participant must only deal with the Funds in accordance with the directions of the Department and must cease all other dealings with the Funds.</w:t>
      </w:r>
      <w:bookmarkEnd w:id="2043"/>
      <w:bookmarkEnd w:id="2044"/>
      <w:r>
        <w:t xml:space="preserve"> </w:t>
      </w:r>
      <w:bookmarkStart w:id="2046" w:name="_Toc970665"/>
      <w:bookmarkStart w:id="2047" w:name="_Toc971470"/>
      <w:bookmarkEnd w:id="2046"/>
      <w:bookmarkEnd w:id="2047"/>
    </w:p>
    <w:p w14:paraId="13CEEBA6" w14:textId="77777777" w:rsidR="004C56A7" w:rsidRDefault="004C56A7" w:rsidP="004C56A7">
      <w:pPr>
        <w:pStyle w:val="MELegal3"/>
      </w:pPr>
      <w:bookmarkStart w:id="2048" w:name="_Toc970666"/>
      <w:bookmarkStart w:id="2049" w:name="_Toc971471"/>
      <w:bookmarkStart w:id="2050" w:name="_DTBK2353"/>
      <w:bookmarkEnd w:id="2045"/>
      <w:r>
        <w:t>The Department may end the suspension of dealings with the Funds by written notice to the Participant, subject to such preconditions (including variations to this Agreement) which the Department may require.</w:t>
      </w:r>
      <w:bookmarkEnd w:id="2048"/>
      <w:bookmarkEnd w:id="2049"/>
    </w:p>
    <w:p w14:paraId="04330E5C" w14:textId="5016FDFD" w:rsidR="004C56A7" w:rsidRDefault="004C56A7" w:rsidP="004C56A7">
      <w:pPr>
        <w:pStyle w:val="MELegal3"/>
      </w:pPr>
      <w:bookmarkStart w:id="2051" w:name="_Toc970667"/>
      <w:bookmarkStart w:id="2052" w:name="_Toc971472"/>
      <w:bookmarkStart w:id="2053" w:name="_DTBK2354"/>
      <w:bookmarkEnd w:id="2050"/>
      <w:r>
        <w:t>Subject to clause </w:t>
      </w:r>
      <w:r>
        <w:fldChar w:fldCharType="begin"/>
      </w:r>
      <w:r>
        <w:instrText xml:space="preserve"> REF _Ref1419207 \r \h </w:instrText>
      </w:r>
      <w:r>
        <w:fldChar w:fldCharType="separate"/>
      </w:r>
      <w:r w:rsidR="007E5C1F">
        <w:t>23.3</w:t>
      </w:r>
      <w:r>
        <w:fldChar w:fldCharType="end"/>
      </w:r>
      <w:r>
        <w:t>, the Department will not be obliged to pay any part of the Funds to the Participant after the termination of this Agreement or during any period of suspension of dealings with the Funds.</w:t>
      </w:r>
      <w:bookmarkEnd w:id="2051"/>
      <w:bookmarkEnd w:id="2052"/>
    </w:p>
    <w:p w14:paraId="35BA84BD" w14:textId="77777777" w:rsidR="004C56A7" w:rsidRDefault="004C56A7" w:rsidP="004C56A7">
      <w:pPr>
        <w:pStyle w:val="MELegal2"/>
      </w:pPr>
      <w:bookmarkStart w:id="2054" w:name="_Toc970668"/>
      <w:bookmarkStart w:id="2055" w:name="_Toc971473"/>
      <w:bookmarkStart w:id="2056" w:name="_Toc1143491"/>
      <w:bookmarkStart w:id="2057" w:name="_Toc1644809"/>
      <w:bookmarkStart w:id="2058" w:name="_Toc1645021"/>
      <w:bookmarkStart w:id="2059" w:name="_Toc1647561"/>
      <w:bookmarkStart w:id="2060" w:name="_Toc1647756"/>
      <w:bookmarkEnd w:id="2053"/>
      <w:r>
        <w:t>No liability</w:t>
      </w:r>
      <w:bookmarkEnd w:id="2054"/>
      <w:bookmarkEnd w:id="2055"/>
      <w:bookmarkEnd w:id="2056"/>
      <w:bookmarkEnd w:id="2057"/>
      <w:bookmarkEnd w:id="2058"/>
      <w:bookmarkEnd w:id="2059"/>
      <w:bookmarkEnd w:id="2060"/>
      <w:r>
        <w:t xml:space="preserve"> </w:t>
      </w:r>
    </w:p>
    <w:p w14:paraId="4F830BAB" w14:textId="2184E8E4" w:rsidR="004C56A7" w:rsidRDefault="004C56A7" w:rsidP="004C56A7">
      <w:pPr>
        <w:pStyle w:val="MELegal3"/>
        <w:numPr>
          <w:ilvl w:val="0"/>
          <w:numId w:val="0"/>
        </w:numPr>
        <w:ind w:left="680"/>
      </w:pPr>
      <w:bookmarkStart w:id="2061" w:name="_Toc970669"/>
      <w:bookmarkStart w:id="2062" w:name="_Toc971474"/>
      <w:bookmarkStart w:id="2063" w:name="_DTBK2925"/>
      <w:r>
        <w:t>Except as provided in clause </w:t>
      </w:r>
      <w:r>
        <w:fldChar w:fldCharType="begin"/>
      </w:r>
      <w:r>
        <w:instrText xml:space="preserve"> REF _Ref1419207 \r \h </w:instrText>
      </w:r>
      <w:r>
        <w:fldChar w:fldCharType="separate"/>
      </w:r>
      <w:r w:rsidR="007E5C1F">
        <w:t>23.3</w:t>
      </w:r>
      <w:r>
        <w:fldChar w:fldCharType="end"/>
      </w:r>
      <w:r>
        <w:t>, the Department will not come under any liability to the Participant for termination of this Agreement in accordance with this clause.</w:t>
      </w:r>
      <w:bookmarkEnd w:id="2061"/>
      <w:bookmarkEnd w:id="2062"/>
    </w:p>
    <w:p w14:paraId="7163841F" w14:textId="77777777" w:rsidR="004C56A7" w:rsidRDefault="004C56A7" w:rsidP="004C56A7">
      <w:pPr>
        <w:pStyle w:val="MELegal2"/>
      </w:pPr>
      <w:bookmarkStart w:id="2064" w:name="_Toc970670"/>
      <w:bookmarkStart w:id="2065" w:name="_Toc971475"/>
      <w:bookmarkStart w:id="2066" w:name="_Toc1143492"/>
      <w:bookmarkStart w:id="2067" w:name="_Toc1644810"/>
      <w:bookmarkStart w:id="2068" w:name="_Toc1645022"/>
      <w:bookmarkStart w:id="2069" w:name="_Toc1647562"/>
      <w:bookmarkStart w:id="2070" w:name="_Toc1647757"/>
      <w:bookmarkEnd w:id="2063"/>
      <w:r>
        <w:t>Deemed termination for convenience</w:t>
      </w:r>
      <w:bookmarkEnd w:id="2064"/>
      <w:bookmarkEnd w:id="2065"/>
      <w:bookmarkEnd w:id="2066"/>
      <w:bookmarkEnd w:id="2067"/>
      <w:bookmarkEnd w:id="2068"/>
      <w:bookmarkEnd w:id="2069"/>
      <w:bookmarkEnd w:id="2070"/>
    </w:p>
    <w:p w14:paraId="11D093C6" w14:textId="2AB6745B" w:rsidR="004C56A7" w:rsidRDefault="004C56A7" w:rsidP="004C56A7">
      <w:pPr>
        <w:pStyle w:val="MELegal3"/>
        <w:numPr>
          <w:ilvl w:val="0"/>
          <w:numId w:val="0"/>
        </w:numPr>
        <w:ind w:left="680"/>
      </w:pPr>
      <w:bookmarkStart w:id="2071" w:name="_Toc970671"/>
      <w:bookmarkStart w:id="2072" w:name="_Toc971476"/>
      <w:bookmarkStart w:id="2073" w:name="_DTBK1990"/>
      <w:r>
        <w:t xml:space="preserve">If a </w:t>
      </w:r>
      <w:r w:rsidRPr="001A7108">
        <w:t>purported termi</w:t>
      </w:r>
      <w:r w:rsidRPr="00EC22C0">
        <w:t>nation for cause by the Department under any of clause</w:t>
      </w:r>
      <w:r>
        <w:t xml:space="preserve"> </w:t>
      </w:r>
      <w:r>
        <w:fldChar w:fldCharType="begin"/>
      </w:r>
      <w:r>
        <w:instrText xml:space="preserve"> REF _Ref1419528 \r \h </w:instrText>
      </w:r>
      <w:r>
        <w:fldChar w:fldCharType="separate"/>
      </w:r>
      <w:r w:rsidR="007E5C1F">
        <w:t>23.1</w:t>
      </w:r>
      <w:r>
        <w:fldChar w:fldCharType="end"/>
      </w:r>
      <w:r>
        <w:t xml:space="preserve"> </w:t>
      </w:r>
      <w:r w:rsidRPr="00EC22C0">
        <w:t>is determined by a competent authority not to be properly a termination for cause, then that termination by the Department will be deemed to be a termination for convenience under</w:t>
      </w:r>
      <w:r>
        <w:t xml:space="preserve"> clause </w:t>
      </w:r>
      <w:r>
        <w:fldChar w:fldCharType="begin"/>
      </w:r>
      <w:r>
        <w:instrText xml:space="preserve"> REF _Ref1419551 \r \h </w:instrText>
      </w:r>
      <w:r>
        <w:fldChar w:fldCharType="separate"/>
      </w:r>
      <w:r w:rsidR="007E5C1F">
        <w:t>23.2</w:t>
      </w:r>
      <w:r>
        <w:fldChar w:fldCharType="end"/>
      </w:r>
      <w:r>
        <w:t>, which termination has effect from the date of the notice of termination referred to in clause </w:t>
      </w:r>
      <w:r>
        <w:fldChar w:fldCharType="begin"/>
      </w:r>
      <w:r>
        <w:instrText xml:space="preserve"> REF _Ref1419565 \r \h </w:instrText>
      </w:r>
      <w:r>
        <w:fldChar w:fldCharType="separate"/>
      </w:r>
      <w:r w:rsidR="007E5C1F">
        <w:t>23.2</w:t>
      </w:r>
      <w:r>
        <w:fldChar w:fldCharType="end"/>
      </w:r>
      <w:r>
        <w:t>.</w:t>
      </w:r>
      <w:bookmarkEnd w:id="2071"/>
      <w:bookmarkEnd w:id="2072"/>
    </w:p>
    <w:p w14:paraId="09C1C5CF" w14:textId="77777777" w:rsidR="004C56A7" w:rsidRDefault="004C56A7" w:rsidP="004C56A7">
      <w:pPr>
        <w:pStyle w:val="MELegal1"/>
      </w:pPr>
      <w:bookmarkStart w:id="2074" w:name="_Toc1143668"/>
      <w:bookmarkStart w:id="2075" w:name="_Toc1143774"/>
      <w:bookmarkStart w:id="2076" w:name="_Toc1143880"/>
      <w:bookmarkStart w:id="2077" w:name="_Ref885898"/>
      <w:bookmarkStart w:id="2078" w:name="_Ref885919"/>
      <w:bookmarkStart w:id="2079" w:name="_Ref886534"/>
      <w:bookmarkStart w:id="2080" w:name="_Ref886613"/>
      <w:bookmarkStart w:id="2081" w:name="_Toc970674"/>
      <w:bookmarkStart w:id="2082" w:name="_Toc971479"/>
      <w:bookmarkStart w:id="2083" w:name="_Toc1143493"/>
      <w:bookmarkStart w:id="2084" w:name="_Toc1644811"/>
      <w:bookmarkStart w:id="2085" w:name="_Toc1645023"/>
      <w:bookmarkStart w:id="2086" w:name="_Toc1646736"/>
      <w:bookmarkStart w:id="2087" w:name="_Toc1647758"/>
      <w:bookmarkStart w:id="2088" w:name="_Toc4592539"/>
      <w:bookmarkStart w:id="2089" w:name="_Toc25675404"/>
      <w:bookmarkStart w:id="2090" w:name="_Toc25739514"/>
      <w:bookmarkEnd w:id="2031"/>
      <w:bookmarkEnd w:id="2073"/>
      <w:bookmarkEnd w:id="2074"/>
      <w:bookmarkEnd w:id="2075"/>
      <w:bookmarkEnd w:id="2076"/>
      <w:r>
        <w:t>Repayment of Funds</w:t>
      </w:r>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p>
    <w:p w14:paraId="69CE567C" w14:textId="77777777" w:rsidR="004C56A7" w:rsidRDefault="004C56A7" w:rsidP="004C56A7">
      <w:pPr>
        <w:pStyle w:val="MELegal2"/>
      </w:pPr>
      <w:bookmarkStart w:id="2091" w:name="_Toc970675"/>
      <w:bookmarkStart w:id="2092" w:name="_Toc971480"/>
      <w:bookmarkStart w:id="2093" w:name="_Toc1143494"/>
      <w:bookmarkStart w:id="2094" w:name="_Toc1644812"/>
      <w:bookmarkStart w:id="2095" w:name="_Toc1645024"/>
      <w:bookmarkStart w:id="2096" w:name="_Toc1647563"/>
      <w:bookmarkStart w:id="2097" w:name="_Toc1647759"/>
      <w:bookmarkStart w:id="2098" w:name="_Ref885890"/>
      <w:r>
        <w:t>Remaining Funds</w:t>
      </w:r>
      <w:bookmarkEnd w:id="2091"/>
      <w:bookmarkEnd w:id="2092"/>
      <w:bookmarkEnd w:id="2093"/>
      <w:bookmarkEnd w:id="2094"/>
      <w:bookmarkEnd w:id="2095"/>
      <w:bookmarkEnd w:id="2096"/>
      <w:bookmarkEnd w:id="2097"/>
      <w:r>
        <w:t xml:space="preserve"> </w:t>
      </w:r>
    </w:p>
    <w:p w14:paraId="2BD8CD68" w14:textId="77777777" w:rsidR="004C56A7" w:rsidRDefault="004C56A7" w:rsidP="004C56A7">
      <w:pPr>
        <w:pStyle w:val="MELegal3"/>
        <w:numPr>
          <w:ilvl w:val="0"/>
          <w:numId w:val="0"/>
        </w:numPr>
        <w:ind w:left="1361" w:hanging="681"/>
      </w:pPr>
      <w:bookmarkStart w:id="2099" w:name="_Toc970676"/>
      <w:bookmarkStart w:id="2100" w:name="_Toc971481"/>
      <w:r>
        <w:t>If:</w:t>
      </w:r>
      <w:bookmarkEnd w:id="2098"/>
      <w:bookmarkEnd w:id="2099"/>
      <w:bookmarkEnd w:id="2100"/>
    </w:p>
    <w:p w14:paraId="374CDA03" w14:textId="77777777" w:rsidR="004C56A7" w:rsidRDefault="004C56A7" w:rsidP="004C56A7">
      <w:pPr>
        <w:pStyle w:val="MELegal3"/>
      </w:pPr>
      <w:bookmarkStart w:id="2101" w:name="_DTBK2355"/>
      <w:r>
        <w:t xml:space="preserve">on the expiry of the Project Period or on any earlier termination or reduction in scope of this Agreement, any of the Funds: </w:t>
      </w:r>
    </w:p>
    <w:p w14:paraId="1A5466A8" w14:textId="77777777" w:rsidR="004C56A7" w:rsidRDefault="004C56A7" w:rsidP="004C56A7">
      <w:pPr>
        <w:pStyle w:val="MELegal4"/>
      </w:pPr>
      <w:bookmarkStart w:id="2102" w:name="_DTBK2356"/>
      <w:bookmarkEnd w:id="2101"/>
      <w:r>
        <w:t>are Unspent; or</w:t>
      </w:r>
    </w:p>
    <w:p w14:paraId="32F2EC09" w14:textId="29525DCB" w:rsidR="004C56A7" w:rsidRDefault="004C56A7" w:rsidP="004C56A7">
      <w:pPr>
        <w:pStyle w:val="MELegal4"/>
      </w:pPr>
      <w:bookmarkStart w:id="2103" w:name="_DTBK2357"/>
      <w:bookmarkEnd w:id="2102"/>
      <w:r>
        <w:t>cannot, by reconciliation between the accounts and records maintained by the Participant (as reported to the Department by the Participant in any of the financial statements referred to in clause </w:t>
      </w:r>
      <w:r>
        <w:fldChar w:fldCharType="begin"/>
      </w:r>
      <w:r>
        <w:instrText xml:space="preserve"> REF _Ref1646620 \w \h </w:instrText>
      </w:r>
      <w:r>
        <w:fldChar w:fldCharType="separate"/>
      </w:r>
      <w:r w:rsidR="007E5C1F">
        <w:t>14</w:t>
      </w:r>
      <w:r>
        <w:fldChar w:fldCharType="end"/>
      </w:r>
      <w:r>
        <w:t>) and the Project Budget, be shown to the reasonable satisfaction of the Department to have been spent or Committed in accordance with this Agreement;</w:t>
      </w:r>
      <w:r w:rsidR="00BE2D4A">
        <w:t xml:space="preserve"> or</w:t>
      </w:r>
    </w:p>
    <w:p w14:paraId="2C55E72B" w14:textId="77777777" w:rsidR="004C56A7" w:rsidRDefault="004C56A7">
      <w:pPr>
        <w:pStyle w:val="MELegal3"/>
      </w:pPr>
      <w:bookmarkStart w:id="2104" w:name="_DTBK2358"/>
      <w:bookmarkEnd w:id="2103"/>
      <w:r>
        <w:t>at any time the Department forms the reasonable opinion that any Funds have been used, spent or Committed by the Participant other than in accordance with this Agreement</w:t>
      </w:r>
      <w:bookmarkStart w:id="2105" w:name="_Ref22040097"/>
      <w:bookmarkStart w:id="2106" w:name="_DTBK2359"/>
      <w:bookmarkEnd w:id="2104"/>
      <w:r>
        <w:t>,</w:t>
      </w:r>
      <w:bookmarkEnd w:id="2105"/>
      <w:r>
        <w:t xml:space="preserve"> </w:t>
      </w:r>
    </w:p>
    <w:p w14:paraId="7692248D" w14:textId="77777777" w:rsidR="004C56A7" w:rsidRDefault="004C56A7" w:rsidP="004C56A7">
      <w:pPr>
        <w:ind w:left="680"/>
      </w:pPr>
      <w:bookmarkStart w:id="2107" w:name="_DTBK2360"/>
      <w:bookmarkEnd w:id="2106"/>
      <w:r>
        <w:t xml:space="preserve">the Department may by written notice to the Participant: </w:t>
      </w:r>
    </w:p>
    <w:p w14:paraId="5F911D72" w14:textId="77777777" w:rsidR="004C56A7" w:rsidRDefault="004C56A7" w:rsidP="004C56A7">
      <w:pPr>
        <w:pStyle w:val="MELegal3"/>
      </w:pPr>
      <w:bookmarkStart w:id="2108" w:name="_Ref1460759"/>
      <w:r>
        <w:lastRenderedPageBreak/>
        <w:t>require the Participant to repay that part of the Funds, and the Participant must repay to the Department the amount set out in the notice, within 20 Business Days of receipt of the notice;</w:t>
      </w:r>
      <w:bookmarkEnd w:id="2108"/>
    </w:p>
    <w:p w14:paraId="5D2391BA" w14:textId="77777777" w:rsidR="004C56A7" w:rsidRDefault="004C56A7" w:rsidP="004C56A7">
      <w:pPr>
        <w:pStyle w:val="MELegal3"/>
      </w:pPr>
      <w:r>
        <w:t>deduct an equivalent amount from the Funds payable to the Participant pursuant to this Agreement or from any other amounts payable to the Participant under any other agreement with the Department; or</w:t>
      </w:r>
    </w:p>
    <w:p w14:paraId="389A7B51" w14:textId="77777777" w:rsidR="004C56A7" w:rsidRPr="00BA451A" w:rsidRDefault="004C56A7" w:rsidP="00731E7A">
      <w:pPr>
        <w:pStyle w:val="MELegal3"/>
        <w:numPr>
          <w:ilvl w:val="2"/>
          <w:numId w:val="49"/>
        </w:numPr>
        <w:rPr>
          <w:color w:val="0000FF"/>
          <w:u w:val="double"/>
        </w:rPr>
      </w:pPr>
      <w:bookmarkStart w:id="2109" w:name="_Ref1460816"/>
      <w:r>
        <w:t>require the Participant to use all or part of those Funds as directed by the Department</w:t>
      </w:r>
      <w:bookmarkStart w:id="2110" w:name="_BPDC_LN_INS_1025"/>
      <w:bookmarkStart w:id="2111" w:name="_BPDC_PR_INS_1026"/>
      <w:bookmarkStart w:id="2112" w:name="_BPDC_LN_INS_1023"/>
      <w:bookmarkStart w:id="2113" w:name="_BPDC_PR_INS_1024"/>
      <w:bookmarkStart w:id="2114" w:name="_BPDC_LN_INS_1021"/>
      <w:bookmarkStart w:id="2115" w:name="_BPDC_PR_INS_1022"/>
      <w:bookmarkEnd w:id="2109"/>
      <w:bookmarkEnd w:id="2110"/>
      <w:bookmarkEnd w:id="2111"/>
      <w:bookmarkEnd w:id="2112"/>
      <w:bookmarkEnd w:id="2113"/>
      <w:bookmarkEnd w:id="2114"/>
      <w:bookmarkEnd w:id="2115"/>
      <w:r w:rsidR="008D1200" w:rsidRPr="00BA451A">
        <w:t xml:space="preserve">. </w:t>
      </w:r>
    </w:p>
    <w:p w14:paraId="197997BD" w14:textId="77777777" w:rsidR="004C56A7" w:rsidRDefault="004C56A7" w:rsidP="004C56A7">
      <w:pPr>
        <w:pStyle w:val="MELegal2"/>
      </w:pPr>
      <w:bookmarkStart w:id="2116" w:name="_Toc970677"/>
      <w:bookmarkStart w:id="2117" w:name="_Toc971482"/>
      <w:bookmarkStart w:id="2118" w:name="_Toc1143495"/>
      <w:bookmarkStart w:id="2119" w:name="_Toc1644813"/>
      <w:bookmarkStart w:id="2120" w:name="_Toc1645025"/>
      <w:bookmarkStart w:id="2121" w:name="_Toc1647564"/>
      <w:bookmarkStart w:id="2122" w:name="_Toc1647760"/>
      <w:bookmarkStart w:id="2123" w:name="_Ref885910"/>
      <w:bookmarkEnd w:id="2107"/>
      <w:r>
        <w:t>Failure to repay the Funds</w:t>
      </w:r>
      <w:bookmarkEnd w:id="2116"/>
      <w:bookmarkEnd w:id="2117"/>
      <w:bookmarkEnd w:id="2118"/>
      <w:bookmarkEnd w:id="2119"/>
      <w:bookmarkEnd w:id="2120"/>
      <w:bookmarkEnd w:id="2121"/>
      <w:bookmarkEnd w:id="2122"/>
      <w:r>
        <w:t xml:space="preserve"> </w:t>
      </w:r>
    </w:p>
    <w:p w14:paraId="68BEE1CF" w14:textId="697C43CF" w:rsidR="004C56A7" w:rsidRDefault="004C56A7" w:rsidP="004C56A7">
      <w:pPr>
        <w:ind w:left="680"/>
      </w:pPr>
      <w:bookmarkStart w:id="2124" w:name="_Toc970678"/>
      <w:bookmarkStart w:id="2125" w:name="_Toc971483"/>
      <w:bookmarkStart w:id="2126" w:name="_DTBK2361"/>
      <w:r>
        <w:t>If the Participant fails to repay the Funds in accordance with a notice issued under clause </w:t>
      </w:r>
      <w:r>
        <w:fldChar w:fldCharType="begin"/>
      </w:r>
      <w:r>
        <w:instrText xml:space="preserve"> REF _Ref1460759 \w \h </w:instrText>
      </w:r>
      <w:r>
        <w:fldChar w:fldCharType="separate"/>
      </w:r>
      <w:r w:rsidR="007E5C1F">
        <w:t>24.1(c)</w:t>
      </w:r>
      <w:r>
        <w:fldChar w:fldCharType="end"/>
      </w:r>
      <w:r>
        <w:t xml:space="preserve"> or fails to use the Funds as directed under clause </w:t>
      </w:r>
      <w:r>
        <w:fldChar w:fldCharType="begin"/>
      </w:r>
      <w:r>
        <w:instrText xml:space="preserve"> REF _Ref1460816 \w \h </w:instrText>
      </w:r>
      <w:r>
        <w:fldChar w:fldCharType="separate"/>
      </w:r>
      <w:r w:rsidR="007E5C1F">
        <w:t>24.1(e)</w:t>
      </w:r>
      <w:r>
        <w:fldChar w:fldCharType="end"/>
      </w:r>
      <w:r>
        <w:t>:</w:t>
      </w:r>
      <w:bookmarkEnd w:id="2123"/>
      <w:bookmarkEnd w:id="2124"/>
      <w:bookmarkEnd w:id="2125"/>
    </w:p>
    <w:p w14:paraId="7DE9AC38" w14:textId="77777777" w:rsidR="004C56A7" w:rsidRDefault="004C56A7" w:rsidP="004C56A7">
      <w:pPr>
        <w:pStyle w:val="MELegal3"/>
      </w:pPr>
      <w:bookmarkStart w:id="2127" w:name="_DTBK2362"/>
      <w:bookmarkEnd w:id="2126"/>
      <w:r>
        <w:t>the Participant must pay the Department Interest on the amount set out in the notice from the date it was due, for the period it remains unpaid; and</w:t>
      </w:r>
    </w:p>
    <w:p w14:paraId="0880E160" w14:textId="0C89F381" w:rsidR="004C56A7" w:rsidRDefault="004C56A7" w:rsidP="004C56A7">
      <w:pPr>
        <w:pStyle w:val="MELegal3"/>
      </w:pPr>
      <w:bookmarkStart w:id="2128" w:name="_DTBK2926"/>
      <w:bookmarkEnd w:id="2127"/>
      <w:r>
        <w:t>the amount set out in the notice, and Interest owed under this clause </w:t>
      </w:r>
      <w:r>
        <w:fldChar w:fldCharType="begin"/>
      </w:r>
      <w:r>
        <w:instrText xml:space="preserve"> REF _Ref885898 \w \h </w:instrText>
      </w:r>
      <w:r>
        <w:fldChar w:fldCharType="separate"/>
      </w:r>
      <w:r w:rsidR="007E5C1F">
        <w:t>24</w:t>
      </w:r>
      <w:r>
        <w:fldChar w:fldCharType="end"/>
      </w:r>
      <w:r>
        <w:t>, will be recoverable by the Department as a debt due from the Participant.</w:t>
      </w:r>
    </w:p>
    <w:p w14:paraId="5352CB42" w14:textId="77777777" w:rsidR="004C56A7" w:rsidRDefault="004C56A7" w:rsidP="004C56A7">
      <w:pPr>
        <w:pStyle w:val="MELegal2"/>
      </w:pPr>
      <w:bookmarkStart w:id="2129" w:name="_Toc970679"/>
      <w:bookmarkStart w:id="2130" w:name="_Toc971484"/>
      <w:bookmarkStart w:id="2131" w:name="_Toc1143496"/>
      <w:bookmarkStart w:id="2132" w:name="_Toc1644814"/>
      <w:bookmarkStart w:id="2133" w:name="_Toc1645026"/>
      <w:bookmarkStart w:id="2134" w:name="_Toc1647565"/>
      <w:bookmarkStart w:id="2135" w:name="_Toc1647761"/>
      <w:bookmarkStart w:id="2136" w:name="_DTBK2927"/>
      <w:bookmarkEnd w:id="2128"/>
      <w:r>
        <w:t>Interest</w:t>
      </w:r>
      <w:bookmarkEnd w:id="2129"/>
      <w:bookmarkEnd w:id="2130"/>
      <w:bookmarkEnd w:id="2131"/>
      <w:bookmarkEnd w:id="2132"/>
      <w:bookmarkEnd w:id="2133"/>
      <w:bookmarkEnd w:id="2134"/>
      <w:bookmarkEnd w:id="2135"/>
      <w:r>
        <w:t xml:space="preserve"> </w:t>
      </w:r>
    </w:p>
    <w:p w14:paraId="2A4C8356" w14:textId="34057564" w:rsidR="00704964" w:rsidRDefault="004C56A7" w:rsidP="00BA451A">
      <w:pPr>
        <w:pStyle w:val="MELegal3"/>
        <w:numPr>
          <w:ilvl w:val="0"/>
          <w:numId w:val="0"/>
        </w:numPr>
        <w:ind w:left="680"/>
      </w:pPr>
      <w:bookmarkStart w:id="2137" w:name="_Toc970680"/>
      <w:bookmarkStart w:id="2138" w:name="_Toc971485"/>
      <w:bookmarkEnd w:id="2136"/>
      <w:r>
        <w:t>The Participant acknowledges that Interest payable under clause </w:t>
      </w:r>
      <w:r>
        <w:fldChar w:fldCharType="begin"/>
      </w:r>
      <w:r>
        <w:instrText xml:space="preserve"> REF _Ref885910 \w \h </w:instrText>
      </w:r>
      <w:r>
        <w:fldChar w:fldCharType="separate"/>
      </w:r>
      <w:r w:rsidR="007E5C1F">
        <w:t>24.2</w:t>
      </w:r>
      <w:r>
        <w:fldChar w:fldCharType="end"/>
      </w:r>
      <w:r>
        <w:t xml:space="preserve"> represents a reasonable pre-estimate of the loss incurred by the Department as a result of the loss of investment opportunity for, or the reasonable cost of borrowing money in place, of the amount which should have been repaid.</w:t>
      </w:r>
      <w:bookmarkEnd w:id="2137"/>
      <w:bookmarkEnd w:id="2138"/>
    </w:p>
    <w:p w14:paraId="54574458" w14:textId="77777777" w:rsidR="004C56A7" w:rsidRPr="00117588" w:rsidRDefault="004C56A7" w:rsidP="004C56A7">
      <w:pPr>
        <w:pStyle w:val="PartL1"/>
      </w:pPr>
      <w:r>
        <w:t xml:space="preserve"> </w:t>
      </w:r>
      <w:bookmarkStart w:id="2139" w:name="_Toc1644815"/>
      <w:bookmarkStart w:id="2140" w:name="_Toc1645027"/>
      <w:bookmarkStart w:id="2141" w:name="_Toc1646737"/>
      <w:bookmarkStart w:id="2142" w:name="_Toc1647566"/>
      <w:bookmarkStart w:id="2143" w:name="_Toc1647762"/>
      <w:bookmarkStart w:id="2144" w:name="_Toc4592540"/>
      <w:bookmarkStart w:id="2145" w:name="_Toc25675405"/>
      <w:bookmarkStart w:id="2146" w:name="_Toc25739515"/>
      <w:r>
        <w:t>– General requirements</w:t>
      </w:r>
      <w:bookmarkEnd w:id="2139"/>
      <w:bookmarkEnd w:id="2140"/>
      <w:bookmarkEnd w:id="2141"/>
      <w:bookmarkEnd w:id="2142"/>
      <w:bookmarkEnd w:id="2143"/>
      <w:bookmarkEnd w:id="2144"/>
      <w:bookmarkEnd w:id="2145"/>
      <w:bookmarkEnd w:id="2146"/>
      <w:r>
        <w:t xml:space="preserve"> </w:t>
      </w:r>
    </w:p>
    <w:p w14:paraId="32E5D676" w14:textId="77777777" w:rsidR="004C56A7" w:rsidRDefault="004C56A7" w:rsidP="004C56A7">
      <w:pPr>
        <w:pStyle w:val="MELegal1"/>
      </w:pPr>
      <w:bookmarkStart w:id="2147" w:name="_Toc1644816"/>
      <w:bookmarkStart w:id="2148" w:name="_Toc1645028"/>
      <w:bookmarkStart w:id="2149" w:name="_Ref1646621"/>
      <w:bookmarkStart w:id="2150" w:name="_Ref1646622"/>
      <w:bookmarkStart w:id="2151" w:name="_Ref1646624"/>
      <w:bookmarkStart w:id="2152" w:name="_Ref1646625"/>
      <w:bookmarkStart w:id="2153" w:name="_Ref1646626"/>
      <w:bookmarkStart w:id="2154" w:name="_Ref1646638"/>
      <w:bookmarkStart w:id="2155" w:name="_Toc1646738"/>
      <w:bookmarkStart w:id="2156" w:name="_Toc1647763"/>
      <w:bookmarkStart w:id="2157" w:name="_Ref1650620"/>
      <w:bookmarkStart w:id="2158" w:name="_Toc4592541"/>
      <w:bookmarkStart w:id="2159" w:name="_Toc25675406"/>
      <w:bookmarkStart w:id="2160" w:name="_Toc25739516"/>
      <w:r>
        <w:t>Intellectual Property Rights</w:t>
      </w:r>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r>
        <w:t xml:space="preserve"> </w:t>
      </w:r>
    </w:p>
    <w:p w14:paraId="36613553" w14:textId="77777777" w:rsidR="004C56A7" w:rsidRDefault="004C56A7" w:rsidP="004C56A7">
      <w:pPr>
        <w:pStyle w:val="MELegal2"/>
      </w:pPr>
      <w:bookmarkStart w:id="2161" w:name="_Toc1143467"/>
      <w:bookmarkStart w:id="2162" w:name="_Toc1644817"/>
      <w:bookmarkStart w:id="2163" w:name="_Toc1645029"/>
      <w:bookmarkStart w:id="2164" w:name="_Ref1646623"/>
      <w:bookmarkStart w:id="2165" w:name="_Toc1647567"/>
      <w:bookmarkStart w:id="2166" w:name="_Toc1647764"/>
      <w:bookmarkStart w:id="2167" w:name="_DTBK2869"/>
      <w:bookmarkStart w:id="2168" w:name="_Toc970610"/>
      <w:bookmarkStart w:id="2169" w:name="_Toc971415"/>
      <w:r>
        <w:t>Project Material</w:t>
      </w:r>
      <w:bookmarkEnd w:id="2161"/>
      <w:bookmarkEnd w:id="2162"/>
      <w:bookmarkEnd w:id="2163"/>
      <w:bookmarkEnd w:id="2164"/>
      <w:bookmarkEnd w:id="2165"/>
      <w:bookmarkEnd w:id="2166"/>
      <w:r>
        <w:t xml:space="preserve"> </w:t>
      </w:r>
    </w:p>
    <w:p w14:paraId="4A477D6E" w14:textId="77777777" w:rsidR="004C56A7" w:rsidRDefault="004C56A7" w:rsidP="004C56A7">
      <w:pPr>
        <w:pStyle w:val="MELegal3"/>
        <w:numPr>
          <w:ilvl w:val="0"/>
          <w:numId w:val="0"/>
        </w:numPr>
        <w:ind w:left="680"/>
      </w:pPr>
      <w:bookmarkStart w:id="2170" w:name="_DTBK2303"/>
      <w:bookmarkEnd w:id="2167"/>
      <w:r>
        <w:t>All Intellectual Property Rights in the Project Material vest in the Participant on creation.</w:t>
      </w:r>
      <w:bookmarkEnd w:id="2168"/>
      <w:bookmarkEnd w:id="2169"/>
    </w:p>
    <w:p w14:paraId="33A3BB5B" w14:textId="77777777" w:rsidR="004C56A7" w:rsidRDefault="004C56A7" w:rsidP="004C56A7">
      <w:pPr>
        <w:pStyle w:val="MELegal2"/>
      </w:pPr>
      <w:bookmarkStart w:id="2171" w:name="_Ref1418282"/>
      <w:bookmarkStart w:id="2172" w:name="_Toc1644818"/>
      <w:bookmarkStart w:id="2173" w:name="_Toc1645030"/>
      <w:bookmarkStart w:id="2174" w:name="_Toc1647568"/>
      <w:bookmarkStart w:id="2175" w:name="_Toc1647765"/>
      <w:bookmarkStart w:id="2176" w:name="_Toc970611"/>
      <w:bookmarkStart w:id="2177" w:name="_Toc971416"/>
      <w:bookmarkStart w:id="2178" w:name="_DTBK2304"/>
      <w:bookmarkEnd w:id="2170"/>
      <w:r>
        <w:t>Licensing of rights in Reports</w:t>
      </w:r>
      <w:bookmarkEnd w:id="2171"/>
      <w:bookmarkEnd w:id="2172"/>
      <w:bookmarkEnd w:id="2173"/>
      <w:bookmarkEnd w:id="2174"/>
      <w:bookmarkEnd w:id="2175"/>
      <w:r>
        <w:t xml:space="preserve"> </w:t>
      </w:r>
    </w:p>
    <w:p w14:paraId="2B575618" w14:textId="77777777" w:rsidR="004C56A7" w:rsidRDefault="004C56A7" w:rsidP="004C56A7">
      <w:pPr>
        <w:ind w:left="680"/>
      </w:pPr>
      <w:r>
        <w:t>The Participant grants to, and must ensure all third parties holding Intellectual Property Rights in the Reports grant to the Department, a perpetual, irrevocable, royalty</w:t>
      </w:r>
      <w:r>
        <w:noBreakHyphen/>
        <w:t xml:space="preserve">free and licence fee-free, world-wide, non-exclusive licence (including a right of sub-licence) to use, reproduce, modify, adapt, communicate and exploit the Reports for Commonwealth purposes. </w:t>
      </w:r>
      <w:bookmarkEnd w:id="2176"/>
      <w:bookmarkEnd w:id="2177"/>
    </w:p>
    <w:p w14:paraId="508EADDC" w14:textId="77777777" w:rsidR="004C56A7" w:rsidRDefault="004C56A7" w:rsidP="004C56A7">
      <w:pPr>
        <w:pStyle w:val="MELegal2"/>
      </w:pPr>
      <w:bookmarkStart w:id="2179" w:name="_Ref1418291"/>
      <w:bookmarkStart w:id="2180" w:name="_Ref1393855"/>
      <w:bookmarkStart w:id="2181" w:name="_Toc1644819"/>
      <w:bookmarkStart w:id="2182" w:name="_Toc1645031"/>
      <w:bookmarkStart w:id="2183" w:name="_Toc1647569"/>
      <w:bookmarkStart w:id="2184" w:name="_Toc1647766"/>
      <w:bookmarkStart w:id="2185" w:name="_DTBK2870"/>
      <w:bookmarkStart w:id="2186" w:name="_Toc970612"/>
      <w:bookmarkStart w:id="2187" w:name="_Toc971417"/>
      <w:bookmarkEnd w:id="2178"/>
      <w:r>
        <w:t>Licensing of rights in other Project Material</w:t>
      </w:r>
      <w:bookmarkEnd w:id="2179"/>
      <w:bookmarkEnd w:id="2180"/>
      <w:bookmarkEnd w:id="2181"/>
      <w:bookmarkEnd w:id="2182"/>
      <w:bookmarkEnd w:id="2183"/>
      <w:bookmarkEnd w:id="2184"/>
    </w:p>
    <w:p w14:paraId="0CB0B448" w14:textId="77777777" w:rsidR="004C56A7" w:rsidRDefault="004C56A7" w:rsidP="004C56A7">
      <w:pPr>
        <w:ind w:left="680"/>
      </w:pPr>
      <w:bookmarkStart w:id="2188" w:name="_Ref884486"/>
      <w:bookmarkStart w:id="2189" w:name="_Toc970613"/>
      <w:bookmarkStart w:id="2190" w:name="_Toc971418"/>
      <w:bookmarkStart w:id="2191" w:name="_DTBK2871"/>
      <w:bookmarkEnd w:id="2185"/>
      <w:bookmarkEnd w:id="2186"/>
      <w:bookmarkEnd w:id="2187"/>
      <w:r>
        <w:t>The Participant grants to, and must ensure all third parties holding Intellectual Property Rights in Project Material (other than the Reports) grant to the Department, a perpetual, irrevocable, royalty</w:t>
      </w:r>
      <w:r>
        <w:noBreakHyphen/>
        <w:t xml:space="preserve">free and licence fee-free, world-wide, non-exclusive licence (including a right of sub-licence) to use, reproduce, modify, adapt, publish, perform, broadcast, communicate, commercialise and exploit that Project Material for the purposes of the Project, the Program and any other purpose connected with the operation of this Agreement. </w:t>
      </w:r>
      <w:bookmarkStart w:id="2192" w:name="_DTBK2307"/>
      <w:bookmarkEnd w:id="2188"/>
      <w:bookmarkEnd w:id="2189"/>
      <w:bookmarkEnd w:id="2190"/>
      <w:bookmarkEnd w:id="2191"/>
    </w:p>
    <w:p w14:paraId="7200DC16" w14:textId="77777777" w:rsidR="004C56A7" w:rsidRDefault="004C56A7" w:rsidP="004C56A7">
      <w:pPr>
        <w:pStyle w:val="MELegal2"/>
      </w:pPr>
      <w:bookmarkStart w:id="2193" w:name="_Toc1644820"/>
      <w:bookmarkStart w:id="2194" w:name="_Toc1645032"/>
      <w:bookmarkStart w:id="2195" w:name="_Toc1647570"/>
      <w:bookmarkStart w:id="2196" w:name="_Toc1647767"/>
      <w:bookmarkStart w:id="2197" w:name="_Toc1143469"/>
      <w:bookmarkStart w:id="2198" w:name="_DTBK2872"/>
      <w:bookmarkEnd w:id="2192"/>
      <w:r>
        <w:t>Project Material</w:t>
      </w:r>
      <w:bookmarkEnd w:id="2193"/>
      <w:bookmarkEnd w:id="2194"/>
      <w:bookmarkEnd w:id="2195"/>
      <w:bookmarkEnd w:id="2196"/>
    </w:p>
    <w:p w14:paraId="26081F18" w14:textId="77777777" w:rsidR="004C56A7" w:rsidRPr="00483712" w:rsidRDefault="004C56A7" w:rsidP="004C56A7">
      <w:pPr>
        <w:ind w:left="680"/>
      </w:pPr>
      <w:r>
        <w:t xml:space="preserve">On termination or expiry of this Agreement, or earlier if requested by the Department, the Participant must deliver a copy of all Project Material then in existence to the Department in an agreed format, or as otherwise directed by the Department. </w:t>
      </w:r>
    </w:p>
    <w:p w14:paraId="209DB32A" w14:textId="77777777" w:rsidR="004C56A7" w:rsidRDefault="004C56A7" w:rsidP="004C56A7">
      <w:pPr>
        <w:pStyle w:val="MELegal2"/>
      </w:pPr>
      <w:bookmarkStart w:id="2199" w:name="_Toc1644821"/>
      <w:bookmarkStart w:id="2200" w:name="_Toc1645033"/>
      <w:bookmarkStart w:id="2201" w:name="_Toc1647571"/>
      <w:bookmarkStart w:id="2202" w:name="_Toc1647768"/>
      <w:r>
        <w:t>Subcontractors</w:t>
      </w:r>
      <w:bookmarkEnd w:id="2197"/>
      <w:bookmarkEnd w:id="2199"/>
      <w:bookmarkEnd w:id="2200"/>
      <w:bookmarkEnd w:id="2201"/>
      <w:bookmarkEnd w:id="2202"/>
      <w:r>
        <w:t xml:space="preserve"> </w:t>
      </w:r>
    </w:p>
    <w:p w14:paraId="5CEF04C2" w14:textId="4235ECB2" w:rsidR="004C56A7" w:rsidRDefault="004C56A7" w:rsidP="004C56A7">
      <w:pPr>
        <w:ind w:left="680"/>
      </w:pPr>
      <w:bookmarkStart w:id="2203" w:name="_DTBK2873"/>
      <w:bookmarkEnd w:id="2198"/>
      <w:r>
        <w:t>The Participant must ensure that, in any subcontracts it enters with a third party for the purposes of performing this Agreement, it secures for the Department, equivalent rights to those set out in clauses </w:t>
      </w:r>
      <w:r>
        <w:fldChar w:fldCharType="begin"/>
      </w:r>
      <w:r>
        <w:instrText xml:space="preserve"> REF _Ref1418282 \r \h </w:instrText>
      </w:r>
      <w:r>
        <w:fldChar w:fldCharType="separate"/>
      </w:r>
      <w:r w:rsidR="007E5C1F">
        <w:t>25.2</w:t>
      </w:r>
      <w:r>
        <w:fldChar w:fldCharType="end"/>
      </w:r>
      <w:r>
        <w:t xml:space="preserve"> and </w:t>
      </w:r>
      <w:r>
        <w:fldChar w:fldCharType="begin"/>
      </w:r>
      <w:r>
        <w:instrText xml:space="preserve"> REF _Ref1418291 \r \h </w:instrText>
      </w:r>
      <w:r>
        <w:fldChar w:fldCharType="separate"/>
      </w:r>
      <w:r w:rsidR="007E5C1F">
        <w:t>25.3</w:t>
      </w:r>
      <w:r>
        <w:fldChar w:fldCharType="end"/>
      </w:r>
      <w:r>
        <w:t>.</w:t>
      </w:r>
    </w:p>
    <w:p w14:paraId="589670A6" w14:textId="77777777" w:rsidR="004C56A7" w:rsidRDefault="004C56A7" w:rsidP="004C56A7">
      <w:pPr>
        <w:pStyle w:val="MELegal2"/>
        <w:keepLines/>
      </w:pPr>
      <w:bookmarkStart w:id="2204" w:name="_Toc1644822"/>
      <w:bookmarkStart w:id="2205" w:name="_Toc1645034"/>
      <w:bookmarkStart w:id="2206" w:name="_Toc1647572"/>
      <w:bookmarkStart w:id="2207" w:name="_Toc1647769"/>
      <w:bookmarkStart w:id="2208" w:name="_Toc1143470"/>
      <w:bookmarkStart w:id="2209" w:name="_DTBK2874"/>
      <w:bookmarkStart w:id="2210" w:name="_Toc970614"/>
      <w:bookmarkStart w:id="2211" w:name="_Toc971419"/>
      <w:bookmarkEnd w:id="2203"/>
      <w:r>
        <w:lastRenderedPageBreak/>
        <w:t>Intellectual Property warranty</w:t>
      </w:r>
      <w:bookmarkEnd w:id="2204"/>
      <w:bookmarkEnd w:id="2205"/>
      <w:bookmarkEnd w:id="2206"/>
      <w:bookmarkEnd w:id="2207"/>
      <w:r>
        <w:t xml:space="preserve"> </w:t>
      </w:r>
      <w:bookmarkEnd w:id="2208"/>
    </w:p>
    <w:p w14:paraId="1E6C78E8" w14:textId="77777777" w:rsidR="004C56A7" w:rsidRDefault="004C56A7" w:rsidP="004C56A7">
      <w:pPr>
        <w:pStyle w:val="MELegal3"/>
        <w:keepNext/>
        <w:keepLines/>
        <w:numPr>
          <w:ilvl w:val="0"/>
          <w:numId w:val="0"/>
        </w:numPr>
        <w:ind w:firstLine="680"/>
      </w:pPr>
      <w:bookmarkStart w:id="2212" w:name="_DTBK2875"/>
      <w:bookmarkEnd w:id="2209"/>
      <w:r>
        <w:t>The Participant warrants that:</w:t>
      </w:r>
      <w:bookmarkEnd w:id="2210"/>
      <w:bookmarkEnd w:id="2211"/>
    </w:p>
    <w:p w14:paraId="426725A3" w14:textId="77777777" w:rsidR="004C56A7" w:rsidRDefault="004C56A7" w:rsidP="004C56A7">
      <w:pPr>
        <w:pStyle w:val="MELegal3"/>
        <w:keepNext/>
        <w:keepLines/>
      </w:pPr>
      <w:bookmarkStart w:id="2213" w:name="_DTBK1983"/>
      <w:bookmarkEnd w:id="2212"/>
      <w:r>
        <w:t xml:space="preserve">anything done by the Participant in the course of the Project, including in developing the Reports, will not infringe the Intellectual Property Rights or Moral Rights of any person; </w:t>
      </w:r>
    </w:p>
    <w:p w14:paraId="0A1BB164" w14:textId="330F61C6" w:rsidR="004C56A7" w:rsidRDefault="004C56A7" w:rsidP="004C56A7">
      <w:pPr>
        <w:pStyle w:val="MELegal3"/>
      </w:pPr>
      <w:bookmarkStart w:id="2214" w:name="_DTBK2876"/>
      <w:bookmarkEnd w:id="2213"/>
      <w:r>
        <w:t>it has the necessary rights to vest the Intellectual Property Rights and grant the licences as provided for in this clause </w:t>
      </w:r>
      <w:r>
        <w:fldChar w:fldCharType="begin"/>
      </w:r>
      <w:r>
        <w:instrText xml:space="preserve"> REF _Ref1646624 \w \h </w:instrText>
      </w:r>
      <w:r>
        <w:fldChar w:fldCharType="separate"/>
      </w:r>
      <w:r w:rsidR="007E5C1F">
        <w:t>25</w:t>
      </w:r>
      <w:r>
        <w:fldChar w:fldCharType="end"/>
      </w:r>
      <w:r>
        <w:t xml:space="preserve">; and </w:t>
      </w:r>
    </w:p>
    <w:p w14:paraId="6370EE44" w14:textId="17B7CC03" w:rsidR="004C56A7" w:rsidRDefault="004C56A7" w:rsidP="004C56A7">
      <w:pPr>
        <w:pStyle w:val="MELegal3"/>
      </w:pPr>
      <w:r>
        <w:t xml:space="preserve">the Department will not, at any time, be infringing the Intellectual Property Rights of any person when it undertakes an activity allowed for under this Agreement or uses Project Material in a manner consistent with the licences granted, or to be granted, to the Department under this clause </w:t>
      </w:r>
      <w:r>
        <w:fldChar w:fldCharType="begin"/>
      </w:r>
      <w:r>
        <w:instrText xml:space="preserve"> REF _Ref1646625 \w \h </w:instrText>
      </w:r>
      <w:r>
        <w:fldChar w:fldCharType="separate"/>
      </w:r>
      <w:r w:rsidR="007E5C1F">
        <w:t>25</w:t>
      </w:r>
      <w:r>
        <w:fldChar w:fldCharType="end"/>
      </w:r>
      <w:r>
        <w:t>.</w:t>
      </w:r>
    </w:p>
    <w:p w14:paraId="7E719598" w14:textId="77777777" w:rsidR="004C56A7" w:rsidRDefault="004C56A7" w:rsidP="004C56A7">
      <w:pPr>
        <w:pStyle w:val="MELegal2"/>
      </w:pPr>
      <w:bookmarkStart w:id="2215" w:name="_Toc970615"/>
      <w:bookmarkStart w:id="2216" w:name="_Toc971420"/>
      <w:bookmarkStart w:id="2217" w:name="_Toc1143471"/>
      <w:bookmarkStart w:id="2218" w:name="_Toc1644823"/>
      <w:bookmarkStart w:id="2219" w:name="_Toc1645035"/>
      <w:bookmarkStart w:id="2220" w:name="_Toc1647573"/>
      <w:bookmarkStart w:id="2221" w:name="_Toc1647770"/>
      <w:bookmarkStart w:id="2222" w:name="_DTBK2877"/>
      <w:bookmarkEnd w:id="2214"/>
      <w:r>
        <w:t>Moral Rights</w:t>
      </w:r>
      <w:bookmarkEnd w:id="2215"/>
      <w:bookmarkEnd w:id="2216"/>
      <w:bookmarkEnd w:id="2217"/>
      <w:bookmarkEnd w:id="2218"/>
      <w:bookmarkEnd w:id="2219"/>
      <w:bookmarkEnd w:id="2220"/>
      <w:bookmarkEnd w:id="2221"/>
      <w:r>
        <w:t xml:space="preserve"> </w:t>
      </w:r>
    </w:p>
    <w:p w14:paraId="6684E1D3" w14:textId="68C5F758" w:rsidR="004C56A7" w:rsidRDefault="004C56A7" w:rsidP="004C56A7">
      <w:pPr>
        <w:pStyle w:val="MELegal3"/>
      </w:pPr>
      <w:bookmarkStart w:id="2223" w:name="_Toc970616"/>
      <w:bookmarkStart w:id="2224" w:name="_Toc971421"/>
      <w:bookmarkStart w:id="2225" w:name="_DTBK2083"/>
      <w:bookmarkStart w:id="2226" w:name="_DTBK2082"/>
      <w:bookmarkEnd w:id="2222"/>
      <w:r>
        <w:t>In this clause </w:t>
      </w:r>
      <w:r>
        <w:fldChar w:fldCharType="begin"/>
      </w:r>
      <w:r>
        <w:instrText xml:space="preserve"> REF _Ref1646626 \w \h </w:instrText>
      </w:r>
      <w:r>
        <w:fldChar w:fldCharType="separate"/>
      </w:r>
      <w:r w:rsidR="007E5C1F">
        <w:t>25</w:t>
      </w:r>
      <w:r>
        <w:fldChar w:fldCharType="end"/>
      </w:r>
      <w:r>
        <w:t>, the ‘Specified Acts’ means:</w:t>
      </w:r>
      <w:bookmarkEnd w:id="2223"/>
      <w:bookmarkEnd w:id="2224"/>
    </w:p>
    <w:p w14:paraId="12D8545D" w14:textId="77777777" w:rsidR="004C56A7" w:rsidRPr="008D1F0B" w:rsidRDefault="004C56A7" w:rsidP="004C56A7">
      <w:pPr>
        <w:pStyle w:val="MELegal4"/>
        <w:rPr>
          <w:lang w:eastAsia="en-US" w:bidi="ar-SA"/>
        </w:rPr>
      </w:pPr>
      <w:bookmarkStart w:id="2227" w:name="_DTBK2308"/>
      <w:bookmarkEnd w:id="2225"/>
      <w:r w:rsidRPr="008D1F0B">
        <w:rPr>
          <w:lang w:eastAsia="en-US" w:bidi="ar-SA"/>
        </w:rPr>
        <w:t xml:space="preserve">falsely attributing the authorship of any </w:t>
      </w:r>
      <w:r>
        <w:rPr>
          <w:lang w:eastAsia="en-US" w:bidi="ar-SA"/>
        </w:rPr>
        <w:t>Project Material</w:t>
      </w:r>
      <w:r w:rsidRPr="008D1F0B">
        <w:rPr>
          <w:lang w:eastAsia="en-US" w:bidi="ar-SA"/>
        </w:rPr>
        <w:t xml:space="preserve">, or any content in the </w:t>
      </w:r>
      <w:r>
        <w:rPr>
          <w:lang w:eastAsia="en-US" w:bidi="ar-SA"/>
        </w:rPr>
        <w:t>Project Material</w:t>
      </w:r>
      <w:r w:rsidRPr="008D1F0B">
        <w:rPr>
          <w:lang w:eastAsia="en-US" w:bidi="ar-SA"/>
        </w:rPr>
        <w:t xml:space="preserve"> (including without limitation literary, dramatic, artistic works and cinematograph films within the meaning of the </w:t>
      </w:r>
      <w:r w:rsidRPr="006D54E6">
        <w:rPr>
          <w:i/>
          <w:lang w:eastAsia="en-US" w:bidi="ar-SA"/>
        </w:rPr>
        <w:t>Copyright Act 1968</w:t>
      </w:r>
      <w:r w:rsidRPr="008D1F0B">
        <w:rPr>
          <w:lang w:eastAsia="en-US" w:bidi="ar-SA"/>
        </w:rPr>
        <w:t xml:space="preserve"> (Cth) (</w:t>
      </w:r>
      <w:r w:rsidRPr="006D54E6">
        <w:rPr>
          <w:b/>
          <w:lang w:eastAsia="en-US" w:bidi="ar-SA"/>
        </w:rPr>
        <w:t>Copyright Act</w:t>
      </w:r>
      <w:r w:rsidRPr="008D1F0B">
        <w:rPr>
          <w:lang w:eastAsia="en-US" w:bidi="ar-SA"/>
        </w:rPr>
        <w:t>);</w:t>
      </w:r>
    </w:p>
    <w:p w14:paraId="10293F2B" w14:textId="77777777" w:rsidR="004C56A7" w:rsidRPr="008D1F0B" w:rsidRDefault="004C56A7" w:rsidP="004C56A7">
      <w:pPr>
        <w:pStyle w:val="MELegal4"/>
        <w:rPr>
          <w:lang w:eastAsia="en-US" w:bidi="ar-SA"/>
        </w:rPr>
      </w:pPr>
      <w:r w:rsidRPr="008D1F0B">
        <w:rPr>
          <w:lang w:eastAsia="en-US" w:bidi="ar-SA"/>
        </w:rPr>
        <w:t xml:space="preserve">materially altering the style, format, colours, content or layout of the </w:t>
      </w:r>
      <w:r>
        <w:rPr>
          <w:lang w:eastAsia="en-US" w:bidi="ar-SA"/>
        </w:rPr>
        <w:t>Project Material</w:t>
      </w:r>
      <w:r w:rsidRPr="008D1F0B">
        <w:rPr>
          <w:lang w:eastAsia="en-US" w:bidi="ar-SA"/>
        </w:rPr>
        <w:t xml:space="preserve"> and dealing in any way with the altered </w:t>
      </w:r>
      <w:r>
        <w:rPr>
          <w:lang w:eastAsia="en-US" w:bidi="ar-SA"/>
        </w:rPr>
        <w:t>Project Material</w:t>
      </w:r>
      <w:r w:rsidRPr="008D1F0B">
        <w:rPr>
          <w:lang w:eastAsia="en-US" w:bidi="ar-SA"/>
        </w:rPr>
        <w:t xml:space="preserve"> or infringing copies (within the meaning of the Copyright Act);</w:t>
      </w:r>
    </w:p>
    <w:p w14:paraId="1968FDC2" w14:textId="77777777" w:rsidR="004C56A7" w:rsidRPr="008D1F0B" w:rsidRDefault="004C56A7" w:rsidP="004C56A7">
      <w:pPr>
        <w:pStyle w:val="MELegal4"/>
        <w:rPr>
          <w:lang w:eastAsia="en-US" w:bidi="ar-SA"/>
        </w:rPr>
      </w:pPr>
      <w:r w:rsidRPr="008D1F0B">
        <w:rPr>
          <w:lang w:eastAsia="en-US" w:bidi="ar-SA"/>
        </w:rPr>
        <w:t xml:space="preserve">reproducing, communicating, adapting, publishing or exhibiting any </w:t>
      </w:r>
      <w:r>
        <w:rPr>
          <w:lang w:eastAsia="en-US" w:bidi="ar-SA"/>
        </w:rPr>
        <w:t>Project Material</w:t>
      </w:r>
      <w:r w:rsidRPr="008D1F0B">
        <w:rPr>
          <w:lang w:eastAsia="en-US" w:bidi="ar-SA"/>
        </w:rPr>
        <w:t>, including dealing with infringing copies, within the meaning of the Copyright Act, without attributing the authorship; and</w:t>
      </w:r>
    </w:p>
    <w:p w14:paraId="6BDBCA99" w14:textId="77777777" w:rsidR="004C56A7" w:rsidRPr="008D1F0B" w:rsidRDefault="004C56A7" w:rsidP="004C56A7">
      <w:pPr>
        <w:pStyle w:val="MELegal4"/>
        <w:rPr>
          <w:lang w:eastAsia="en-US" w:bidi="ar-SA"/>
        </w:rPr>
      </w:pPr>
      <w:r w:rsidRPr="008D1F0B">
        <w:rPr>
          <w:lang w:eastAsia="en-US" w:bidi="ar-SA"/>
        </w:rPr>
        <w:t xml:space="preserve">adding any additional content or information to the </w:t>
      </w:r>
      <w:r>
        <w:rPr>
          <w:lang w:eastAsia="en-US" w:bidi="ar-SA"/>
        </w:rPr>
        <w:t>Project Material</w:t>
      </w:r>
      <w:r w:rsidRPr="008D1F0B">
        <w:rPr>
          <w:lang w:eastAsia="en-US" w:bidi="ar-SA"/>
        </w:rPr>
        <w:t>.</w:t>
      </w:r>
    </w:p>
    <w:p w14:paraId="69F84897" w14:textId="77777777" w:rsidR="004C56A7" w:rsidRPr="008D1F0B" w:rsidRDefault="004C56A7" w:rsidP="004C56A7">
      <w:pPr>
        <w:pStyle w:val="MELegal3"/>
      </w:pPr>
      <w:bookmarkStart w:id="2228" w:name="_Toc970617"/>
      <w:bookmarkStart w:id="2229" w:name="_Toc971422"/>
      <w:bookmarkStart w:id="2230" w:name="_DTBK2878"/>
      <w:bookmarkEnd w:id="2226"/>
      <w:bookmarkEnd w:id="2227"/>
      <w:r w:rsidRPr="008D1F0B">
        <w:t xml:space="preserve">To the extent permitted by applicable Laws and for the benefit of </w:t>
      </w:r>
      <w:r>
        <w:t>the Department</w:t>
      </w:r>
      <w:r w:rsidRPr="008D1F0B">
        <w:t xml:space="preserve">, the </w:t>
      </w:r>
      <w:r>
        <w:t>Participant</w:t>
      </w:r>
      <w:r w:rsidRPr="008D1F0B">
        <w:t xml:space="preserve"> must:</w:t>
      </w:r>
    </w:p>
    <w:p w14:paraId="7505B02E" w14:textId="77777777" w:rsidR="004C56A7" w:rsidRPr="008D1F0B" w:rsidRDefault="004C56A7" w:rsidP="004C56A7">
      <w:pPr>
        <w:pStyle w:val="MELegal4"/>
        <w:rPr>
          <w:lang w:eastAsia="en-US" w:bidi="ar-SA"/>
        </w:rPr>
      </w:pPr>
      <w:r w:rsidRPr="008D1F0B">
        <w:rPr>
          <w:lang w:eastAsia="en-US" w:bidi="ar-SA"/>
        </w:rPr>
        <w:t xml:space="preserve">give, where the </w:t>
      </w:r>
      <w:r>
        <w:rPr>
          <w:lang w:eastAsia="en-US" w:bidi="ar-SA"/>
        </w:rPr>
        <w:t>Participant</w:t>
      </w:r>
      <w:r w:rsidRPr="008D1F0B">
        <w:rPr>
          <w:lang w:eastAsia="en-US" w:bidi="ar-SA"/>
        </w:rPr>
        <w:t xml:space="preserve"> is an individual; and</w:t>
      </w:r>
    </w:p>
    <w:p w14:paraId="7644C10E" w14:textId="77777777" w:rsidR="004C56A7" w:rsidRPr="008D1F0B" w:rsidRDefault="004C56A7" w:rsidP="004C56A7">
      <w:pPr>
        <w:pStyle w:val="MELegal4"/>
        <w:rPr>
          <w:lang w:eastAsia="en-US" w:bidi="ar-SA"/>
        </w:rPr>
      </w:pPr>
      <w:r w:rsidRPr="008D1F0B">
        <w:rPr>
          <w:lang w:eastAsia="en-US" w:bidi="ar-SA"/>
        </w:rPr>
        <w:t xml:space="preserve">use its best endeavours to ensure that each of the </w:t>
      </w:r>
      <w:r>
        <w:rPr>
          <w:lang w:eastAsia="en-US" w:bidi="ar-SA"/>
        </w:rPr>
        <w:t>Participant</w:t>
      </w:r>
      <w:r w:rsidRPr="008D1F0B">
        <w:rPr>
          <w:lang w:eastAsia="en-US" w:bidi="ar-SA"/>
        </w:rPr>
        <w:t xml:space="preserve"> Personnel used in the production or creation of the </w:t>
      </w:r>
      <w:r>
        <w:rPr>
          <w:lang w:eastAsia="en-US" w:bidi="ar-SA"/>
        </w:rPr>
        <w:t>Project Material</w:t>
      </w:r>
      <w:r w:rsidRPr="008D1F0B">
        <w:rPr>
          <w:lang w:eastAsia="en-US" w:bidi="ar-SA"/>
        </w:rPr>
        <w:t xml:space="preserve"> gives,</w:t>
      </w:r>
    </w:p>
    <w:p w14:paraId="46AF291A" w14:textId="77777777" w:rsidR="004C56A7" w:rsidRPr="008D1F0B" w:rsidRDefault="004C56A7" w:rsidP="004C56A7">
      <w:pPr>
        <w:ind w:left="1360"/>
      </w:pPr>
      <w:r w:rsidRPr="008D1F0B">
        <w:t xml:space="preserve">genuine consent in writing, in a form acceptable to </w:t>
      </w:r>
      <w:r>
        <w:t>the Department</w:t>
      </w:r>
      <w:r w:rsidRPr="008D1F0B">
        <w:t xml:space="preserve">, to the Specified Acts, even if such an act would otherwise be an infringement of the Moral Rights of the consenting individual. </w:t>
      </w:r>
    </w:p>
    <w:p w14:paraId="48C89D64" w14:textId="77777777" w:rsidR="004C56A7" w:rsidRDefault="004C56A7" w:rsidP="004C56A7">
      <w:pPr>
        <w:pStyle w:val="MELegal2"/>
      </w:pPr>
      <w:bookmarkStart w:id="2231" w:name="_Toc1143472"/>
      <w:bookmarkStart w:id="2232" w:name="_Toc1644824"/>
      <w:bookmarkStart w:id="2233" w:name="_Toc1645036"/>
      <w:bookmarkStart w:id="2234" w:name="_Toc1647574"/>
      <w:bookmarkStart w:id="2235" w:name="_Toc1647771"/>
      <w:bookmarkStart w:id="2236" w:name="_DTBK2879"/>
      <w:bookmarkStart w:id="2237" w:name="_Toc970618"/>
      <w:bookmarkStart w:id="2238" w:name="_Toc971423"/>
      <w:bookmarkEnd w:id="2228"/>
      <w:bookmarkEnd w:id="2229"/>
      <w:bookmarkEnd w:id="2230"/>
      <w:r>
        <w:t>Department Material</w:t>
      </w:r>
      <w:bookmarkEnd w:id="2231"/>
      <w:bookmarkEnd w:id="2232"/>
      <w:bookmarkEnd w:id="2233"/>
      <w:bookmarkEnd w:id="2234"/>
      <w:bookmarkEnd w:id="2235"/>
      <w:r>
        <w:t xml:space="preserve"> </w:t>
      </w:r>
    </w:p>
    <w:p w14:paraId="534AE217" w14:textId="41EAB573" w:rsidR="004C56A7" w:rsidRDefault="004C56A7" w:rsidP="004C56A7">
      <w:pPr>
        <w:pStyle w:val="MELegal3"/>
      </w:pPr>
      <w:bookmarkStart w:id="2239" w:name="_DTBK2313"/>
      <w:bookmarkEnd w:id="2236"/>
      <w:r>
        <w:t>Intellectual Property Rights and title to, or in relation to, the Department Material remains vested a</w:t>
      </w:r>
      <w:r w:rsidR="000B6AD6">
        <w:t>t all times in the Department.</w:t>
      </w:r>
    </w:p>
    <w:p w14:paraId="7AD0613F" w14:textId="065D74FE" w:rsidR="004C56A7" w:rsidRDefault="004C56A7" w:rsidP="004C56A7">
      <w:pPr>
        <w:pStyle w:val="MELegal3"/>
      </w:pPr>
      <w:r>
        <w:t>The Department grants to the Participant a royalty-free and licence fee</w:t>
      </w:r>
      <w:r>
        <w:noBreakHyphen/>
        <w:t>free, world-wide, non-exclusive licence (including a limited right of sub-licence to sub</w:t>
      </w:r>
      <w:r>
        <w:noBreakHyphen/>
        <w:t xml:space="preserve">license to a </w:t>
      </w:r>
      <w:r w:rsidRPr="00074BFE">
        <w:t xml:space="preserve">subcontractor specified </w:t>
      </w:r>
      <w:r w:rsidRPr="00340AD1">
        <w:t>in Item </w:t>
      </w:r>
      <w:r w:rsidRPr="00340AD1">
        <w:fldChar w:fldCharType="begin"/>
      </w:r>
      <w:r w:rsidRPr="00340AD1">
        <w:instrText xml:space="preserve"> REF _Ref1559123 \n \h </w:instrText>
      </w:r>
      <w:r>
        <w:instrText xml:space="preserve"> \* MERGEFORMAT </w:instrText>
      </w:r>
      <w:r w:rsidRPr="00340AD1">
        <w:fldChar w:fldCharType="separate"/>
      </w:r>
      <w:r w:rsidR="007E5C1F">
        <w:t>2.5</w:t>
      </w:r>
      <w:r w:rsidRPr="00340AD1">
        <w:fldChar w:fldCharType="end"/>
      </w:r>
      <w:r w:rsidRPr="00340AD1">
        <w:t xml:space="preserve"> of </w:t>
      </w:r>
      <w:r w:rsidRPr="00074BFE">
        <w:fldChar w:fldCharType="begin"/>
      </w:r>
      <w:r w:rsidRPr="000B5007">
        <w:instrText xml:space="preserve"> REF _Ref1384618 \w \h  \* MERGEFORMAT </w:instrText>
      </w:r>
      <w:r w:rsidRPr="00074BFE">
        <w:fldChar w:fldCharType="separate"/>
      </w:r>
      <w:r w:rsidR="007E5C1F">
        <w:t>Schedule 1</w:t>
      </w:r>
      <w:r w:rsidRPr="00074BFE">
        <w:fldChar w:fldCharType="end"/>
      </w:r>
      <w:r>
        <w:t xml:space="preserve"> or approved by the Department under clause </w:t>
      </w:r>
      <w:r>
        <w:fldChar w:fldCharType="begin"/>
      </w:r>
      <w:r>
        <w:instrText xml:space="preserve"> REF _Ref884531 \w \h </w:instrText>
      </w:r>
      <w:r>
        <w:fldChar w:fldCharType="separate"/>
      </w:r>
      <w:r w:rsidR="007E5C1F">
        <w:t>5</w:t>
      </w:r>
      <w:r>
        <w:fldChar w:fldCharType="end"/>
      </w:r>
      <w:r>
        <w:t>) to use, reproduce and modify the Department Material fo</w:t>
      </w:r>
      <w:r w:rsidR="000B6AD6">
        <w:t xml:space="preserve">r the purposes of the Project. </w:t>
      </w:r>
      <w:r>
        <w:t>The Participant must ensure that all Department Material is used strictly in accordance with any conditions or restrictions specified by the Department from time to time.</w:t>
      </w:r>
      <w:bookmarkStart w:id="2240" w:name="_Toc970057"/>
      <w:bookmarkStart w:id="2241" w:name="_Toc970619"/>
      <w:bookmarkStart w:id="2242" w:name="_Toc971424"/>
      <w:bookmarkEnd w:id="2237"/>
      <w:bookmarkEnd w:id="2238"/>
      <w:bookmarkEnd w:id="2240"/>
      <w:bookmarkEnd w:id="2241"/>
      <w:bookmarkEnd w:id="2242"/>
      <w:r>
        <w:t xml:space="preserve"> </w:t>
      </w:r>
    </w:p>
    <w:p w14:paraId="272FA660" w14:textId="77777777" w:rsidR="004C56A7" w:rsidRPr="00B62B59" w:rsidRDefault="004C56A7" w:rsidP="004C56A7">
      <w:pPr>
        <w:pStyle w:val="MELegal1"/>
      </w:pPr>
      <w:bookmarkStart w:id="2243" w:name="_Toc1644825"/>
      <w:bookmarkStart w:id="2244" w:name="_Toc1645037"/>
      <w:bookmarkStart w:id="2245" w:name="_Ref1646627"/>
      <w:bookmarkStart w:id="2246" w:name="_Ref1646628"/>
      <w:bookmarkStart w:id="2247" w:name="_Ref1646629"/>
      <w:bookmarkStart w:id="2248" w:name="_Ref1646630"/>
      <w:bookmarkStart w:id="2249" w:name="_Ref1646631"/>
      <w:bookmarkStart w:id="2250" w:name="_Ref1646632"/>
      <w:bookmarkStart w:id="2251" w:name="_Ref1646633"/>
      <w:bookmarkStart w:id="2252" w:name="_Ref1646642"/>
      <w:bookmarkStart w:id="2253" w:name="_Toc1646739"/>
      <w:bookmarkStart w:id="2254" w:name="_Toc1647772"/>
      <w:bookmarkStart w:id="2255" w:name="_Ref1650640"/>
      <w:bookmarkStart w:id="2256" w:name="_Toc4592542"/>
      <w:bookmarkStart w:id="2257" w:name="_Toc25675407"/>
      <w:bookmarkStart w:id="2258" w:name="_Toc25739517"/>
      <w:bookmarkEnd w:id="2239"/>
      <w:r w:rsidRPr="00B62B59">
        <w:t>Protection of Personal Information</w:t>
      </w:r>
      <w:bookmarkEnd w:id="1935"/>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p>
    <w:p w14:paraId="6A0E6758" w14:textId="77777777" w:rsidR="004C56A7" w:rsidRPr="00B62B59" w:rsidRDefault="004C56A7" w:rsidP="004C56A7">
      <w:pPr>
        <w:pStyle w:val="MELegal2"/>
      </w:pPr>
      <w:bookmarkStart w:id="2259" w:name="_Toc1644826"/>
      <w:bookmarkStart w:id="2260" w:name="_Toc1645038"/>
      <w:bookmarkStart w:id="2261" w:name="_Toc1647575"/>
      <w:bookmarkStart w:id="2262" w:name="_Toc1647773"/>
      <w:r w:rsidRPr="00B62B59">
        <w:t>Application of the clause</w:t>
      </w:r>
      <w:bookmarkEnd w:id="2259"/>
      <w:bookmarkEnd w:id="2260"/>
      <w:bookmarkEnd w:id="2261"/>
      <w:bookmarkEnd w:id="2262"/>
    </w:p>
    <w:p w14:paraId="459F9D32" w14:textId="0D011FE9" w:rsidR="004C56A7" w:rsidRPr="00B62B59" w:rsidRDefault="004C56A7" w:rsidP="004C56A7">
      <w:pPr>
        <w:ind w:left="680"/>
      </w:pPr>
      <w:r w:rsidRPr="00B62B59">
        <w:t>This clause </w:t>
      </w:r>
      <w:r>
        <w:fldChar w:fldCharType="begin"/>
      </w:r>
      <w:r>
        <w:instrText xml:space="preserve"> REF _Ref1646627 \w \h </w:instrText>
      </w:r>
      <w:r>
        <w:fldChar w:fldCharType="separate"/>
      </w:r>
      <w:r w:rsidR="007E5C1F">
        <w:t>26</w:t>
      </w:r>
      <w:r>
        <w:fldChar w:fldCharType="end"/>
      </w:r>
      <w:r w:rsidRPr="00B62B59">
        <w:t xml:space="preserve"> applies only where the </w:t>
      </w:r>
      <w:r>
        <w:t>Participant</w:t>
      </w:r>
      <w:r w:rsidRPr="00B62B59">
        <w:t xml:space="preserve"> deals with Personal Information when, and for the purpose of, </w:t>
      </w:r>
      <w:r>
        <w:t>performing the Project and for the period of the Designated Use</w:t>
      </w:r>
      <w:r w:rsidRPr="00B62B59">
        <w:t xml:space="preserve">, but does not derogate from any obligation the </w:t>
      </w:r>
      <w:r>
        <w:t>Participant</w:t>
      </w:r>
      <w:r w:rsidRPr="00B62B59">
        <w:t xml:space="preserve"> may have under Law or under this </w:t>
      </w:r>
      <w:r>
        <w:t>Agreement</w:t>
      </w:r>
      <w:r w:rsidRPr="00B62B59">
        <w:t xml:space="preserve"> in relation to the protection of Personal Information.</w:t>
      </w:r>
    </w:p>
    <w:p w14:paraId="175E552B" w14:textId="77777777" w:rsidR="004C56A7" w:rsidRPr="00B62B59" w:rsidRDefault="004C56A7" w:rsidP="004C56A7">
      <w:pPr>
        <w:pStyle w:val="MELegal2"/>
      </w:pPr>
      <w:bookmarkStart w:id="2263" w:name="_Toc1644827"/>
      <w:bookmarkStart w:id="2264" w:name="_Toc1645039"/>
      <w:bookmarkStart w:id="2265" w:name="_Toc1647576"/>
      <w:bookmarkStart w:id="2266" w:name="_Toc1647774"/>
      <w:r w:rsidRPr="00B62B59">
        <w:lastRenderedPageBreak/>
        <w:t>Definitions</w:t>
      </w:r>
      <w:bookmarkEnd w:id="2263"/>
      <w:bookmarkEnd w:id="2264"/>
      <w:bookmarkEnd w:id="2265"/>
      <w:bookmarkEnd w:id="2266"/>
    </w:p>
    <w:p w14:paraId="18F60979" w14:textId="3A59541F" w:rsidR="004C56A7" w:rsidRPr="00B62B59" w:rsidRDefault="004C56A7" w:rsidP="004C56A7">
      <w:pPr>
        <w:keepNext/>
        <w:ind w:left="680"/>
      </w:pPr>
      <w:r w:rsidRPr="00B62B59">
        <w:t>In this clause </w:t>
      </w:r>
      <w:r>
        <w:fldChar w:fldCharType="begin"/>
      </w:r>
      <w:r>
        <w:instrText xml:space="preserve"> REF _Ref1646628 \w \h </w:instrText>
      </w:r>
      <w:r>
        <w:fldChar w:fldCharType="separate"/>
      </w:r>
      <w:r w:rsidR="007E5C1F">
        <w:t>26</w:t>
      </w:r>
      <w:r>
        <w:fldChar w:fldCharType="end"/>
      </w:r>
      <w:r w:rsidRPr="00B62B59">
        <w:t>:</w:t>
      </w:r>
    </w:p>
    <w:p w14:paraId="31D618EF" w14:textId="77777777" w:rsidR="004C56A7" w:rsidRPr="00B62B59" w:rsidRDefault="004C56A7" w:rsidP="00433AE9">
      <w:pPr>
        <w:numPr>
          <w:ilvl w:val="3"/>
          <w:numId w:val="28"/>
        </w:numPr>
        <w:outlineLvl w:val="3"/>
        <w:rPr>
          <w:lang w:eastAsia="en-US" w:bidi="ar-SA"/>
        </w:rPr>
      </w:pPr>
      <w:r w:rsidRPr="00B62B59">
        <w:rPr>
          <w:b/>
        </w:rPr>
        <w:t>agency</w:t>
      </w:r>
      <w:r w:rsidRPr="00B62B59">
        <w:t xml:space="preserve"> has the meaning given </w:t>
      </w:r>
      <w:r>
        <w:t xml:space="preserve">in </w:t>
      </w:r>
      <w:r w:rsidRPr="00B62B59">
        <w:t>the</w:t>
      </w:r>
      <w:r w:rsidRPr="00B62B59">
        <w:rPr>
          <w:b/>
        </w:rPr>
        <w:t xml:space="preserve"> </w:t>
      </w:r>
      <w:r w:rsidRPr="008C3825">
        <w:t>Privacy Act</w:t>
      </w:r>
      <w:r w:rsidRPr="00B62B59">
        <w:t>;</w:t>
      </w:r>
    </w:p>
    <w:p w14:paraId="7D876894" w14:textId="77777777" w:rsidR="004C56A7" w:rsidRPr="00B62B59" w:rsidRDefault="004C56A7" w:rsidP="00433AE9">
      <w:pPr>
        <w:numPr>
          <w:ilvl w:val="3"/>
          <w:numId w:val="28"/>
        </w:numPr>
        <w:outlineLvl w:val="3"/>
      </w:pPr>
      <w:r w:rsidRPr="00B62B59">
        <w:rPr>
          <w:b/>
        </w:rPr>
        <w:t xml:space="preserve">Australian Privacy Principles </w:t>
      </w:r>
      <w:r w:rsidRPr="00340AD1">
        <w:t>or</w:t>
      </w:r>
      <w:r w:rsidRPr="00B62B59">
        <w:rPr>
          <w:b/>
        </w:rPr>
        <w:t xml:space="preserve"> APPs</w:t>
      </w:r>
      <w:r w:rsidRPr="00B62B59">
        <w:t xml:space="preserve"> has the meaning given in the Privacy Act;</w:t>
      </w:r>
    </w:p>
    <w:p w14:paraId="4EC3FB36" w14:textId="77777777" w:rsidR="004C56A7" w:rsidRPr="00B62B59" w:rsidRDefault="004C56A7" w:rsidP="00433AE9">
      <w:pPr>
        <w:numPr>
          <w:ilvl w:val="3"/>
          <w:numId w:val="28"/>
        </w:numPr>
        <w:outlineLvl w:val="3"/>
      </w:pPr>
      <w:r w:rsidRPr="00B62B59">
        <w:rPr>
          <w:b/>
        </w:rPr>
        <w:t xml:space="preserve">Privacy Commissioner </w:t>
      </w:r>
      <w:r w:rsidRPr="00B62B59">
        <w:t xml:space="preserve">and </w:t>
      </w:r>
      <w:r w:rsidRPr="00B62B59">
        <w:rPr>
          <w:b/>
        </w:rPr>
        <w:t>Information Commissioner</w:t>
      </w:r>
      <w:r w:rsidRPr="00B62B59">
        <w:t xml:space="preserve"> have the meanings given in the </w:t>
      </w:r>
      <w:r w:rsidRPr="00B62B59">
        <w:rPr>
          <w:i/>
        </w:rPr>
        <w:t xml:space="preserve">Australian Information Commissioner Act 2010 </w:t>
      </w:r>
      <w:r w:rsidRPr="00B62B59">
        <w:t xml:space="preserve">(Cth); </w:t>
      </w:r>
    </w:p>
    <w:p w14:paraId="4F8933C9" w14:textId="77777777" w:rsidR="004C56A7" w:rsidRPr="00B62B59" w:rsidRDefault="004C56A7" w:rsidP="00433AE9">
      <w:pPr>
        <w:numPr>
          <w:ilvl w:val="3"/>
          <w:numId w:val="28"/>
        </w:numPr>
        <w:outlineLvl w:val="3"/>
      </w:pPr>
      <w:r w:rsidRPr="00B62B59">
        <w:rPr>
          <w:b/>
        </w:rPr>
        <w:t>Privacy Incident</w:t>
      </w:r>
      <w:r w:rsidRPr="00B62B59">
        <w:t xml:space="preserve"> means any actual, apparent, suspected or anticipated:</w:t>
      </w:r>
    </w:p>
    <w:p w14:paraId="5D9498CF" w14:textId="77777777" w:rsidR="004C56A7" w:rsidRPr="00B62B59" w:rsidRDefault="004C56A7" w:rsidP="00433AE9">
      <w:pPr>
        <w:numPr>
          <w:ilvl w:val="4"/>
          <w:numId w:val="28"/>
        </w:numPr>
        <w:outlineLvl w:val="4"/>
      </w:pPr>
      <w:r w:rsidRPr="00B62B59">
        <w:t>misuse or loss of, interference with or unauthorised access to, modification of or disclosure of Personal Information;</w:t>
      </w:r>
    </w:p>
    <w:p w14:paraId="28B72188" w14:textId="75E8EB15" w:rsidR="004C56A7" w:rsidRDefault="004C56A7" w:rsidP="00433AE9">
      <w:pPr>
        <w:numPr>
          <w:ilvl w:val="4"/>
          <w:numId w:val="28"/>
        </w:numPr>
        <w:outlineLvl w:val="4"/>
      </w:pPr>
      <w:r w:rsidRPr="00B62B59">
        <w:t>breach of clause </w:t>
      </w:r>
      <w:r>
        <w:fldChar w:fldCharType="begin"/>
      </w:r>
      <w:r>
        <w:instrText xml:space="preserve"> REF _Ref1646629 \w \h </w:instrText>
      </w:r>
      <w:r>
        <w:fldChar w:fldCharType="separate"/>
      </w:r>
      <w:r w:rsidR="007E5C1F">
        <w:t>26</w:t>
      </w:r>
      <w:r>
        <w:fldChar w:fldCharType="end"/>
      </w:r>
      <w:r w:rsidRPr="00B62B59">
        <w:t>; or</w:t>
      </w:r>
      <w:r>
        <w:t xml:space="preserve"> </w:t>
      </w:r>
    </w:p>
    <w:p w14:paraId="148E1A34" w14:textId="77777777" w:rsidR="004C56A7" w:rsidRDefault="004C56A7" w:rsidP="00433AE9">
      <w:pPr>
        <w:numPr>
          <w:ilvl w:val="4"/>
          <w:numId w:val="28"/>
        </w:numPr>
        <w:outlineLvl w:val="4"/>
      </w:pPr>
      <w:r w:rsidRPr="00B62B59">
        <w:t>request, complaint or enquiry made by a regulatory authority or individual to whom the Personal Information relates in relation to the handling of Personal Information</w:t>
      </w:r>
      <w:r>
        <w:t>,</w:t>
      </w:r>
    </w:p>
    <w:p w14:paraId="2A8FEE6B" w14:textId="77777777" w:rsidR="004C56A7" w:rsidRPr="00B62B59" w:rsidRDefault="004C56A7" w:rsidP="004C56A7">
      <w:pPr>
        <w:ind w:left="1418"/>
      </w:pPr>
      <w:r>
        <w:t>and includes an 'eligible data breach' as defined in the Privacy Act</w:t>
      </w:r>
      <w:r w:rsidRPr="00B62B59">
        <w:t xml:space="preserve">; and </w:t>
      </w:r>
    </w:p>
    <w:p w14:paraId="6EBA5B2E" w14:textId="77777777" w:rsidR="004C56A7" w:rsidRPr="00B62B59" w:rsidRDefault="004C56A7" w:rsidP="00433AE9">
      <w:pPr>
        <w:numPr>
          <w:ilvl w:val="3"/>
          <w:numId w:val="28"/>
        </w:numPr>
        <w:outlineLvl w:val="3"/>
      </w:pPr>
      <w:r w:rsidRPr="00B62B59">
        <w:rPr>
          <w:b/>
        </w:rPr>
        <w:t xml:space="preserve">registered APP code </w:t>
      </w:r>
      <w:r w:rsidRPr="00B62B59">
        <w:t xml:space="preserve">has the meaning given in the Privacy Act. </w:t>
      </w:r>
    </w:p>
    <w:p w14:paraId="7E48EB85" w14:textId="77777777" w:rsidR="004C56A7" w:rsidRPr="00B62B59" w:rsidRDefault="004C56A7" w:rsidP="004C56A7">
      <w:pPr>
        <w:pStyle w:val="MELegal2"/>
      </w:pPr>
      <w:bookmarkStart w:id="2267" w:name="_Toc1644828"/>
      <w:bookmarkStart w:id="2268" w:name="_Toc1645040"/>
      <w:bookmarkStart w:id="2269" w:name="_Toc1647577"/>
      <w:bookmarkStart w:id="2270" w:name="_Toc1647775"/>
      <w:r w:rsidRPr="00B62B59">
        <w:t>Obligations</w:t>
      </w:r>
      <w:bookmarkEnd w:id="2267"/>
      <w:bookmarkEnd w:id="2268"/>
      <w:bookmarkEnd w:id="2269"/>
      <w:bookmarkEnd w:id="2270"/>
    </w:p>
    <w:p w14:paraId="4E80383D" w14:textId="77777777" w:rsidR="004C56A7" w:rsidRPr="00B62B59" w:rsidRDefault="004C56A7" w:rsidP="004C56A7">
      <w:pPr>
        <w:keepNext/>
        <w:ind w:left="680"/>
      </w:pPr>
      <w:r w:rsidRPr="00B62B59">
        <w:t xml:space="preserve">The </w:t>
      </w:r>
      <w:r>
        <w:t>Participant</w:t>
      </w:r>
      <w:r w:rsidRPr="00B62B59">
        <w:t xml:space="preserve"> acknowledges that it </w:t>
      </w:r>
      <w:r>
        <w:t xml:space="preserve">may be treated as </w:t>
      </w:r>
      <w:r w:rsidRPr="00B62B59">
        <w:t xml:space="preserve">a ‘contracted </w:t>
      </w:r>
      <w:r>
        <w:t>service provider</w:t>
      </w:r>
      <w:r w:rsidRPr="00B62B59">
        <w:t>’ within the meaning of section 6 o</w:t>
      </w:r>
      <w:r>
        <w:t>f the Privacy Act, and agrees</w:t>
      </w:r>
      <w:r w:rsidRPr="00B62B59">
        <w:t>:</w:t>
      </w:r>
    </w:p>
    <w:p w14:paraId="27FA5DCB" w14:textId="77777777" w:rsidR="004C56A7" w:rsidRPr="00B62B59" w:rsidRDefault="004C56A7" w:rsidP="004C56A7">
      <w:pPr>
        <w:pStyle w:val="MELegal3"/>
        <w:rPr>
          <w:lang w:eastAsia="en-US" w:bidi="ar-SA"/>
        </w:rPr>
      </w:pPr>
      <w:r w:rsidRPr="00B62B59">
        <w:rPr>
          <w:lang w:eastAsia="en-US" w:bidi="ar-SA"/>
        </w:rPr>
        <w:t>to u</w:t>
      </w:r>
      <w:r w:rsidRPr="00922EC9">
        <w:rPr>
          <w:szCs w:val="20"/>
          <w:lang w:eastAsia="en-US" w:bidi="ar-SA"/>
        </w:rPr>
        <w:t>se or disclose Personal Information obtained during the course of</w:t>
      </w:r>
      <w:r w:rsidRPr="00340AD1">
        <w:rPr>
          <w:szCs w:val="20"/>
          <w:lang w:eastAsia="en-US" w:bidi="ar-SA"/>
        </w:rPr>
        <w:t xml:space="preserve"> performing the Project</w:t>
      </w:r>
      <w:r>
        <w:rPr>
          <w:szCs w:val="20"/>
          <w:lang w:eastAsia="en-US" w:bidi="ar-SA"/>
        </w:rPr>
        <w:t xml:space="preserve"> or otherwise under or in connection with this Agreement</w:t>
      </w:r>
      <w:r w:rsidRPr="00B62B59">
        <w:rPr>
          <w:lang w:eastAsia="en-US" w:bidi="ar-SA"/>
        </w:rPr>
        <w:t xml:space="preserve">, only for the purposes of this </w:t>
      </w:r>
      <w:r>
        <w:rPr>
          <w:lang w:eastAsia="en-US" w:bidi="ar-SA"/>
        </w:rPr>
        <w:t>Agreement</w:t>
      </w:r>
      <w:r w:rsidRPr="00B62B59">
        <w:rPr>
          <w:lang w:eastAsia="en-US" w:bidi="ar-SA"/>
        </w:rPr>
        <w:t>;</w:t>
      </w:r>
    </w:p>
    <w:p w14:paraId="4AED0239" w14:textId="77777777" w:rsidR="004C56A7" w:rsidRPr="00B62B59" w:rsidRDefault="004C56A7" w:rsidP="004C56A7">
      <w:pPr>
        <w:pStyle w:val="MELegal3"/>
        <w:rPr>
          <w:lang w:eastAsia="en-US"/>
        </w:rPr>
      </w:pPr>
      <w:r>
        <w:rPr>
          <w:lang w:eastAsia="en-US" w:bidi="ar-SA"/>
        </w:rPr>
        <w:t xml:space="preserve">to </w:t>
      </w:r>
      <w:r w:rsidRPr="00B62B59">
        <w:rPr>
          <w:lang w:eastAsia="en-US" w:bidi="ar-SA"/>
        </w:rPr>
        <w:t xml:space="preserve">maintain reasonable safeguards against loss, unauthorised access, use, modification or disclosure and other misuse of Personal Information held in connection with </w:t>
      </w:r>
      <w:r w:rsidRPr="00B62B59">
        <w:t xml:space="preserve">this </w:t>
      </w:r>
      <w:r>
        <w:t>Agreement</w:t>
      </w:r>
      <w:r w:rsidRPr="00B62B59">
        <w:rPr>
          <w:lang w:eastAsia="en-US" w:bidi="ar-SA"/>
        </w:rPr>
        <w:t xml:space="preserve">; </w:t>
      </w:r>
    </w:p>
    <w:p w14:paraId="017B1782" w14:textId="77777777" w:rsidR="004C56A7" w:rsidRPr="00B62B59" w:rsidRDefault="004C56A7" w:rsidP="004C56A7">
      <w:pPr>
        <w:pStyle w:val="MELegal3"/>
        <w:rPr>
          <w:lang w:eastAsia="en-US" w:bidi="ar-SA"/>
        </w:rPr>
      </w:pPr>
      <w:r w:rsidRPr="00B62B59">
        <w:rPr>
          <w:lang w:eastAsia="en-US" w:bidi="ar-SA"/>
        </w:rPr>
        <w:t>not to do any act or engage in any practice that would breach an APP, if done or engaged in by an agency;</w:t>
      </w:r>
    </w:p>
    <w:p w14:paraId="6A417EB0" w14:textId="34326DC4" w:rsidR="004C56A7" w:rsidRPr="00B62B59" w:rsidRDefault="004C56A7" w:rsidP="004C56A7">
      <w:pPr>
        <w:pStyle w:val="MELegal3"/>
        <w:rPr>
          <w:lang w:eastAsia="en-US" w:bidi="ar-SA"/>
        </w:rPr>
      </w:pPr>
      <w:r w:rsidRPr="00B62B59">
        <w:rPr>
          <w:lang w:eastAsia="en-US" w:bidi="ar-SA"/>
        </w:rPr>
        <w:t xml:space="preserve">to carry out and discharge the obligations contained in the APPs </w:t>
      </w:r>
      <w:r>
        <w:t xml:space="preserve">and </w:t>
      </w:r>
      <w:r w:rsidRPr="005A3835">
        <w:t>comply with any directions, rules, guidelines, determinations or recommendations of the Information Commissioner or the Privacy Commissioner, to the extent that they are not inconsistent with the requirements of this clause </w:t>
      </w:r>
      <w:r>
        <w:fldChar w:fldCharType="begin"/>
      </w:r>
      <w:r>
        <w:instrText xml:space="preserve"> REF _Ref1646630 \w \h </w:instrText>
      </w:r>
      <w:r>
        <w:fldChar w:fldCharType="separate"/>
      </w:r>
      <w:r w:rsidR="007E5C1F">
        <w:t>26</w:t>
      </w:r>
      <w:r>
        <w:fldChar w:fldCharType="end"/>
      </w:r>
      <w:r w:rsidRPr="00B62B59">
        <w:rPr>
          <w:lang w:eastAsia="en-US" w:bidi="ar-SA"/>
        </w:rPr>
        <w:t>;</w:t>
      </w:r>
    </w:p>
    <w:p w14:paraId="6DA60312" w14:textId="4356CAEC" w:rsidR="004C56A7" w:rsidRPr="00B62B59" w:rsidRDefault="004C56A7" w:rsidP="004C56A7">
      <w:pPr>
        <w:pStyle w:val="MELegal3"/>
        <w:rPr>
          <w:lang w:eastAsia="en-US" w:bidi="ar-SA"/>
        </w:rPr>
      </w:pPr>
      <w:r w:rsidRPr="00B62B59">
        <w:rPr>
          <w:lang w:eastAsia="en-US" w:bidi="ar-SA"/>
        </w:rPr>
        <w:t xml:space="preserve">to immediately notify </w:t>
      </w:r>
      <w:r>
        <w:rPr>
          <w:lang w:eastAsia="en-US" w:bidi="ar-SA"/>
        </w:rPr>
        <w:t>the Department</w:t>
      </w:r>
      <w:r w:rsidRPr="00B62B59">
        <w:rPr>
          <w:lang w:eastAsia="en-US" w:bidi="ar-SA"/>
        </w:rPr>
        <w:t xml:space="preserve"> if the </w:t>
      </w:r>
      <w:r>
        <w:rPr>
          <w:lang w:eastAsia="en-US" w:bidi="ar-SA"/>
        </w:rPr>
        <w:t>Participant</w:t>
      </w:r>
      <w:r w:rsidRPr="00B62B59">
        <w:rPr>
          <w:lang w:eastAsia="en-US" w:bidi="ar-SA"/>
        </w:rPr>
        <w:t xml:space="preserve"> becomes aware of a breach or possible breach of any of the obligations contained in, or referred to in, this </w:t>
      </w:r>
      <w:r w:rsidRPr="00B62B59">
        <w:t>clause </w:t>
      </w:r>
      <w:r>
        <w:fldChar w:fldCharType="begin"/>
      </w:r>
      <w:r>
        <w:instrText xml:space="preserve"> REF _Ref1646631 \w \h </w:instrText>
      </w:r>
      <w:r>
        <w:fldChar w:fldCharType="separate"/>
      </w:r>
      <w:r w:rsidR="007E5C1F">
        <w:t>26</w:t>
      </w:r>
      <w:r>
        <w:fldChar w:fldCharType="end"/>
      </w:r>
      <w:r w:rsidRPr="00B62B59">
        <w:rPr>
          <w:lang w:eastAsia="en-US" w:bidi="ar-SA"/>
        </w:rPr>
        <w:t xml:space="preserve">, whether by the </w:t>
      </w:r>
      <w:r>
        <w:rPr>
          <w:lang w:eastAsia="en-US" w:bidi="ar-SA"/>
        </w:rPr>
        <w:t>Participant</w:t>
      </w:r>
      <w:r w:rsidRPr="00B62B59">
        <w:rPr>
          <w:lang w:eastAsia="en-US" w:bidi="ar-SA"/>
        </w:rPr>
        <w:t xml:space="preserve"> or any subcontractor;</w:t>
      </w:r>
      <w:r>
        <w:rPr>
          <w:lang w:eastAsia="en-US" w:bidi="ar-SA"/>
        </w:rPr>
        <w:t xml:space="preserve"> and </w:t>
      </w:r>
    </w:p>
    <w:p w14:paraId="14D0CCBE" w14:textId="77777777" w:rsidR="004C56A7" w:rsidRPr="00B62B59" w:rsidRDefault="004C56A7" w:rsidP="004C56A7">
      <w:pPr>
        <w:pStyle w:val="MELegal3"/>
        <w:rPr>
          <w:lang w:eastAsia="en-US" w:bidi="ar-SA"/>
        </w:rPr>
      </w:pPr>
      <w:r w:rsidRPr="00B62B59">
        <w:rPr>
          <w:lang w:eastAsia="en-US" w:bidi="ar-SA"/>
        </w:rPr>
        <w:t xml:space="preserve">not to disclose any Personal Information held in relation to </w:t>
      </w:r>
      <w:r w:rsidRPr="00B62B59">
        <w:t xml:space="preserve">this </w:t>
      </w:r>
      <w:r>
        <w:t>Agreement</w:t>
      </w:r>
      <w:r w:rsidRPr="00B62B59">
        <w:t xml:space="preserve"> </w:t>
      </w:r>
      <w:r w:rsidRPr="00B62B59">
        <w:rPr>
          <w:lang w:eastAsia="en-US" w:bidi="ar-SA"/>
        </w:rPr>
        <w:t xml:space="preserve">to an overseas recipient, without the written prior consent of </w:t>
      </w:r>
      <w:r>
        <w:rPr>
          <w:lang w:eastAsia="en-US" w:bidi="ar-SA"/>
        </w:rPr>
        <w:t>the Department</w:t>
      </w:r>
      <w:r w:rsidRPr="00B62B59">
        <w:rPr>
          <w:lang w:eastAsia="en-US" w:bidi="ar-SA"/>
        </w:rPr>
        <w:t>.</w:t>
      </w:r>
    </w:p>
    <w:p w14:paraId="294B4A99" w14:textId="77777777" w:rsidR="004C56A7" w:rsidRPr="00B62B59" w:rsidRDefault="004C56A7" w:rsidP="004C56A7">
      <w:pPr>
        <w:pStyle w:val="MELegal2"/>
      </w:pPr>
      <w:bookmarkStart w:id="2271" w:name="_Ref1478249"/>
      <w:bookmarkStart w:id="2272" w:name="_Toc1644829"/>
      <w:bookmarkStart w:id="2273" w:name="_Toc1645041"/>
      <w:bookmarkStart w:id="2274" w:name="_Toc1647578"/>
      <w:bookmarkStart w:id="2275" w:name="_Toc1647776"/>
      <w:r w:rsidRPr="00B62B59">
        <w:t>Privacy Incidents</w:t>
      </w:r>
      <w:bookmarkEnd w:id="2271"/>
      <w:bookmarkEnd w:id="2272"/>
      <w:bookmarkEnd w:id="2273"/>
      <w:bookmarkEnd w:id="2274"/>
      <w:bookmarkEnd w:id="2275"/>
      <w:r w:rsidRPr="00B62B59">
        <w:t xml:space="preserve"> </w:t>
      </w:r>
    </w:p>
    <w:p w14:paraId="4879A48D" w14:textId="77777777" w:rsidR="004C56A7" w:rsidRPr="00B62B59" w:rsidRDefault="004C56A7" w:rsidP="004C56A7">
      <w:pPr>
        <w:ind w:left="680"/>
      </w:pPr>
      <w:r w:rsidRPr="00B62B59">
        <w:t xml:space="preserve">Without limiting any other term of this </w:t>
      </w:r>
      <w:r>
        <w:t>Agreement</w:t>
      </w:r>
      <w:r w:rsidRPr="00B62B59">
        <w:t xml:space="preserve">, if a Privacy Incident occurs, then the </w:t>
      </w:r>
      <w:r>
        <w:t>Participant</w:t>
      </w:r>
      <w:r w:rsidRPr="00B62B59">
        <w:t xml:space="preserve"> must:</w:t>
      </w:r>
    </w:p>
    <w:p w14:paraId="7DAA8E4F" w14:textId="77777777" w:rsidR="004C56A7" w:rsidRPr="00B62B59" w:rsidRDefault="004C56A7" w:rsidP="004C56A7">
      <w:pPr>
        <w:pStyle w:val="MELegal3"/>
        <w:rPr>
          <w:lang w:eastAsia="en-US" w:bidi="ar-SA"/>
        </w:rPr>
      </w:pPr>
      <w:r w:rsidRPr="00B62B59">
        <w:rPr>
          <w:lang w:eastAsia="en-US" w:bidi="ar-SA"/>
        </w:rPr>
        <w:t xml:space="preserve">immediately notify </w:t>
      </w:r>
      <w:r>
        <w:rPr>
          <w:lang w:eastAsia="en-US" w:bidi="ar-SA"/>
        </w:rPr>
        <w:t>the Department</w:t>
      </w:r>
      <w:r w:rsidRPr="00B62B59">
        <w:rPr>
          <w:lang w:eastAsia="en-US" w:bidi="ar-SA"/>
        </w:rPr>
        <w:t>; and</w:t>
      </w:r>
    </w:p>
    <w:p w14:paraId="13226BC8" w14:textId="77777777" w:rsidR="004C56A7" w:rsidRPr="00B62B59" w:rsidRDefault="004C56A7" w:rsidP="004C56A7">
      <w:pPr>
        <w:pStyle w:val="MELegal3"/>
        <w:rPr>
          <w:lang w:eastAsia="en-US" w:bidi="ar-SA"/>
        </w:rPr>
      </w:pPr>
      <w:r w:rsidRPr="00B62B59">
        <w:rPr>
          <w:lang w:eastAsia="en-US" w:bidi="ar-SA"/>
        </w:rPr>
        <w:t xml:space="preserve">do all things required by </w:t>
      </w:r>
      <w:r>
        <w:rPr>
          <w:lang w:eastAsia="en-US" w:bidi="ar-SA"/>
        </w:rPr>
        <w:t>the Department</w:t>
      </w:r>
      <w:r w:rsidRPr="00B62B59">
        <w:rPr>
          <w:lang w:eastAsia="en-US" w:bidi="ar-SA"/>
        </w:rPr>
        <w:t xml:space="preserve"> in relation to that Privacy Incident. </w:t>
      </w:r>
    </w:p>
    <w:p w14:paraId="2A8D8D88" w14:textId="77777777" w:rsidR="004C56A7" w:rsidRPr="00B62B59" w:rsidRDefault="004C56A7" w:rsidP="004C56A7">
      <w:pPr>
        <w:pStyle w:val="MELegal2"/>
        <w:keepLines/>
      </w:pPr>
      <w:bookmarkStart w:id="2276" w:name="_Toc1644830"/>
      <w:bookmarkStart w:id="2277" w:name="_Toc1645042"/>
      <w:bookmarkStart w:id="2278" w:name="_Toc1647579"/>
      <w:bookmarkStart w:id="2279" w:name="_Toc1647777"/>
      <w:r w:rsidRPr="00B62B59">
        <w:t>Data breach investigations</w:t>
      </w:r>
      <w:bookmarkEnd w:id="2276"/>
      <w:bookmarkEnd w:id="2277"/>
      <w:bookmarkEnd w:id="2278"/>
      <w:bookmarkEnd w:id="2279"/>
    </w:p>
    <w:p w14:paraId="137B64E3" w14:textId="77777777" w:rsidR="004C56A7" w:rsidRPr="00B62B59" w:rsidRDefault="004C56A7" w:rsidP="004C56A7">
      <w:pPr>
        <w:keepNext/>
        <w:keepLines/>
        <w:ind w:left="680"/>
      </w:pPr>
      <w:r w:rsidRPr="00B62B59">
        <w:t>If:</w:t>
      </w:r>
    </w:p>
    <w:p w14:paraId="7FDA2111" w14:textId="77777777" w:rsidR="004C56A7" w:rsidRPr="00B62B59" w:rsidRDefault="004C56A7" w:rsidP="004C56A7">
      <w:pPr>
        <w:pStyle w:val="MELegal3"/>
        <w:rPr>
          <w:lang w:eastAsia="en-US" w:bidi="ar-SA"/>
        </w:rPr>
      </w:pPr>
      <w:r>
        <w:rPr>
          <w:lang w:eastAsia="en-US" w:bidi="ar-SA"/>
        </w:rPr>
        <w:t>the Department</w:t>
      </w:r>
      <w:r w:rsidRPr="00B62B59">
        <w:rPr>
          <w:lang w:eastAsia="en-US" w:bidi="ar-SA"/>
        </w:rPr>
        <w:t xml:space="preserve"> becomes aware, or suspects, that a Privacy Incident has occurred; or</w:t>
      </w:r>
    </w:p>
    <w:p w14:paraId="6E3389C0" w14:textId="4D8FFD22" w:rsidR="004C56A7" w:rsidRPr="00B62B59" w:rsidRDefault="004C56A7" w:rsidP="004C56A7">
      <w:pPr>
        <w:pStyle w:val="MELegal3"/>
        <w:rPr>
          <w:lang w:eastAsia="en-US" w:bidi="ar-SA"/>
        </w:rPr>
      </w:pPr>
      <w:r w:rsidRPr="00B62B59">
        <w:rPr>
          <w:lang w:eastAsia="en-US" w:bidi="ar-SA"/>
        </w:rPr>
        <w:t xml:space="preserve">the </w:t>
      </w:r>
      <w:r>
        <w:rPr>
          <w:lang w:eastAsia="en-US" w:bidi="ar-SA"/>
        </w:rPr>
        <w:t>Participant</w:t>
      </w:r>
      <w:r w:rsidRPr="00B62B59">
        <w:rPr>
          <w:lang w:eastAsia="en-US" w:bidi="ar-SA"/>
        </w:rPr>
        <w:t xml:space="preserve"> has (or ought to have) notified </w:t>
      </w:r>
      <w:r>
        <w:rPr>
          <w:lang w:eastAsia="en-US" w:bidi="ar-SA"/>
        </w:rPr>
        <w:t>the Department</w:t>
      </w:r>
      <w:r w:rsidRPr="00B62B59">
        <w:rPr>
          <w:lang w:eastAsia="en-US" w:bidi="ar-SA"/>
        </w:rPr>
        <w:t xml:space="preserve"> of a Privacy Incident in accordance with clause </w:t>
      </w:r>
      <w:r>
        <w:rPr>
          <w:lang w:eastAsia="en-US" w:bidi="ar-SA"/>
        </w:rPr>
        <w:fldChar w:fldCharType="begin"/>
      </w:r>
      <w:r>
        <w:rPr>
          <w:lang w:eastAsia="en-US" w:bidi="ar-SA"/>
        </w:rPr>
        <w:instrText xml:space="preserve"> REF _Ref1478249 \w \h </w:instrText>
      </w:r>
      <w:r>
        <w:rPr>
          <w:lang w:eastAsia="en-US" w:bidi="ar-SA"/>
        </w:rPr>
      </w:r>
      <w:r>
        <w:rPr>
          <w:lang w:eastAsia="en-US" w:bidi="ar-SA"/>
        </w:rPr>
        <w:fldChar w:fldCharType="separate"/>
      </w:r>
      <w:r w:rsidR="007E5C1F">
        <w:rPr>
          <w:lang w:eastAsia="en-US" w:bidi="ar-SA"/>
        </w:rPr>
        <w:t>26.4</w:t>
      </w:r>
      <w:r>
        <w:rPr>
          <w:lang w:eastAsia="en-US" w:bidi="ar-SA"/>
        </w:rPr>
        <w:fldChar w:fldCharType="end"/>
      </w:r>
      <w:r w:rsidRPr="00B62B59">
        <w:rPr>
          <w:lang w:eastAsia="en-US" w:bidi="ar-SA"/>
        </w:rPr>
        <w:t xml:space="preserve">, </w:t>
      </w:r>
    </w:p>
    <w:p w14:paraId="4A387F43" w14:textId="77777777" w:rsidR="004C56A7" w:rsidRPr="00B62B59" w:rsidRDefault="004C56A7" w:rsidP="004C56A7">
      <w:pPr>
        <w:ind w:left="680"/>
      </w:pPr>
      <w:r w:rsidRPr="00B62B59">
        <w:t xml:space="preserve">then the </w:t>
      </w:r>
      <w:r>
        <w:t>Participant</w:t>
      </w:r>
      <w:r w:rsidRPr="00B62B59">
        <w:t xml:space="preserve"> must:</w:t>
      </w:r>
    </w:p>
    <w:p w14:paraId="7477188F" w14:textId="77777777" w:rsidR="004C56A7" w:rsidRPr="00B62B59" w:rsidRDefault="004C56A7" w:rsidP="004C56A7">
      <w:pPr>
        <w:pStyle w:val="MELegal3"/>
        <w:rPr>
          <w:lang w:eastAsia="en-US" w:bidi="ar-SA"/>
        </w:rPr>
      </w:pPr>
      <w:r w:rsidRPr="00B62B59">
        <w:rPr>
          <w:lang w:eastAsia="en-US" w:bidi="ar-SA"/>
        </w:rPr>
        <w:lastRenderedPageBreak/>
        <w:t xml:space="preserve">immediately disclose to </w:t>
      </w:r>
      <w:r>
        <w:rPr>
          <w:lang w:eastAsia="en-US" w:bidi="ar-SA"/>
        </w:rPr>
        <w:t>the Department</w:t>
      </w:r>
      <w:r w:rsidRPr="00B62B59">
        <w:rPr>
          <w:lang w:eastAsia="en-US" w:bidi="ar-SA"/>
        </w:rPr>
        <w:t xml:space="preserve"> all information relevant to that actual or suspected Privacy Incident (including all relevant information about the processes, procedures, protocols, and security practices and procedures used in the performance of </w:t>
      </w:r>
      <w:r>
        <w:rPr>
          <w:lang w:eastAsia="en-US" w:bidi="ar-SA"/>
        </w:rPr>
        <w:t>the Project</w:t>
      </w:r>
      <w:r w:rsidRPr="00B62B59">
        <w:rPr>
          <w:lang w:eastAsia="en-US" w:bidi="ar-SA"/>
        </w:rPr>
        <w:t>);</w:t>
      </w:r>
    </w:p>
    <w:p w14:paraId="17F62362" w14:textId="77777777" w:rsidR="004C56A7" w:rsidRPr="00B62B59" w:rsidRDefault="004C56A7" w:rsidP="004C56A7">
      <w:pPr>
        <w:pStyle w:val="MELegal3"/>
        <w:rPr>
          <w:lang w:eastAsia="en-US" w:bidi="ar-SA"/>
        </w:rPr>
      </w:pPr>
      <w:r w:rsidRPr="00B62B59">
        <w:rPr>
          <w:lang w:eastAsia="en-US" w:bidi="ar-SA"/>
        </w:rPr>
        <w:t xml:space="preserve">co-operate with </w:t>
      </w:r>
      <w:r>
        <w:rPr>
          <w:lang w:eastAsia="en-US" w:bidi="ar-SA"/>
        </w:rPr>
        <w:t>the Department</w:t>
      </w:r>
      <w:r w:rsidRPr="00B62B59">
        <w:rPr>
          <w:lang w:eastAsia="en-US" w:bidi="ar-SA"/>
        </w:rPr>
        <w:t xml:space="preserve"> in investigating whether a Privacy Incident has occurred and the circumstances surrounding the Privacy Incident; and</w:t>
      </w:r>
    </w:p>
    <w:p w14:paraId="58B81CC6" w14:textId="77777777" w:rsidR="004C56A7" w:rsidRPr="00B62B59" w:rsidRDefault="004C56A7" w:rsidP="004C56A7">
      <w:pPr>
        <w:pStyle w:val="MELegal3"/>
        <w:rPr>
          <w:lang w:eastAsia="en-US" w:bidi="ar-SA"/>
        </w:rPr>
      </w:pPr>
      <w:r w:rsidRPr="00B62B59">
        <w:rPr>
          <w:lang w:eastAsia="en-US" w:bidi="ar-SA"/>
        </w:rPr>
        <w:t xml:space="preserve">provide </w:t>
      </w:r>
      <w:r>
        <w:rPr>
          <w:lang w:eastAsia="en-US" w:bidi="ar-SA"/>
        </w:rPr>
        <w:t>the Department</w:t>
      </w:r>
      <w:r w:rsidRPr="00B62B59">
        <w:rPr>
          <w:lang w:eastAsia="en-US" w:bidi="ar-SA"/>
        </w:rPr>
        <w:t xml:space="preserve"> with access to and copies of relevant records. </w:t>
      </w:r>
    </w:p>
    <w:p w14:paraId="2A34BE49" w14:textId="77777777" w:rsidR="004C56A7" w:rsidRPr="00B62B59" w:rsidRDefault="004C56A7" w:rsidP="004C56A7">
      <w:pPr>
        <w:pStyle w:val="MELegal2"/>
      </w:pPr>
      <w:bookmarkStart w:id="2280" w:name="_Ref1478300"/>
      <w:bookmarkStart w:id="2281" w:name="_Toc1644831"/>
      <w:bookmarkStart w:id="2282" w:name="_Toc1645043"/>
      <w:bookmarkStart w:id="2283" w:name="_Toc1647580"/>
      <w:bookmarkStart w:id="2284" w:name="_Toc1647778"/>
      <w:r w:rsidRPr="00B62B59">
        <w:t>Subcontracts</w:t>
      </w:r>
      <w:bookmarkEnd w:id="2280"/>
      <w:bookmarkEnd w:id="2281"/>
      <w:bookmarkEnd w:id="2282"/>
      <w:bookmarkEnd w:id="2283"/>
      <w:bookmarkEnd w:id="2284"/>
    </w:p>
    <w:p w14:paraId="4474AEA4" w14:textId="10E2FDE8" w:rsidR="004C56A7" w:rsidRPr="00B62B59" w:rsidRDefault="004C56A7" w:rsidP="004C56A7">
      <w:pPr>
        <w:ind w:left="680"/>
      </w:pPr>
      <w:r w:rsidRPr="00B62B59">
        <w:t xml:space="preserve">The </w:t>
      </w:r>
      <w:r>
        <w:t>Participant</w:t>
      </w:r>
      <w:r w:rsidRPr="00B62B59">
        <w:t xml:space="preserve"> must ensure that any subcontract entered into for the purpose of fulfilling its obligations under this </w:t>
      </w:r>
      <w:r>
        <w:t>Agreement</w:t>
      </w:r>
      <w:r w:rsidRPr="00B62B59">
        <w:t xml:space="preserve"> contains provisions to ensure that the subcontractor has the same awareness and obligations as the </w:t>
      </w:r>
      <w:r>
        <w:t>Participant</w:t>
      </w:r>
      <w:r w:rsidRPr="00B62B59">
        <w:t xml:space="preserve"> has under this clause </w:t>
      </w:r>
      <w:r>
        <w:fldChar w:fldCharType="begin"/>
      </w:r>
      <w:r>
        <w:instrText xml:space="preserve"> REF _Ref1646632 \w \h </w:instrText>
      </w:r>
      <w:r>
        <w:fldChar w:fldCharType="separate"/>
      </w:r>
      <w:r w:rsidR="007E5C1F">
        <w:t>26</w:t>
      </w:r>
      <w:r>
        <w:fldChar w:fldCharType="end"/>
      </w:r>
      <w:r w:rsidRPr="00B62B59">
        <w:t>, including the requirement in relation to subcontracts.</w:t>
      </w:r>
    </w:p>
    <w:p w14:paraId="4B5CA54A" w14:textId="77777777" w:rsidR="004C56A7" w:rsidRPr="00B62B59" w:rsidRDefault="004C56A7" w:rsidP="004C56A7">
      <w:pPr>
        <w:pStyle w:val="MELegal2"/>
      </w:pPr>
      <w:bookmarkStart w:id="2285" w:name="_Toc1644832"/>
      <w:bookmarkStart w:id="2286" w:name="_Toc1645044"/>
      <w:bookmarkStart w:id="2287" w:name="_Toc1647581"/>
      <w:bookmarkStart w:id="2288" w:name="_Toc1647779"/>
      <w:r w:rsidRPr="00B62B59">
        <w:t>Indemnity</w:t>
      </w:r>
      <w:bookmarkEnd w:id="2285"/>
      <w:bookmarkEnd w:id="2286"/>
      <w:bookmarkEnd w:id="2287"/>
      <w:bookmarkEnd w:id="2288"/>
    </w:p>
    <w:p w14:paraId="3C3DEE4F" w14:textId="4A01A30A" w:rsidR="004C56A7" w:rsidRPr="00B62B59" w:rsidRDefault="004C56A7" w:rsidP="004C56A7">
      <w:pPr>
        <w:ind w:left="680"/>
      </w:pPr>
      <w:r w:rsidRPr="00B62B59">
        <w:t xml:space="preserve">The </w:t>
      </w:r>
      <w:r>
        <w:t>Participant</w:t>
      </w:r>
      <w:r w:rsidRPr="00B62B59">
        <w:t xml:space="preserve"> agrees to indemnify </w:t>
      </w:r>
      <w:r>
        <w:t>the Department</w:t>
      </w:r>
      <w:r w:rsidRPr="00B62B59">
        <w:t xml:space="preserve"> in respect of any Loss suffered or incurred by </w:t>
      </w:r>
      <w:r>
        <w:t>the Department</w:t>
      </w:r>
      <w:r w:rsidRPr="00B62B59">
        <w:t xml:space="preserve"> which arises directly or indirectly from a breach of any of the obligations of the </w:t>
      </w:r>
      <w:r>
        <w:t>Participant</w:t>
      </w:r>
      <w:r w:rsidRPr="00B62B59">
        <w:t xml:space="preserve"> under this clause </w:t>
      </w:r>
      <w:r>
        <w:fldChar w:fldCharType="begin"/>
      </w:r>
      <w:r>
        <w:instrText xml:space="preserve"> REF _Ref1646633 \w \h </w:instrText>
      </w:r>
      <w:r>
        <w:fldChar w:fldCharType="separate"/>
      </w:r>
      <w:r w:rsidR="007E5C1F">
        <w:t>26</w:t>
      </w:r>
      <w:r>
        <w:fldChar w:fldCharType="end"/>
      </w:r>
      <w:r w:rsidRPr="00B62B59">
        <w:t>, or a subcontractor under the subcontract provisions referred to in clause </w:t>
      </w:r>
      <w:r>
        <w:fldChar w:fldCharType="begin"/>
      </w:r>
      <w:r>
        <w:instrText xml:space="preserve"> REF _Ref1478300 \w \h </w:instrText>
      </w:r>
      <w:r>
        <w:fldChar w:fldCharType="separate"/>
      </w:r>
      <w:r w:rsidR="007E5C1F">
        <w:t>26.6</w:t>
      </w:r>
      <w:r>
        <w:fldChar w:fldCharType="end"/>
      </w:r>
      <w:r w:rsidRPr="00B62B59">
        <w:t>.</w:t>
      </w:r>
    </w:p>
    <w:p w14:paraId="2EEC3227" w14:textId="77777777" w:rsidR="004C56A7" w:rsidRDefault="004C56A7" w:rsidP="004C56A7">
      <w:pPr>
        <w:pStyle w:val="MELegal1"/>
      </w:pPr>
      <w:bookmarkStart w:id="2289" w:name="_Ref1573604"/>
      <w:bookmarkStart w:id="2290" w:name="_Toc1644833"/>
      <w:bookmarkStart w:id="2291" w:name="_Toc1645045"/>
      <w:bookmarkStart w:id="2292" w:name="_Toc1646740"/>
      <w:bookmarkStart w:id="2293" w:name="_Toc1647780"/>
      <w:bookmarkStart w:id="2294" w:name="_Toc4592543"/>
      <w:bookmarkStart w:id="2295" w:name="_Toc25675408"/>
      <w:bookmarkStart w:id="2296" w:name="_Toc25739518"/>
      <w:r>
        <w:t>Confidentiality</w:t>
      </w:r>
      <w:bookmarkEnd w:id="1936"/>
      <w:bookmarkEnd w:id="2289"/>
      <w:bookmarkEnd w:id="2290"/>
      <w:bookmarkEnd w:id="2291"/>
      <w:bookmarkEnd w:id="2292"/>
      <w:bookmarkEnd w:id="2293"/>
      <w:bookmarkEnd w:id="2294"/>
      <w:bookmarkEnd w:id="2295"/>
      <w:bookmarkEnd w:id="2296"/>
      <w:r>
        <w:t xml:space="preserve"> </w:t>
      </w:r>
      <w:bookmarkEnd w:id="1937"/>
      <w:bookmarkEnd w:id="1938"/>
      <w:bookmarkEnd w:id="1939"/>
      <w:bookmarkEnd w:id="1940"/>
      <w:bookmarkEnd w:id="1941"/>
    </w:p>
    <w:p w14:paraId="364CD9C3" w14:textId="77777777" w:rsidR="004C56A7" w:rsidRDefault="004C56A7" w:rsidP="004C56A7">
      <w:pPr>
        <w:pStyle w:val="MELegal2"/>
      </w:pPr>
      <w:bookmarkStart w:id="2297" w:name="_Toc970708"/>
      <w:bookmarkStart w:id="2298" w:name="_Toc971513"/>
      <w:bookmarkStart w:id="2299" w:name="_Toc1143511"/>
      <w:bookmarkStart w:id="2300" w:name="_Toc1644834"/>
      <w:bookmarkStart w:id="2301" w:name="_Toc1645046"/>
      <w:bookmarkStart w:id="2302" w:name="_Toc1647582"/>
      <w:bookmarkStart w:id="2303" w:name="_Toc1647781"/>
      <w:bookmarkStart w:id="2304" w:name="_DTBK2964"/>
      <w:bookmarkStart w:id="2305" w:name="_Ref886141"/>
      <w:bookmarkEnd w:id="1942"/>
      <w:r>
        <w:t>Confidential Information not to be disclosed</w:t>
      </w:r>
      <w:bookmarkEnd w:id="2297"/>
      <w:bookmarkEnd w:id="2298"/>
      <w:bookmarkEnd w:id="2299"/>
      <w:bookmarkEnd w:id="2300"/>
      <w:bookmarkEnd w:id="2301"/>
      <w:bookmarkEnd w:id="2302"/>
      <w:bookmarkEnd w:id="2303"/>
    </w:p>
    <w:p w14:paraId="3D4ACE47" w14:textId="2F5198DA" w:rsidR="00A50EE2" w:rsidRPr="008D1F0B" w:rsidRDefault="00A50EE2" w:rsidP="00A50EE2">
      <w:pPr>
        <w:pStyle w:val="MELegal3"/>
        <w:rPr>
          <w:lang w:eastAsia="en-US" w:bidi="ar-SA"/>
        </w:rPr>
      </w:pPr>
      <w:bookmarkStart w:id="2306" w:name="_Ref457155397"/>
      <w:bookmarkStart w:id="2307" w:name="_Toc528064635"/>
      <w:bookmarkStart w:id="2308" w:name="_Toc528157635"/>
      <w:bookmarkStart w:id="2309" w:name="_Toc970709"/>
      <w:bookmarkStart w:id="2310" w:name="_Toc971514"/>
      <w:bookmarkStart w:id="2311" w:name="_DTBK2965"/>
      <w:bookmarkEnd w:id="2304"/>
      <w:r w:rsidRPr="008D1F0B">
        <w:rPr>
          <w:lang w:eastAsia="en-US" w:bidi="ar-SA"/>
        </w:rPr>
        <w:t xml:space="preserve">The </w:t>
      </w:r>
      <w:r>
        <w:rPr>
          <w:lang w:eastAsia="en-US" w:bidi="ar-SA"/>
        </w:rPr>
        <w:t xml:space="preserve">Participant </w:t>
      </w:r>
      <w:r w:rsidRPr="008D1F0B">
        <w:rPr>
          <w:lang w:eastAsia="en-US" w:bidi="ar-SA"/>
        </w:rPr>
        <w:t xml:space="preserve">must not, in marking information supplied to </w:t>
      </w:r>
      <w:r>
        <w:rPr>
          <w:lang w:eastAsia="en-US" w:bidi="ar-SA"/>
        </w:rPr>
        <w:t>the Department</w:t>
      </w:r>
      <w:r w:rsidRPr="008D1F0B">
        <w:rPr>
          <w:lang w:eastAsia="en-US" w:bidi="ar-SA"/>
        </w:rPr>
        <w:t xml:space="preserve">, misuse the term </w:t>
      </w:r>
      <w:r w:rsidRPr="008D1F0B">
        <w:t>'Confidential</w:t>
      </w:r>
      <w:r w:rsidRPr="008D1F0B">
        <w:rPr>
          <w:lang w:eastAsia="en-US" w:bidi="ar-SA"/>
        </w:rPr>
        <w:t xml:space="preserve"> Information' or the </w:t>
      </w:r>
      <w:r>
        <w:rPr>
          <w:lang w:eastAsia="en-US" w:bidi="ar-SA"/>
        </w:rPr>
        <w:t>Participant</w:t>
      </w:r>
      <w:r w:rsidR="000B6AD6">
        <w:rPr>
          <w:lang w:eastAsia="en-US" w:bidi="ar-SA"/>
        </w:rPr>
        <w:t>'s equivalent.</w:t>
      </w:r>
      <w:r w:rsidRPr="008D1F0B">
        <w:rPr>
          <w:lang w:eastAsia="en-US" w:bidi="ar-SA"/>
        </w:rPr>
        <w:t xml:space="preserve"> The marking of information as 'Confidential Information' or equivalent is not determinative as to whether the information is Confidential Information for the purposes of this </w:t>
      </w:r>
      <w:r>
        <w:rPr>
          <w:lang w:eastAsia="en-US" w:bidi="ar-SA"/>
        </w:rPr>
        <w:t>Agreement</w:t>
      </w:r>
      <w:r w:rsidRPr="008D1F0B">
        <w:rPr>
          <w:lang w:eastAsia="en-US" w:bidi="ar-SA"/>
        </w:rPr>
        <w:t>.</w:t>
      </w:r>
      <w:bookmarkEnd w:id="2306"/>
      <w:bookmarkEnd w:id="2307"/>
      <w:bookmarkEnd w:id="2308"/>
    </w:p>
    <w:p w14:paraId="79D85BB9" w14:textId="7DB2890F" w:rsidR="00A50EE2" w:rsidRDefault="00A50EE2" w:rsidP="00A50EE2">
      <w:pPr>
        <w:pStyle w:val="MELegal3"/>
      </w:pPr>
      <w:r>
        <w:rPr>
          <w:lang w:eastAsia="en-US" w:bidi="ar-SA"/>
        </w:rPr>
        <w:t>Subject</w:t>
      </w:r>
      <w:r>
        <w:t xml:space="preserve"> to clause </w:t>
      </w:r>
      <w:r>
        <w:fldChar w:fldCharType="begin"/>
      </w:r>
      <w:r>
        <w:instrText xml:space="preserve"> REF _Ref22198206 \n \h </w:instrText>
      </w:r>
      <w:r>
        <w:fldChar w:fldCharType="separate"/>
      </w:r>
      <w:r w:rsidR="007E5C1F">
        <w:t>27.4</w:t>
      </w:r>
      <w:r>
        <w:fldChar w:fldCharType="end"/>
      </w:r>
      <w:r>
        <w:t>, a Party must not, and must ensure its Personnel do not, without the prior written consent of the other Party, disclose any Confidential Information of the other Party to a third party.</w:t>
      </w:r>
    </w:p>
    <w:p w14:paraId="7C43B18E" w14:textId="77777777" w:rsidR="004C56A7" w:rsidRDefault="004C56A7" w:rsidP="004C56A7">
      <w:pPr>
        <w:pStyle w:val="MELegal2"/>
      </w:pPr>
      <w:bookmarkStart w:id="2312" w:name="_Toc970710"/>
      <w:bookmarkStart w:id="2313" w:name="_Toc971515"/>
      <w:bookmarkStart w:id="2314" w:name="_Toc1143512"/>
      <w:bookmarkStart w:id="2315" w:name="_Ref1474004"/>
      <w:bookmarkStart w:id="2316" w:name="_Toc1644835"/>
      <w:bookmarkStart w:id="2317" w:name="_Toc1645047"/>
      <w:bookmarkStart w:id="2318" w:name="_Toc1647583"/>
      <w:bookmarkStart w:id="2319" w:name="_Toc1647782"/>
      <w:bookmarkEnd w:id="2305"/>
      <w:bookmarkEnd w:id="2309"/>
      <w:bookmarkEnd w:id="2310"/>
      <w:bookmarkEnd w:id="2311"/>
      <w:r>
        <w:t>Conditions on disclosure</w:t>
      </w:r>
      <w:bookmarkEnd w:id="2312"/>
      <w:bookmarkEnd w:id="2313"/>
      <w:bookmarkEnd w:id="2314"/>
      <w:bookmarkEnd w:id="2315"/>
      <w:bookmarkEnd w:id="2316"/>
      <w:bookmarkEnd w:id="2317"/>
      <w:bookmarkEnd w:id="2318"/>
      <w:bookmarkEnd w:id="2319"/>
    </w:p>
    <w:p w14:paraId="4BFF7D69" w14:textId="77777777" w:rsidR="00A50EE2" w:rsidRDefault="00A50EE2" w:rsidP="00BA451A">
      <w:pPr>
        <w:ind w:left="680"/>
      </w:pPr>
      <w:bookmarkStart w:id="2320" w:name="_Toc970711"/>
      <w:bookmarkStart w:id="2321" w:name="_Toc971516"/>
      <w:bookmarkStart w:id="2322" w:name="_DTBK2966"/>
      <w:r w:rsidRPr="00BA451A">
        <w:t>In</w:t>
      </w:r>
      <w:r>
        <w:t xml:space="preserve"> giving written consent to disclose Confidential Information, a Party may impose such conditions it considers appropriate and the other Party agrees to comply with those conditions.</w:t>
      </w:r>
    </w:p>
    <w:p w14:paraId="237B037B" w14:textId="77777777" w:rsidR="004C56A7" w:rsidRDefault="004C56A7" w:rsidP="004C56A7">
      <w:pPr>
        <w:pStyle w:val="MELegal2"/>
      </w:pPr>
      <w:bookmarkStart w:id="2323" w:name="_Toc970712"/>
      <w:bookmarkStart w:id="2324" w:name="_Toc971517"/>
      <w:bookmarkStart w:id="2325" w:name="_Toc1143513"/>
      <w:bookmarkStart w:id="2326" w:name="_Toc1644836"/>
      <w:bookmarkStart w:id="2327" w:name="_Toc1645048"/>
      <w:bookmarkStart w:id="2328" w:name="_Toc1647584"/>
      <w:bookmarkStart w:id="2329" w:name="_Toc1647783"/>
      <w:bookmarkStart w:id="2330" w:name="_Ref886152"/>
      <w:bookmarkEnd w:id="2320"/>
      <w:bookmarkEnd w:id="2321"/>
      <w:bookmarkEnd w:id="2322"/>
      <w:r>
        <w:t>Written undertakings</w:t>
      </w:r>
      <w:bookmarkEnd w:id="2323"/>
      <w:bookmarkEnd w:id="2324"/>
      <w:bookmarkEnd w:id="2325"/>
      <w:bookmarkEnd w:id="2326"/>
      <w:bookmarkEnd w:id="2327"/>
      <w:bookmarkEnd w:id="2328"/>
      <w:bookmarkEnd w:id="2329"/>
      <w:r>
        <w:t xml:space="preserve"> </w:t>
      </w:r>
    </w:p>
    <w:p w14:paraId="41415376" w14:textId="77777777" w:rsidR="004C56A7" w:rsidRDefault="004C56A7" w:rsidP="004C56A7">
      <w:pPr>
        <w:pStyle w:val="MELegal3"/>
      </w:pPr>
      <w:bookmarkStart w:id="2331" w:name="_Toc970713"/>
      <w:bookmarkStart w:id="2332" w:name="_Toc971518"/>
      <w:bookmarkStart w:id="2333" w:name="_DTBK2967"/>
      <w:r>
        <w:t xml:space="preserve">The Department may at any time require the Participant to arrange for: </w:t>
      </w:r>
    </w:p>
    <w:p w14:paraId="022B9E2D" w14:textId="77777777" w:rsidR="004C56A7" w:rsidRDefault="004C56A7" w:rsidP="004C56A7">
      <w:pPr>
        <w:pStyle w:val="MELegal4"/>
      </w:pPr>
      <w:r>
        <w:t>its Advisers;</w:t>
      </w:r>
    </w:p>
    <w:p w14:paraId="5E5FE2B0" w14:textId="77777777" w:rsidR="004C56A7" w:rsidRDefault="004C56A7" w:rsidP="004C56A7">
      <w:pPr>
        <w:pStyle w:val="MELegal4"/>
      </w:pPr>
      <w:r>
        <w:t>its Personnel and other employees and subcontractors engaged in the provision activities under or in connection with this Agreement; or</w:t>
      </w:r>
    </w:p>
    <w:p w14:paraId="1F885894" w14:textId="47B000D8" w:rsidR="004C56A7" w:rsidRDefault="004C56A7" w:rsidP="004C56A7">
      <w:pPr>
        <w:pStyle w:val="MELegal4"/>
      </w:pPr>
      <w:r>
        <w:t xml:space="preserve">any other third party, to whom Confidential Information may be disclosed pursuant to clause </w:t>
      </w:r>
      <w:r>
        <w:fldChar w:fldCharType="begin"/>
      </w:r>
      <w:r>
        <w:instrText xml:space="preserve"> REF _Ref208030219 \w \h </w:instrText>
      </w:r>
      <w:r>
        <w:fldChar w:fldCharType="separate"/>
      </w:r>
      <w:r w:rsidR="007E5C1F">
        <w:t>27.4(a)</w:t>
      </w:r>
      <w:r>
        <w:fldChar w:fldCharType="end"/>
      </w:r>
      <w:r>
        <w:t xml:space="preserve"> or </w:t>
      </w:r>
      <w:r>
        <w:fldChar w:fldCharType="begin"/>
      </w:r>
      <w:r>
        <w:instrText xml:space="preserve"> REF _Ref208030386 \w \h </w:instrText>
      </w:r>
      <w:r>
        <w:fldChar w:fldCharType="separate"/>
      </w:r>
      <w:r w:rsidR="007E5C1F">
        <w:t>27.4(b)</w:t>
      </w:r>
      <w:r>
        <w:fldChar w:fldCharType="end"/>
      </w:r>
      <w:r w:rsidR="000B6AD6">
        <w:t>,</w:t>
      </w:r>
    </w:p>
    <w:p w14:paraId="4CBAD9B1" w14:textId="77777777" w:rsidR="004C56A7" w:rsidRDefault="004C56A7" w:rsidP="004C56A7">
      <w:pPr>
        <w:ind w:left="1360"/>
      </w:pPr>
      <w:r>
        <w:t>to give a written undertaking relating to the non-disclosure of the Department's Confidential Information substantially in a form approved by the Department.</w:t>
      </w:r>
      <w:bookmarkEnd w:id="2330"/>
      <w:bookmarkEnd w:id="2331"/>
      <w:bookmarkEnd w:id="2332"/>
    </w:p>
    <w:p w14:paraId="373E306C" w14:textId="6AD7D6EE" w:rsidR="004C56A7" w:rsidRDefault="004C56A7" w:rsidP="004C56A7">
      <w:pPr>
        <w:pStyle w:val="MELegal3"/>
      </w:pPr>
      <w:bookmarkStart w:id="2334" w:name="_Toc970714"/>
      <w:bookmarkStart w:id="2335" w:name="_Toc971519"/>
      <w:bookmarkStart w:id="2336" w:name="_DTBK2968"/>
      <w:bookmarkEnd w:id="2333"/>
      <w:r>
        <w:t xml:space="preserve">If the Participant receives a request under </w:t>
      </w:r>
      <w:r w:rsidR="00AF7A55">
        <w:t>this</w:t>
      </w:r>
      <w:r>
        <w:t xml:space="preserve"> clause </w:t>
      </w:r>
      <w:r>
        <w:fldChar w:fldCharType="begin"/>
      </w:r>
      <w:r>
        <w:instrText xml:space="preserve"> REF _Ref886152 \w \h </w:instrText>
      </w:r>
      <w:r>
        <w:fldChar w:fldCharType="separate"/>
      </w:r>
      <w:r w:rsidR="007E5C1F">
        <w:t>27.3</w:t>
      </w:r>
      <w:r>
        <w:fldChar w:fldCharType="end"/>
      </w:r>
      <w:r>
        <w:t>, the Participant must promptly arrange for all requested undertakings to be given.</w:t>
      </w:r>
      <w:bookmarkEnd w:id="2334"/>
      <w:bookmarkEnd w:id="2335"/>
    </w:p>
    <w:p w14:paraId="67D45FE5" w14:textId="77777777" w:rsidR="004C56A7" w:rsidRDefault="004C56A7" w:rsidP="004C56A7">
      <w:pPr>
        <w:pStyle w:val="MELegal2"/>
      </w:pPr>
      <w:bookmarkStart w:id="2337" w:name="_Toc970716"/>
      <w:bookmarkStart w:id="2338" w:name="_Toc971521"/>
      <w:bookmarkStart w:id="2339" w:name="_Toc1143514"/>
      <w:bookmarkStart w:id="2340" w:name="_Ref1472810"/>
      <w:bookmarkStart w:id="2341" w:name="_Toc1644837"/>
      <w:bookmarkStart w:id="2342" w:name="_Toc1645049"/>
      <w:bookmarkStart w:id="2343" w:name="_Toc1647585"/>
      <w:bookmarkStart w:id="2344" w:name="_Toc1647784"/>
      <w:bookmarkStart w:id="2345" w:name="_Ref22198206"/>
      <w:bookmarkEnd w:id="2336"/>
      <w:r>
        <w:t>Exceptions to obligations</w:t>
      </w:r>
      <w:bookmarkEnd w:id="2337"/>
      <w:bookmarkEnd w:id="2338"/>
      <w:bookmarkEnd w:id="2339"/>
      <w:bookmarkEnd w:id="2340"/>
      <w:bookmarkEnd w:id="2341"/>
      <w:bookmarkEnd w:id="2342"/>
      <w:bookmarkEnd w:id="2343"/>
      <w:bookmarkEnd w:id="2344"/>
      <w:bookmarkEnd w:id="2345"/>
      <w:r>
        <w:t xml:space="preserve"> </w:t>
      </w:r>
    </w:p>
    <w:p w14:paraId="596FCB07" w14:textId="169CEC19" w:rsidR="004C56A7" w:rsidRDefault="004C56A7" w:rsidP="004C56A7">
      <w:pPr>
        <w:pStyle w:val="MELegal3"/>
        <w:numPr>
          <w:ilvl w:val="0"/>
          <w:numId w:val="0"/>
        </w:numPr>
        <w:ind w:left="680"/>
      </w:pPr>
      <w:bookmarkStart w:id="2346" w:name="_Toc970717"/>
      <w:bookmarkStart w:id="2347" w:name="_Toc971522"/>
      <w:bookmarkStart w:id="2348" w:name="_DTBK2970"/>
      <w:r>
        <w:t>The obligations on the Participant under this clause </w:t>
      </w:r>
      <w:r>
        <w:fldChar w:fldCharType="begin"/>
      </w:r>
      <w:r>
        <w:instrText xml:space="preserve"> REF _Ref1573604 \w \h </w:instrText>
      </w:r>
      <w:r>
        <w:fldChar w:fldCharType="separate"/>
      </w:r>
      <w:r w:rsidR="007E5C1F">
        <w:t>27</w:t>
      </w:r>
      <w:r>
        <w:fldChar w:fldCharType="end"/>
      </w:r>
      <w:r>
        <w:t xml:space="preserve"> will not be taken to have been breached to the extent that Confidential Information:</w:t>
      </w:r>
      <w:bookmarkEnd w:id="2346"/>
      <w:bookmarkEnd w:id="2347"/>
    </w:p>
    <w:p w14:paraId="30CCA888" w14:textId="77777777" w:rsidR="004C56A7" w:rsidRDefault="004C56A7" w:rsidP="004C56A7">
      <w:pPr>
        <w:pStyle w:val="MELegal3"/>
      </w:pPr>
      <w:bookmarkStart w:id="2349" w:name="_Ref208030219"/>
      <w:bookmarkStart w:id="2350" w:name="_DTBK2971"/>
      <w:bookmarkEnd w:id="2348"/>
      <w:r>
        <w:t xml:space="preserve">is disclosed by </w:t>
      </w:r>
      <w:r w:rsidR="00A50EE2">
        <w:t xml:space="preserve">a Party </w:t>
      </w:r>
      <w:r>
        <w:t>to its Advisers or Personnel solely in order to comply with obligations, or to exercise rights, under this Agreement;</w:t>
      </w:r>
      <w:bookmarkEnd w:id="2349"/>
    </w:p>
    <w:p w14:paraId="366A2CD8" w14:textId="77777777" w:rsidR="004C56A7" w:rsidRDefault="004C56A7" w:rsidP="004C56A7">
      <w:pPr>
        <w:pStyle w:val="MELegal3"/>
      </w:pPr>
      <w:bookmarkStart w:id="2351" w:name="_Ref208030386"/>
      <w:r>
        <w:t xml:space="preserve">is disclosed to </w:t>
      </w:r>
      <w:r w:rsidR="00A50EE2">
        <w:t xml:space="preserve">a Party's </w:t>
      </w:r>
      <w:r>
        <w:t>internal management Personnel, solely to enable effective management or auditing of Agreement related activities;</w:t>
      </w:r>
      <w:bookmarkEnd w:id="2351"/>
    </w:p>
    <w:p w14:paraId="2247203B" w14:textId="77777777" w:rsidR="004C56A7" w:rsidRDefault="004C56A7" w:rsidP="004C56A7">
      <w:pPr>
        <w:pStyle w:val="MELegal3"/>
      </w:pPr>
      <w:bookmarkStart w:id="2352" w:name="_Ref22198385"/>
      <w:r>
        <w:lastRenderedPageBreak/>
        <w:t xml:space="preserve">is disclosed by the Department to the responsible Minister or another Minister of State for the Commonwealth or any </w:t>
      </w:r>
      <w:r w:rsidR="00A50EE2">
        <w:t>S</w:t>
      </w:r>
      <w:r>
        <w:t xml:space="preserve">tate or </w:t>
      </w:r>
      <w:r w:rsidR="00A50EE2">
        <w:t>T</w:t>
      </w:r>
      <w:r>
        <w:t>erritory;</w:t>
      </w:r>
      <w:bookmarkEnd w:id="2352"/>
      <w:r>
        <w:t xml:space="preserve"> </w:t>
      </w:r>
    </w:p>
    <w:p w14:paraId="1DAC2F08" w14:textId="77777777" w:rsidR="004C56A7" w:rsidRDefault="004C56A7" w:rsidP="004C56A7">
      <w:pPr>
        <w:pStyle w:val="MELegal3"/>
      </w:pPr>
      <w:bookmarkStart w:id="2353" w:name="_Ref22198393"/>
      <w:r>
        <w:t>is disclosed by the Department, in response to a request by a House of a Committee of the Parliament of the Commonwealth;</w:t>
      </w:r>
      <w:bookmarkEnd w:id="2353"/>
    </w:p>
    <w:p w14:paraId="71951733" w14:textId="77777777" w:rsidR="004C56A7" w:rsidRDefault="004C56A7" w:rsidP="004C56A7">
      <w:pPr>
        <w:pStyle w:val="MELegal3"/>
      </w:pPr>
      <w:bookmarkStart w:id="2354" w:name="_Ref22198399"/>
      <w:r>
        <w:t>is shared by the Department within the Department's organisation, or with another Government Agency where this serves the Commonwealth's legitimate interests;</w:t>
      </w:r>
      <w:bookmarkEnd w:id="2354"/>
    </w:p>
    <w:p w14:paraId="7FA802CC" w14:textId="77777777" w:rsidR="004C56A7" w:rsidRDefault="004C56A7" w:rsidP="004C56A7">
      <w:pPr>
        <w:pStyle w:val="MELegal3"/>
      </w:pPr>
      <w:r>
        <w:t xml:space="preserve">is authorised or required by Law to be disclosed; or </w:t>
      </w:r>
    </w:p>
    <w:p w14:paraId="6B80554D" w14:textId="122DE1F7" w:rsidR="004C56A7" w:rsidRDefault="004C56A7" w:rsidP="004C56A7">
      <w:pPr>
        <w:pStyle w:val="MELegal3"/>
      </w:pPr>
      <w:r>
        <w:t>is in the public domain otherwise than due to a breach of this clause </w:t>
      </w:r>
      <w:r>
        <w:fldChar w:fldCharType="begin"/>
      </w:r>
      <w:r>
        <w:instrText xml:space="preserve"> REF _Ref1573604 \w \h </w:instrText>
      </w:r>
      <w:r>
        <w:fldChar w:fldCharType="separate"/>
      </w:r>
      <w:r w:rsidR="007E5C1F">
        <w:t>27</w:t>
      </w:r>
      <w:r>
        <w:fldChar w:fldCharType="end"/>
      </w:r>
      <w:r>
        <w:t>.</w:t>
      </w:r>
    </w:p>
    <w:p w14:paraId="35555B4B" w14:textId="77777777" w:rsidR="004C56A7" w:rsidRPr="00137194" w:rsidRDefault="004C56A7" w:rsidP="004C56A7">
      <w:pPr>
        <w:pStyle w:val="MELegal2"/>
      </w:pPr>
      <w:bookmarkStart w:id="2355" w:name="_Toc525721153"/>
      <w:bookmarkStart w:id="2356" w:name="_Toc1644838"/>
      <w:bookmarkStart w:id="2357" w:name="_Toc1645050"/>
      <w:bookmarkStart w:id="2358" w:name="_Toc1647586"/>
      <w:bookmarkStart w:id="2359" w:name="_Toc1647785"/>
      <w:bookmarkStart w:id="2360" w:name="_DTBK2972"/>
      <w:bookmarkEnd w:id="2350"/>
      <w:r w:rsidRPr="00137194">
        <w:t>Obligation on disclosure</w:t>
      </w:r>
      <w:bookmarkEnd w:id="2355"/>
      <w:bookmarkEnd w:id="2356"/>
      <w:bookmarkEnd w:id="2357"/>
      <w:bookmarkEnd w:id="2358"/>
      <w:bookmarkEnd w:id="2359"/>
    </w:p>
    <w:p w14:paraId="269C0A83" w14:textId="77777777" w:rsidR="00A50EE2" w:rsidRDefault="004C56A7" w:rsidP="004C56A7">
      <w:pPr>
        <w:ind w:left="680"/>
      </w:pPr>
      <w:r>
        <w:t xml:space="preserve">Where </w:t>
      </w:r>
      <w:r w:rsidR="00A50EE2">
        <w:t xml:space="preserve">a Party </w:t>
      </w:r>
      <w:r>
        <w:t>discloses Confidential Information to another person</w:t>
      </w:r>
      <w:r w:rsidR="00A50EE2">
        <w:t>:</w:t>
      </w:r>
      <w:r>
        <w:t xml:space="preserve"> </w:t>
      </w:r>
    </w:p>
    <w:p w14:paraId="4B4C1B41" w14:textId="79B3CD2B" w:rsidR="004C56A7" w:rsidRDefault="004C56A7" w:rsidP="00BA451A">
      <w:pPr>
        <w:pStyle w:val="MELegal3"/>
      </w:pPr>
      <w:r>
        <w:t xml:space="preserve">pursuant to clauses </w:t>
      </w:r>
      <w:r>
        <w:fldChar w:fldCharType="begin"/>
      </w:r>
      <w:r>
        <w:instrText xml:space="preserve"> REF _Ref208030219 \w \h </w:instrText>
      </w:r>
      <w:r>
        <w:fldChar w:fldCharType="separate"/>
      </w:r>
      <w:r w:rsidR="007E5C1F">
        <w:t>27.4(a)</w:t>
      </w:r>
      <w:r>
        <w:fldChar w:fldCharType="end"/>
      </w:r>
      <w:r>
        <w:t xml:space="preserve"> or </w:t>
      </w:r>
      <w:r>
        <w:fldChar w:fldCharType="begin"/>
      </w:r>
      <w:r>
        <w:instrText xml:space="preserve"> REF _Ref208030386 \w \h </w:instrText>
      </w:r>
      <w:r>
        <w:fldChar w:fldCharType="separate"/>
      </w:r>
      <w:r w:rsidR="007E5C1F">
        <w:t>27.4(b)</w:t>
      </w:r>
      <w:r>
        <w:fldChar w:fldCharType="end"/>
      </w:r>
      <w:r>
        <w:t xml:space="preserve">, the </w:t>
      </w:r>
      <w:r w:rsidR="00A50EE2">
        <w:t xml:space="preserve">disclosing Party </w:t>
      </w:r>
      <w:r>
        <w:t>must:</w:t>
      </w:r>
    </w:p>
    <w:p w14:paraId="41BE7A62" w14:textId="77777777" w:rsidR="004C56A7" w:rsidRDefault="004C56A7" w:rsidP="00BA451A">
      <w:pPr>
        <w:pStyle w:val="MELegal4"/>
      </w:pPr>
      <w:r>
        <w:t xml:space="preserve">notify the receiving person that the information is Confidential Information; and </w:t>
      </w:r>
    </w:p>
    <w:p w14:paraId="4369DF69" w14:textId="77777777" w:rsidR="004C56A7" w:rsidRDefault="004C56A7" w:rsidP="00A50EE2">
      <w:pPr>
        <w:pStyle w:val="MELegal4"/>
      </w:pPr>
      <w:r>
        <w:t>not provide the information unless the receiving person agrees to keep the information confidential, including, if requested by the Department, the receiving person giving the Department a legally binding undertaking to that effect substantially in a form approved by the Department</w:t>
      </w:r>
      <w:r w:rsidR="00A50EE2">
        <w:t>; or</w:t>
      </w:r>
    </w:p>
    <w:p w14:paraId="4FACA8DE" w14:textId="44DD570C" w:rsidR="00A50EE2" w:rsidRPr="00A50EE2" w:rsidRDefault="00A50EE2" w:rsidP="00A50EE2">
      <w:pPr>
        <w:pStyle w:val="MELegal3"/>
      </w:pPr>
      <w:r w:rsidRPr="00A50EE2">
        <w:t xml:space="preserve">pursuant to clauses </w:t>
      </w:r>
      <w:r>
        <w:fldChar w:fldCharType="begin"/>
      </w:r>
      <w:r>
        <w:instrText xml:space="preserve"> REF _Ref22198385 \w \h </w:instrText>
      </w:r>
      <w:r>
        <w:fldChar w:fldCharType="separate"/>
      </w:r>
      <w:r w:rsidR="007E5C1F">
        <w:t>27.4(c)</w:t>
      </w:r>
      <w:r>
        <w:fldChar w:fldCharType="end"/>
      </w:r>
      <w:r w:rsidRPr="00A50EE2">
        <w:t xml:space="preserve">, </w:t>
      </w:r>
      <w:r>
        <w:fldChar w:fldCharType="begin"/>
      </w:r>
      <w:r>
        <w:instrText xml:space="preserve"> REF _Ref22198393 \w \h </w:instrText>
      </w:r>
      <w:r>
        <w:fldChar w:fldCharType="separate"/>
      </w:r>
      <w:r w:rsidR="007E5C1F">
        <w:t>27.4(d)</w:t>
      </w:r>
      <w:r>
        <w:fldChar w:fldCharType="end"/>
      </w:r>
      <w:r w:rsidRPr="00A50EE2">
        <w:t xml:space="preserve"> or </w:t>
      </w:r>
      <w:r>
        <w:fldChar w:fldCharType="begin"/>
      </w:r>
      <w:r>
        <w:instrText xml:space="preserve"> REF _Ref22198399 \w \h </w:instrText>
      </w:r>
      <w:r>
        <w:fldChar w:fldCharType="separate"/>
      </w:r>
      <w:r w:rsidR="007E5C1F">
        <w:t>27.4(e)</w:t>
      </w:r>
      <w:r>
        <w:fldChar w:fldCharType="end"/>
      </w:r>
      <w:r w:rsidRPr="00A50EE2">
        <w:t>, the disclosing Party must notify the receiving Party that the information is Confidential Information.</w:t>
      </w:r>
    </w:p>
    <w:p w14:paraId="2DD731CE" w14:textId="77777777" w:rsidR="004C56A7" w:rsidRPr="00137194" w:rsidRDefault="004C56A7" w:rsidP="004C56A7">
      <w:pPr>
        <w:pStyle w:val="MELegal2"/>
      </w:pPr>
      <w:bookmarkStart w:id="2361" w:name="_Toc525721154"/>
      <w:bookmarkStart w:id="2362" w:name="_Toc1644839"/>
      <w:bookmarkStart w:id="2363" w:name="_Toc1645051"/>
      <w:bookmarkStart w:id="2364" w:name="_Toc1647587"/>
      <w:bookmarkStart w:id="2365" w:name="_Toc1647786"/>
      <w:r w:rsidRPr="00137194">
        <w:t>Period of confidentiality</w:t>
      </w:r>
      <w:bookmarkEnd w:id="2361"/>
      <w:bookmarkEnd w:id="2362"/>
      <w:bookmarkEnd w:id="2363"/>
      <w:bookmarkEnd w:id="2364"/>
      <w:bookmarkEnd w:id="2365"/>
    </w:p>
    <w:p w14:paraId="339E678E" w14:textId="7ECD21AE" w:rsidR="00A50EE2" w:rsidRDefault="00A50EE2" w:rsidP="00BA451A">
      <w:pPr>
        <w:ind w:left="680"/>
      </w:pPr>
      <w:r w:rsidRPr="008D1F0B">
        <w:t xml:space="preserve">In relation to any information which the parties agree is Confidential Information for the purposes of this </w:t>
      </w:r>
      <w:r>
        <w:t>Agreement, the obligations under this clause </w:t>
      </w:r>
      <w:r>
        <w:fldChar w:fldCharType="begin"/>
      </w:r>
      <w:r>
        <w:instrText xml:space="preserve"> REF _Ref1573604 \w \h </w:instrText>
      </w:r>
      <w:r>
        <w:fldChar w:fldCharType="separate"/>
      </w:r>
      <w:r w:rsidR="007E5C1F">
        <w:t>27</w:t>
      </w:r>
      <w:r>
        <w:fldChar w:fldCharType="end"/>
      </w:r>
      <w:r>
        <w:t xml:space="preserve"> continue, notwithstanding the expiry or termination of this Agreement. </w:t>
      </w:r>
    </w:p>
    <w:p w14:paraId="5EF78382" w14:textId="77777777" w:rsidR="004C56A7" w:rsidRPr="00137194" w:rsidRDefault="004C56A7" w:rsidP="004C56A7">
      <w:pPr>
        <w:pStyle w:val="MELegal2"/>
      </w:pPr>
      <w:bookmarkStart w:id="2366" w:name="_Toc525721155"/>
      <w:bookmarkStart w:id="2367" w:name="_Toc1644840"/>
      <w:bookmarkStart w:id="2368" w:name="_Toc1645052"/>
      <w:bookmarkStart w:id="2369" w:name="_Toc1647588"/>
      <w:bookmarkStart w:id="2370" w:name="_Toc1647787"/>
      <w:r w:rsidRPr="00137194">
        <w:t xml:space="preserve">No reduction in privacy </w:t>
      </w:r>
      <w:r>
        <w:t xml:space="preserve">and security </w:t>
      </w:r>
      <w:r w:rsidRPr="00137194">
        <w:t>obligations</w:t>
      </w:r>
      <w:bookmarkEnd w:id="2366"/>
      <w:bookmarkEnd w:id="2367"/>
      <w:bookmarkEnd w:id="2368"/>
      <w:bookmarkEnd w:id="2369"/>
      <w:bookmarkEnd w:id="2370"/>
    </w:p>
    <w:p w14:paraId="587CF2A8" w14:textId="64AF02B3" w:rsidR="004C56A7" w:rsidRDefault="004C56A7" w:rsidP="004C56A7">
      <w:pPr>
        <w:ind w:left="680"/>
      </w:pPr>
      <w:r>
        <w:t>Nothing in this clause </w:t>
      </w:r>
      <w:r>
        <w:fldChar w:fldCharType="begin"/>
      </w:r>
      <w:r>
        <w:instrText xml:space="preserve"> REF _Ref1573604 \w \h </w:instrText>
      </w:r>
      <w:r>
        <w:fldChar w:fldCharType="separate"/>
      </w:r>
      <w:r w:rsidR="007E5C1F">
        <w:t>27</w:t>
      </w:r>
      <w:r>
        <w:fldChar w:fldCharType="end"/>
      </w:r>
      <w:r>
        <w:t xml:space="preserve"> derogates from any obligation which </w:t>
      </w:r>
      <w:r w:rsidR="00A50EE2">
        <w:t xml:space="preserve">either Party </w:t>
      </w:r>
      <w:r>
        <w:t>may have either under Law, or under this Agreement, in relation to the protection of Personal Information and security.</w:t>
      </w:r>
      <w:bookmarkStart w:id="2371" w:name="_Toc498593931"/>
      <w:bookmarkStart w:id="2372" w:name="_Toc498598238"/>
      <w:bookmarkStart w:id="2373" w:name="_Toc498699274"/>
      <w:bookmarkStart w:id="2374" w:name="_Toc498930644"/>
      <w:bookmarkStart w:id="2375" w:name="_Toc498953593"/>
      <w:bookmarkStart w:id="2376" w:name="_Toc498953927"/>
      <w:bookmarkStart w:id="2377" w:name="_Toc498962667"/>
      <w:bookmarkEnd w:id="2371"/>
      <w:bookmarkEnd w:id="2372"/>
      <w:bookmarkEnd w:id="2373"/>
      <w:bookmarkEnd w:id="2374"/>
      <w:bookmarkEnd w:id="2375"/>
      <w:bookmarkEnd w:id="2376"/>
      <w:bookmarkEnd w:id="2377"/>
    </w:p>
    <w:p w14:paraId="4C760E77" w14:textId="77777777" w:rsidR="004C56A7" w:rsidRPr="004B716F" w:rsidRDefault="004C56A7" w:rsidP="004C56A7">
      <w:pPr>
        <w:pStyle w:val="MELegal1"/>
      </w:pPr>
      <w:bookmarkStart w:id="2378" w:name="_Toc1143676"/>
      <w:bookmarkStart w:id="2379" w:name="_Toc1143782"/>
      <w:bookmarkStart w:id="2380" w:name="_Toc1143888"/>
      <w:bookmarkStart w:id="2381" w:name="_Ref2669752"/>
      <w:bookmarkStart w:id="2382" w:name="_Ref884570"/>
      <w:bookmarkStart w:id="2383" w:name="_Toc970621"/>
      <w:bookmarkStart w:id="2384" w:name="_Toc971426"/>
      <w:bookmarkStart w:id="2385" w:name="_Toc1143473"/>
      <w:bookmarkStart w:id="2386" w:name="_Toc1143874"/>
      <w:bookmarkStart w:id="2387" w:name="_Toc1644841"/>
      <w:bookmarkStart w:id="2388" w:name="_Toc1645053"/>
      <w:bookmarkStart w:id="2389" w:name="_Toc1646741"/>
      <w:bookmarkStart w:id="2390" w:name="_Toc1647788"/>
      <w:bookmarkStart w:id="2391" w:name="_Toc4592544"/>
      <w:bookmarkStart w:id="2392" w:name="_Toc25675409"/>
      <w:bookmarkStart w:id="2393" w:name="_Toc25739519"/>
      <w:bookmarkStart w:id="2394" w:name="_Ref322534603"/>
      <w:bookmarkStart w:id="2395" w:name="_Toc440635657"/>
      <w:bookmarkStart w:id="2396" w:name="_Toc452675379"/>
      <w:bookmarkStart w:id="2397" w:name="_Toc494385962"/>
      <w:bookmarkStart w:id="2398" w:name="_Toc528154262"/>
      <w:bookmarkStart w:id="2399" w:name="_Toc970720"/>
      <w:bookmarkStart w:id="2400" w:name="_Toc971525"/>
      <w:bookmarkStart w:id="2401" w:name="_Toc1143515"/>
      <w:bookmarkStart w:id="2402" w:name="_DTBK2973"/>
      <w:bookmarkStart w:id="2403" w:name="_Ref418178331"/>
      <w:bookmarkStart w:id="2404" w:name="_Toc494386012"/>
      <w:bookmarkStart w:id="2405" w:name="_Toc528154287"/>
      <w:bookmarkStart w:id="2406" w:name="_Ref886215"/>
      <w:bookmarkStart w:id="2407" w:name="_Ref886225"/>
      <w:bookmarkStart w:id="2408" w:name="_Ref886233"/>
      <w:bookmarkStart w:id="2409" w:name="_Ref886242"/>
      <w:bookmarkStart w:id="2410" w:name="_Ref886251"/>
      <w:bookmarkStart w:id="2411" w:name="_Ref886261"/>
      <w:bookmarkEnd w:id="2360"/>
      <w:bookmarkEnd w:id="2378"/>
      <w:bookmarkEnd w:id="2379"/>
      <w:bookmarkEnd w:id="2380"/>
      <w:r w:rsidRPr="004B716F">
        <w:t>Acknowledgement and public</w:t>
      </w:r>
      <w:bookmarkEnd w:id="2381"/>
      <w:r w:rsidRPr="004B716F">
        <w:t>ations</w:t>
      </w:r>
      <w:bookmarkEnd w:id="2382"/>
      <w:bookmarkEnd w:id="2383"/>
      <w:bookmarkEnd w:id="2384"/>
      <w:bookmarkEnd w:id="2385"/>
      <w:bookmarkEnd w:id="2386"/>
      <w:bookmarkEnd w:id="2387"/>
      <w:bookmarkEnd w:id="2388"/>
      <w:bookmarkEnd w:id="2389"/>
      <w:bookmarkEnd w:id="2390"/>
      <w:bookmarkEnd w:id="2391"/>
      <w:bookmarkEnd w:id="2392"/>
      <w:bookmarkEnd w:id="2393"/>
    </w:p>
    <w:p w14:paraId="6815D999" w14:textId="77777777" w:rsidR="004C56A7" w:rsidRPr="004B716F" w:rsidRDefault="004C56A7" w:rsidP="004C56A7">
      <w:pPr>
        <w:ind w:left="680"/>
      </w:pPr>
      <w:bookmarkStart w:id="2412" w:name="_Toc970060"/>
      <w:bookmarkStart w:id="2413" w:name="_Toc970622"/>
      <w:bookmarkStart w:id="2414" w:name="_Toc971427"/>
      <w:bookmarkStart w:id="2415" w:name="_Toc970623"/>
      <w:bookmarkStart w:id="2416" w:name="_Toc971428"/>
      <w:bookmarkStart w:id="2417" w:name="_DTBK2880"/>
      <w:bookmarkEnd w:id="2412"/>
      <w:bookmarkEnd w:id="2413"/>
      <w:bookmarkEnd w:id="2414"/>
      <w:r w:rsidRPr="004B716F">
        <w:t>The Participant must acknowledge the financial and other support it has received from the Department:</w:t>
      </w:r>
      <w:bookmarkEnd w:id="2415"/>
      <w:bookmarkEnd w:id="2416"/>
    </w:p>
    <w:p w14:paraId="2949B1C7" w14:textId="77777777" w:rsidR="004C56A7" w:rsidRPr="004B716F" w:rsidRDefault="004C56A7" w:rsidP="004C56A7">
      <w:pPr>
        <w:pStyle w:val="MELegal3"/>
      </w:pPr>
      <w:bookmarkStart w:id="2418" w:name="_DTBK2881"/>
      <w:bookmarkEnd w:id="2417"/>
      <w:r w:rsidRPr="004B716F">
        <w:t xml:space="preserve">in all publications, promotional and advertising materials, public announcements, signs or plaques displayed at the Property, and activities by it or on its behalf in relation to the Project, or any products, processes or inventions developed as a result of the Project; </w:t>
      </w:r>
    </w:p>
    <w:p w14:paraId="0B35E80D" w14:textId="77777777" w:rsidR="004C56A7" w:rsidRPr="004B716F" w:rsidRDefault="004C56A7" w:rsidP="004C56A7">
      <w:pPr>
        <w:pStyle w:val="MELegal3"/>
      </w:pPr>
      <w:r w:rsidRPr="004B716F">
        <w:t>by inviting representatives of the Commonwealth (including the Minister) to any formal public opening of the Works; and</w:t>
      </w:r>
    </w:p>
    <w:p w14:paraId="2E13FC83" w14:textId="55544839" w:rsidR="004C56A7" w:rsidRPr="004B716F" w:rsidRDefault="004C56A7" w:rsidP="004C56A7">
      <w:pPr>
        <w:pStyle w:val="MELegal3"/>
      </w:pPr>
      <w:bookmarkStart w:id="2419" w:name="_DTBK2314"/>
      <w:bookmarkEnd w:id="2418"/>
      <w:r w:rsidRPr="004B716F">
        <w:t>in respect of publications, promotional and advertising materials, public announcements, signs, plaques, website use or as otherwise directed by the Department, the acknowledgement must be in the form specified in Item </w:t>
      </w:r>
      <w:r w:rsidRPr="004B716F">
        <w:fldChar w:fldCharType="begin"/>
      </w:r>
      <w:r w:rsidRPr="004B716F">
        <w:instrText xml:space="preserve"> REF _Ref1557986 \n \h </w:instrText>
      </w:r>
      <w:r w:rsidR="0011439B" w:rsidRPr="004B716F">
        <w:instrText xml:space="preserve"> \* MERGEFORMAT </w:instrText>
      </w:r>
      <w:r w:rsidRPr="004B716F">
        <w:fldChar w:fldCharType="separate"/>
      </w:r>
      <w:r w:rsidR="007E5C1F">
        <w:t>11</w:t>
      </w:r>
      <w:r w:rsidRPr="004B716F">
        <w:fldChar w:fldCharType="end"/>
      </w:r>
      <w:r w:rsidRPr="004B716F">
        <w:t xml:space="preserve"> of </w:t>
      </w:r>
      <w:r w:rsidRPr="004B716F">
        <w:fldChar w:fldCharType="begin"/>
      </w:r>
      <w:r w:rsidRPr="004B716F">
        <w:instrText xml:space="preserve"> REF _Ref1384618 \w \h  \* MERGEFORMAT </w:instrText>
      </w:r>
      <w:r w:rsidRPr="004B716F">
        <w:fldChar w:fldCharType="separate"/>
      </w:r>
      <w:r w:rsidR="007E5C1F">
        <w:t>Schedule 1</w:t>
      </w:r>
      <w:r w:rsidRPr="004B716F">
        <w:fldChar w:fldCharType="end"/>
      </w:r>
      <w:r w:rsidRPr="004B716F">
        <w:t xml:space="preserve"> or if not specified in Item </w:t>
      </w:r>
      <w:r w:rsidRPr="004B716F">
        <w:fldChar w:fldCharType="begin"/>
      </w:r>
      <w:r w:rsidRPr="004B716F">
        <w:instrText xml:space="preserve"> REF _Ref1557986 \n \h </w:instrText>
      </w:r>
      <w:r w:rsidR="0011439B" w:rsidRPr="004B716F">
        <w:instrText xml:space="preserve"> \* MERGEFORMAT </w:instrText>
      </w:r>
      <w:r w:rsidRPr="004B716F">
        <w:fldChar w:fldCharType="separate"/>
      </w:r>
      <w:r w:rsidR="007E5C1F">
        <w:t>11</w:t>
      </w:r>
      <w:r w:rsidRPr="004B716F">
        <w:fldChar w:fldCharType="end"/>
      </w:r>
      <w:r w:rsidRPr="004B716F">
        <w:t xml:space="preserve"> of </w:t>
      </w:r>
      <w:r w:rsidRPr="004B716F">
        <w:fldChar w:fldCharType="begin"/>
      </w:r>
      <w:r w:rsidRPr="004B716F">
        <w:instrText xml:space="preserve"> REF _Ref1384630 \w \h  \* MERGEFORMAT </w:instrText>
      </w:r>
      <w:r w:rsidRPr="004B716F">
        <w:fldChar w:fldCharType="separate"/>
      </w:r>
      <w:r w:rsidR="007E5C1F">
        <w:t>Schedule 1</w:t>
      </w:r>
      <w:r w:rsidRPr="004B716F">
        <w:fldChar w:fldCharType="end"/>
      </w:r>
      <w:r w:rsidRPr="004B716F">
        <w:t>, then in a form, and include content, approved by the Department.</w:t>
      </w:r>
      <w:r w:rsidRPr="004B716F">
        <w:rPr>
          <w:b/>
          <w:i/>
        </w:rPr>
        <w:t xml:space="preserve"> </w:t>
      </w:r>
    </w:p>
    <w:p w14:paraId="4FCAF37F" w14:textId="77777777" w:rsidR="004C56A7" w:rsidRPr="00F95906" w:rsidRDefault="004C56A7" w:rsidP="004C56A7">
      <w:pPr>
        <w:pStyle w:val="MELegal1"/>
      </w:pPr>
      <w:bookmarkStart w:id="2420" w:name="_Toc1644842"/>
      <w:bookmarkStart w:id="2421" w:name="_Toc1645054"/>
      <w:bookmarkStart w:id="2422" w:name="_Toc1646742"/>
      <w:bookmarkStart w:id="2423" w:name="_Toc1647789"/>
      <w:bookmarkStart w:id="2424" w:name="_Ref1650684"/>
      <w:bookmarkStart w:id="2425" w:name="_Ref2783487"/>
      <w:bookmarkStart w:id="2426" w:name="_Toc4592545"/>
      <w:bookmarkStart w:id="2427" w:name="_Toc25675410"/>
      <w:bookmarkStart w:id="2428" w:name="_Toc25739520"/>
      <w:bookmarkEnd w:id="2419"/>
      <w:r w:rsidRPr="00677ED7">
        <w:t>Work health and safety</w:t>
      </w:r>
      <w:bookmarkEnd w:id="2394"/>
      <w:bookmarkEnd w:id="2395"/>
      <w:bookmarkEnd w:id="2396"/>
      <w:bookmarkEnd w:id="2397"/>
      <w:bookmarkEnd w:id="2398"/>
      <w:bookmarkEnd w:id="2399"/>
      <w:bookmarkEnd w:id="2400"/>
      <w:bookmarkEnd w:id="2401"/>
      <w:bookmarkEnd w:id="2420"/>
      <w:bookmarkEnd w:id="2421"/>
      <w:bookmarkEnd w:id="2422"/>
      <w:bookmarkEnd w:id="2423"/>
      <w:bookmarkEnd w:id="2424"/>
      <w:bookmarkEnd w:id="2425"/>
      <w:bookmarkEnd w:id="2426"/>
      <w:bookmarkEnd w:id="2427"/>
      <w:bookmarkEnd w:id="2428"/>
    </w:p>
    <w:p w14:paraId="37EC3B09" w14:textId="77777777" w:rsidR="004C56A7" w:rsidRDefault="004C56A7" w:rsidP="004C56A7">
      <w:pPr>
        <w:pStyle w:val="MELegal2"/>
      </w:pPr>
      <w:bookmarkStart w:id="2429" w:name="_Toc461734809"/>
      <w:bookmarkStart w:id="2430" w:name="_Toc488319798"/>
      <w:bookmarkStart w:id="2431" w:name="_Toc320778086"/>
      <w:bookmarkStart w:id="2432" w:name="_Toc452675380"/>
      <w:bookmarkStart w:id="2433" w:name="_Toc970721"/>
      <w:bookmarkStart w:id="2434" w:name="_Toc971526"/>
      <w:bookmarkStart w:id="2435" w:name="_Toc1143516"/>
      <w:bookmarkEnd w:id="2402"/>
      <w:r>
        <w:t>Definitions</w:t>
      </w:r>
      <w:bookmarkEnd w:id="2429"/>
      <w:bookmarkEnd w:id="2430"/>
    </w:p>
    <w:p w14:paraId="7CA19152" w14:textId="0E9DCDD6" w:rsidR="004C56A7" w:rsidRDefault="004C56A7" w:rsidP="004C56A7">
      <w:pPr>
        <w:ind w:left="680"/>
      </w:pPr>
      <w:r>
        <w:t xml:space="preserve">In this clause </w:t>
      </w:r>
      <w:r>
        <w:fldChar w:fldCharType="begin"/>
      </w:r>
      <w:r>
        <w:instrText xml:space="preserve"> REF _Ref2783487 \r \h </w:instrText>
      </w:r>
      <w:r>
        <w:fldChar w:fldCharType="separate"/>
      </w:r>
      <w:r w:rsidR="007E5C1F">
        <w:t>29</w:t>
      </w:r>
      <w:r>
        <w:fldChar w:fldCharType="end"/>
      </w:r>
      <w:r>
        <w:t xml:space="preserve">, Inspector, Notifiable Incident, Regulator, WHS Entry Permit Holder and Worker have the meanings given in the WHS Act. </w:t>
      </w:r>
    </w:p>
    <w:p w14:paraId="5D50FAD0" w14:textId="77777777" w:rsidR="004C56A7" w:rsidRDefault="004C56A7" w:rsidP="004C56A7">
      <w:pPr>
        <w:pStyle w:val="MELegal2"/>
      </w:pPr>
      <w:bookmarkStart w:id="2436" w:name="_Toc461734810"/>
      <w:bookmarkStart w:id="2437" w:name="_Toc488319799"/>
      <w:r>
        <w:t>General obligations</w:t>
      </w:r>
      <w:bookmarkEnd w:id="2436"/>
      <w:bookmarkEnd w:id="2437"/>
    </w:p>
    <w:p w14:paraId="06B2D981" w14:textId="77777777" w:rsidR="004C56A7" w:rsidRDefault="004C56A7" w:rsidP="004C56A7">
      <w:pPr>
        <w:pStyle w:val="MELegal3"/>
      </w:pPr>
      <w:r>
        <w:t>The Participant must ensure the Services are performed in a safe manner.</w:t>
      </w:r>
    </w:p>
    <w:p w14:paraId="164ED879" w14:textId="77777777" w:rsidR="004C56A7" w:rsidRDefault="004C56A7" w:rsidP="004C56A7">
      <w:pPr>
        <w:pStyle w:val="MELegal3"/>
      </w:pPr>
      <w:r>
        <w:lastRenderedPageBreak/>
        <w:t>Where the health and safety of any person may be affected by the performance of the Works, the Participant must consult, cooperate and coordinate with the Department in relation to the health and safety issue.</w:t>
      </w:r>
    </w:p>
    <w:p w14:paraId="69D34CAE" w14:textId="77777777" w:rsidR="004C56A7" w:rsidRPr="003334AD" w:rsidRDefault="004C56A7" w:rsidP="004C56A7">
      <w:pPr>
        <w:pStyle w:val="MELegal3"/>
      </w:pPr>
      <w:r w:rsidRPr="003334AD">
        <w:t>The Participant must, and must ensure that Participant Personnel in carrying out the Works</w:t>
      </w:r>
      <w:r>
        <w:t xml:space="preserve"> </w:t>
      </w:r>
      <w:r w:rsidRPr="003334AD">
        <w:t>comply with WHS Laws</w:t>
      </w:r>
      <w:r>
        <w:t>.</w:t>
      </w:r>
      <w:r w:rsidRPr="003334AD">
        <w:t xml:space="preserve"> </w:t>
      </w:r>
    </w:p>
    <w:p w14:paraId="6A31AE49" w14:textId="77777777" w:rsidR="004C56A7" w:rsidRPr="003334AD" w:rsidRDefault="004C56A7" w:rsidP="004C56A7">
      <w:pPr>
        <w:pStyle w:val="MELegal2"/>
      </w:pPr>
      <w:bookmarkStart w:id="2438" w:name="_Toc461734811"/>
      <w:bookmarkStart w:id="2439" w:name="_Toc488319800"/>
      <w:r w:rsidRPr="003334AD">
        <w:t>Notifying the Department</w:t>
      </w:r>
      <w:bookmarkEnd w:id="2438"/>
      <w:bookmarkEnd w:id="2439"/>
    </w:p>
    <w:p w14:paraId="0EF8291F" w14:textId="77777777" w:rsidR="004C56A7" w:rsidRPr="003334AD" w:rsidRDefault="004C56A7" w:rsidP="004C56A7">
      <w:pPr>
        <w:pStyle w:val="MELegal3"/>
      </w:pPr>
      <w:r w:rsidRPr="003334AD">
        <w:t>The Participant must notify the Department as soon as practicable of any concern the Participant has regarding work health and safety in relation to the Works.</w:t>
      </w:r>
    </w:p>
    <w:p w14:paraId="614E54BD" w14:textId="77777777" w:rsidR="004C56A7" w:rsidRPr="003334AD" w:rsidRDefault="004C56A7" w:rsidP="004C56A7">
      <w:pPr>
        <w:pStyle w:val="MELegal3"/>
      </w:pPr>
      <w:r w:rsidRPr="003334AD">
        <w:t xml:space="preserve">The Participant must immediately notify the Department of any: </w:t>
      </w:r>
    </w:p>
    <w:p w14:paraId="1515C5A2" w14:textId="77777777" w:rsidR="004C56A7" w:rsidRPr="003334AD" w:rsidRDefault="004C56A7" w:rsidP="004C56A7">
      <w:pPr>
        <w:pStyle w:val="MELegal4"/>
      </w:pPr>
      <w:r w:rsidRPr="003334AD">
        <w:t>breach or suspected breach of the WHS Laws in relation to the Works;</w:t>
      </w:r>
    </w:p>
    <w:p w14:paraId="7F4B8BB3" w14:textId="77777777" w:rsidR="004C56A7" w:rsidRPr="003334AD" w:rsidRDefault="004C56A7" w:rsidP="004C56A7">
      <w:pPr>
        <w:pStyle w:val="MELegal4"/>
      </w:pPr>
      <w:r w:rsidRPr="003334AD">
        <w:t>cessation of work on the Works, or direction to cease work on the Works from any person having authority under the WHS Laws to do so, due to unsafe work;</w:t>
      </w:r>
    </w:p>
    <w:p w14:paraId="103B468B" w14:textId="77777777" w:rsidR="004C56A7" w:rsidRPr="003334AD" w:rsidRDefault="004C56A7" w:rsidP="004C56A7">
      <w:pPr>
        <w:pStyle w:val="MELegal4"/>
      </w:pPr>
      <w:r w:rsidRPr="003334AD">
        <w:t>entry by a WHS Entry Permit Holder or Inspector to any place where the Works are being performed; or</w:t>
      </w:r>
    </w:p>
    <w:p w14:paraId="4D0E075B" w14:textId="77777777" w:rsidR="004C56A7" w:rsidRPr="003334AD" w:rsidRDefault="004C56A7" w:rsidP="004C56A7">
      <w:pPr>
        <w:pStyle w:val="MELegal4"/>
      </w:pPr>
      <w:r w:rsidRPr="003334AD">
        <w:t>proceedings against, decision by the Regulator in relation to, or request from the Regulator to, the Participant or Participant Personnel under the WHS Laws.</w:t>
      </w:r>
    </w:p>
    <w:p w14:paraId="2E3D0520" w14:textId="77777777" w:rsidR="004C56A7" w:rsidRPr="003334AD" w:rsidRDefault="004C56A7" w:rsidP="004C56A7">
      <w:pPr>
        <w:pStyle w:val="MELegal3"/>
      </w:pPr>
      <w:r w:rsidRPr="003334AD">
        <w:t xml:space="preserve">The Participant must provide to the Department a copy of any notice issued to the Participant under the WHS Laws in relation to the Works as soon as possible and in any event within 24 hours after receipt. </w:t>
      </w:r>
    </w:p>
    <w:p w14:paraId="75FA7902" w14:textId="77777777" w:rsidR="004C56A7" w:rsidRPr="003334AD" w:rsidRDefault="004C56A7" w:rsidP="004C56A7">
      <w:pPr>
        <w:pStyle w:val="MELegal3"/>
      </w:pPr>
      <w:r w:rsidRPr="003334AD">
        <w:t>If the Participant is required by the WHS Laws to report a Notifiable Incident to the Regulator in relation to Works, the Participant must:</w:t>
      </w:r>
    </w:p>
    <w:p w14:paraId="25014082" w14:textId="77777777" w:rsidR="004C56A7" w:rsidRDefault="004C56A7" w:rsidP="004C56A7">
      <w:pPr>
        <w:pStyle w:val="MELegal4"/>
      </w:pPr>
      <w:r w:rsidRPr="003334AD">
        <w:t xml:space="preserve">as soon as is practicable in the circumstances, </w:t>
      </w:r>
      <w:r w:rsidRPr="006238B7">
        <w:t>n</w:t>
      </w:r>
      <w:r w:rsidRPr="003334AD">
        <w:t>otify the Department</w:t>
      </w:r>
      <w:r>
        <w:t xml:space="preserve"> of the Notifiable Incident and, if requested by the Department, provide a copy of any written notice given to the Regulator; and</w:t>
      </w:r>
    </w:p>
    <w:p w14:paraId="3C147B97" w14:textId="77777777" w:rsidR="004C56A7" w:rsidRDefault="004C56A7" w:rsidP="004C56A7">
      <w:pPr>
        <w:pStyle w:val="MELegal4"/>
      </w:pPr>
      <w:r>
        <w:t>if requested by the Department, provide within the timeframe specified by the Department a report on the Notifiable Incident, the results of any investigations into its cause, and any recommendations for prevention in the future.</w:t>
      </w:r>
    </w:p>
    <w:p w14:paraId="78D62AD1" w14:textId="77777777" w:rsidR="004C56A7" w:rsidRDefault="004C56A7" w:rsidP="004C56A7">
      <w:pPr>
        <w:pStyle w:val="MELegal2"/>
      </w:pPr>
      <w:bookmarkStart w:id="2440" w:name="_Toc461734812"/>
      <w:bookmarkStart w:id="2441" w:name="_Toc488319801"/>
      <w:r>
        <w:t>Relationship to other obligations</w:t>
      </w:r>
      <w:bookmarkEnd w:id="2440"/>
      <w:bookmarkEnd w:id="2441"/>
    </w:p>
    <w:p w14:paraId="4B358165" w14:textId="0F178206" w:rsidR="004C56A7" w:rsidRDefault="004C56A7" w:rsidP="004C56A7">
      <w:pPr>
        <w:pStyle w:val="MELegal3"/>
      </w:pPr>
      <w:r>
        <w:t xml:space="preserve">If there is any inconsistency between this clause </w:t>
      </w:r>
      <w:r>
        <w:fldChar w:fldCharType="begin"/>
      </w:r>
      <w:r>
        <w:instrText xml:space="preserve"> REF _Ref2783487 \r \h </w:instrText>
      </w:r>
      <w:r>
        <w:fldChar w:fldCharType="separate"/>
      </w:r>
      <w:r w:rsidR="007E5C1F">
        <w:t>29</w:t>
      </w:r>
      <w:r>
        <w:fldChar w:fldCharType="end"/>
      </w:r>
      <w:r>
        <w:t xml:space="preserve"> and the WHS Laws, the WHS Laws prevail to the extent of the inconsistency.</w:t>
      </w:r>
    </w:p>
    <w:p w14:paraId="5EB1E811" w14:textId="77777777" w:rsidR="004C56A7" w:rsidRDefault="004C56A7" w:rsidP="004C56A7">
      <w:pPr>
        <w:pStyle w:val="MELegal3"/>
      </w:pPr>
      <w:r>
        <w:t>The Participant acknowledges that it is responsible for:</w:t>
      </w:r>
    </w:p>
    <w:p w14:paraId="6A20AEFD" w14:textId="77777777" w:rsidR="004C56A7" w:rsidRDefault="004C56A7" w:rsidP="004C56A7">
      <w:pPr>
        <w:pStyle w:val="MELegal4"/>
      </w:pPr>
      <w:r>
        <w:t xml:space="preserve">complying with its obligations under WHS </w:t>
      </w:r>
      <w:r w:rsidRPr="0068267D">
        <w:t>Laws; and</w:t>
      </w:r>
    </w:p>
    <w:p w14:paraId="02E5FF73" w14:textId="77777777" w:rsidR="004C56A7" w:rsidRDefault="004C56A7" w:rsidP="004C56A7">
      <w:pPr>
        <w:pStyle w:val="MELegal4"/>
      </w:pPr>
      <w:r>
        <w:t>performing the Works in accordance with this Agreement,</w:t>
      </w:r>
    </w:p>
    <w:p w14:paraId="4C858298" w14:textId="77777777" w:rsidR="004C56A7" w:rsidRDefault="004C56A7" w:rsidP="004C56A7">
      <w:pPr>
        <w:keepNext/>
        <w:ind w:left="1360"/>
      </w:pPr>
      <w:r>
        <w:t>and will not be relieved of that responsibility because of:</w:t>
      </w:r>
    </w:p>
    <w:p w14:paraId="38EFD451" w14:textId="27F7370B" w:rsidR="004C56A7" w:rsidRDefault="004C56A7" w:rsidP="004C56A7">
      <w:pPr>
        <w:pStyle w:val="MELegal4"/>
      </w:pPr>
      <w:r>
        <w:t xml:space="preserve">anything in this clause </w:t>
      </w:r>
      <w:r>
        <w:fldChar w:fldCharType="begin"/>
      </w:r>
      <w:r>
        <w:instrText xml:space="preserve"> REF _Ref2783487 \r \h </w:instrText>
      </w:r>
      <w:r>
        <w:fldChar w:fldCharType="separate"/>
      </w:r>
      <w:r w:rsidR="007E5C1F">
        <w:t>29</w:t>
      </w:r>
      <w:r>
        <w:fldChar w:fldCharType="end"/>
      </w:r>
      <w:r>
        <w:t xml:space="preserve"> or in any policy or procedure referred to in this clause </w:t>
      </w:r>
      <w:r>
        <w:fldChar w:fldCharType="begin"/>
      </w:r>
      <w:r>
        <w:instrText xml:space="preserve"> REF _Ref2783487 \r \h </w:instrText>
      </w:r>
      <w:r>
        <w:fldChar w:fldCharType="separate"/>
      </w:r>
      <w:r w:rsidR="007E5C1F">
        <w:t>29</w:t>
      </w:r>
      <w:r>
        <w:fldChar w:fldCharType="end"/>
      </w:r>
      <w:r>
        <w:t xml:space="preserve">; </w:t>
      </w:r>
    </w:p>
    <w:p w14:paraId="63B102C3" w14:textId="03FD558C" w:rsidR="004C56A7" w:rsidRDefault="004C56A7" w:rsidP="004C56A7">
      <w:pPr>
        <w:pStyle w:val="MELegal4"/>
      </w:pPr>
      <w:r>
        <w:t>any instruction or direction or failure to give an instruction or direction under this clause </w:t>
      </w:r>
      <w:r>
        <w:fldChar w:fldCharType="begin"/>
      </w:r>
      <w:r>
        <w:instrText xml:space="preserve"> REF _Ref2783487 \r \h </w:instrText>
      </w:r>
      <w:r>
        <w:fldChar w:fldCharType="separate"/>
      </w:r>
      <w:r w:rsidR="007E5C1F">
        <w:t>29</w:t>
      </w:r>
      <w:r>
        <w:fldChar w:fldCharType="end"/>
      </w:r>
      <w:r>
        <w:t xml:space="preserve">; </w:t>
      </w:r>
    </w:p>
    <w:p w14:paraId="18C3DCCB" w14:textId="0B5F8195" w:rsidR="004C56A7" w:rsidRDefault="004C56A7" w:rsidP="004C56A7">
      <w:pPr>
        <w:pStyle w:val="MELegal4"/>
      </w:pPr>
      <w:r>
        <w:t>any exercise of, or failure to exercise, the Department's rights under this clause </w:t>
      </w:r>
      <w:r>
        <w:fldChar w:fldCharType="begin"/>
      </w:r>
      <w:r>
        <w:instrText xml:space="preserve"> REF _Ref2783487 \r \h </w:instrText>
      </w:r>
      <w:r>
        <w:fldChar w:fldCharType="separate"/>
      </w:r>
      <w:r w:rsidR="007E5C1F">
        <w:t>29</w:t>
      </w:r>
      <w:r>
        <w:fldChar w:fldCharType="end"/>
      </w:r>
      <w:r>
        <w:t>; or</w:t>
      </w:r>
    </w:p>
    <w:p w14:paraId="2CFA0514" w14:textId="578B9237" w:rsidR="004C56A7" w:rsidRDefault="004C56A7" w:rsidP="004C56A7">
      <w:pPr>
        <w:pStyle w:val="MELegal4"/>
      </w:pPr>
      <w:r>
        <w:t>any notice or other document or communication from the Participant under this clause </w:t>
      </w:r>
      <w:r>
        <w:fldChar w:fldCharType="begin"/>
      </w:r>
      <w:r>
        <w:instrText xml:space="preserve"> REF _Ref2783487 \r \h </w:instrText>
      </w:r>
      <w:r>
        <w:fldChar w:fldCharType="separate"/>
      </w:r>
      <w:r w:rsidR="007E5C1F">
        <w:t>29</w:t>
      </w:r>
      <w:r>
        <w:fldChar w:fldCharType="end"/>
      </w:r>
      <w:r>
        <w:t>.</w:t>
      </w:r>
    </w:p>
    <w:p w14:paraId="0EA1A5FD" w14:textId="77777777" w:rsidR="004C56A7" w:rsidRDefault="004C56A7" w:rsidP="004C56A7">
      <w:pPr>
        <w:pStyle w:val="MELegal3"/>
      </w:pPr>
      <w:r>
        <w:t xml:space="preserve">To the </w:t>
      </w:r>
      <w:r w:rsidRPr="00F5742C">
        <w:t xml:space="preserve">extent permitted by Law, the Department is not liable to the Participant for any </w:t>
      </w:r>
      <w:r w:rsidRPr="006238B7">
        <w:t>l</w:t>
      </w:r>
      <w:r w:rsidRPr="00F5742C">
        <w:t>osses</w:t>
      </w:r>
      <w:r>
        <w:t xml:space="preserve"> in connection with work health and safety in relation to </w:t>
      </w:r>
      <w:r w:rsidRPr="0068267D">
        <w:t>the</w:t>
      </w:r>
      <w:r>
        <w:t xml:space="preserve"> Works.</w:t>
      </w:r>
    </w:p>
    <w:p w14:paraId="6A698697" w14:textId="77777777" w:rsidR="004C56A7" w:rsidRDefault="004C56A7" w:rsidP="004C56A7">
      <w:pPr>
        <w:pStyle w:val="MELegal2"/>
      </w:pPr>
      <w:bookmarkStart w:id="2442" w:name="_Toc461734813"/>
      <w:bookmarkStart w:id="2443" w:name="_Toc488319802"/>
      <w:r>
        <w:lastRenderedPageBreak/>
        <w:t>Non-compliance</w:t>
      </w:r>
      <w:bookmarkEnd w:id="2442"/>
      <w:bookmarkEnd w:id="2443"/>
    </w:p>
    <w:p w14:paraId="6D5D4B16" w14:textId="77777777" w:rsidR="004C56A7" w:rsidRDefault="004C56A7" w:rsidP="004C56A7">
      <w:pPr>
        <w:pStyle w:val="MELegal3"/>
        <w:keepNext/>
      </w:pPr>
      <w:r>
        <w:t xml:space="preserve">If, during the performance of any work under this Agreement, </w:t>
      </w:r>
      <w:r w:rsidRPr="0068267D">
        <w:t xml:space="preserve">the Department </w:t>
      </w:r>
      <w:r w:rsidRPr="006238B7">
        <w:t>n</w:t>
      </w:r>
      <w:r w:rsidRPr="0068267D">
        <w:t>otifies t</w:t>
      </w:r>
      <w:r>
        <w:t xml:space="preserve">he Participant that the Department is satisfied that the Participant is: </w:t>
      </w:r>
    </w:p>
    <w:p w14:paraId="2F166AFA" w14:textId="77777777" w:rsidR="004C56A7" w:rsidRPr="003334AD" w:rsidRDefault="004C56A7" w:rsidP="00D30D62">
      <w:pPr>
        <w:pStyle w:val="MELegal4"/>
      </w:pPr>
      <w:r>
        <w:t xml:space="preserve">not performing </w:t>
      </w:r>
      <w:r w:rsidRPr="003334AD">
        <w:t>the work in compliance with the Participant's work health and safety plan, work health and safety management procedures or relevant legislation; or</w:t>
      </w:r>
    </w:p>
    <w:p w14:paraId="0A12C686" w14:textId="77777777" w:rsidR="004C56A7" w:rsidRPr="003334AD" w:rsidRDefault="004C56A7" w:rsidP="004C56A7">
      <w:pPr>
        <w:pStyle w:val="MELegal4"/>
        <w:keepNext/>
      </w:pPr>
      <w:r w:rsidRPr="003334AD">
        <w:t xml:space="preserve">performing the work in such a way as to endanger the health and safety of the Participant, </w:t>
      </w:r>
    </w:p>
    <w:p w14:paraId="0D56C405" w14:textId="77777777" w:rsidR="004C56A7" w:rsidRPr="003334AD" w:rsidRDefault="004C56A7" w:rsidP="00D30D62">
      <w:pPr>
        <w:ind w:left="1360"/>
      </w:pPr>
      <w:r w:rsidRPr="003334AD">
        <w:t>the Participant must promptly remedy that breach of health and safety.</w:t>
      </w:r>
    </w:p>
    <w:p w14:paraId="54AAB647" w14:textId="49659E0A" w:rsidR="004C56A7" w:rsidRPr="003334AD" w:rsidRDefault="004C56A7" w:rsidP="008072E4">
      <w:pPr>
        <w:pStyle w:val="MELegal3"/>
      </w:pPr>
      <w:r w:rsidRPr="003334AD">
        <w:t xml:space="preserve">Without limiting clause </w:t>
      </w:r>
      <w:r>
        <w:fldChar w:fldCharType="begin"/>
      </w:r>
      <w:r>
        <w:instrText xml:space="preserve"> REF _Ref2783544 \r \h </w:instrText>
      </w:r>
      <w:r w:rsidR="0065210C">
        <w:instrText xml:space="preserve"> \* MERGEFORMAT </w:instrText>
      </w:r>
      <w:r>
        <w:fldChar w:fldCharType="separate"/>
      </w:r>
      <w:r w:rsidR="007E5C1F">
        <w:t>23.1</w:t>
      </w:r>
      <w:r>
        <w:fldChar w:fldCharType="end"/>
      </w:r>
      <w:r w:rsidRPr="003334AD">
        <w:t>,the Department may direct the Participant to suspend the work until such time as the Participant satisfies the Department that the work will be resumed in conformity with applicable work health and safety prov</w:t>
      </w:r>
      <w:r w:rsidR="000B6AD6">
        <w:t>isions.</w:t>
      </w:r>
      <w:r w:rsidRPr="003334AD">
        <w:t xml:space="preserve"> During periods of suspension referred to above, the Department will not be required to make any payment whatsoever to the Participant.</w:t>
      </w:r>
    </w:p>
    <w:p w14:paraId="341FA00E" w14:textId="77777777" w:rsidR="004C56A7" w:rsidRDefault="004C56A7" w:rsidP="00917746">
      <w:pPr>
        <w:pStyle w:val="MELegal1"/>
        <w:keepLines/>
      </w:pPr>
      <w:bookmarkStart w:id="2444" w:name="_Toc2940730"/>
      <w:bookmarkStart w:id="2445" w:name="_Ref318187153"/>
      <w:bookmarkStart w:id="2446" w:name="_Toc320715125"/>
      <w:bookmarkStart w:id="2447" w:name="_Ref531933972"/>
      <w:bookmarkStart w:id="2448" w:name="_Toc1644843"/>
      <w:bookmarkStart w:id="2449" w:name="_Toc1645055"/>
      <w:bookmarkStart w:id="2450" w:name="_Toc1646743"/>
      <w:bookmarkStart w:id="2451" w:name="_Toc1647790"/>
      <w:bookmarkStart w:id="2452" w:name="_Toc4592546"/>
      <w:bookmarkStart w:id="2453" w:name="_Toc25675411"/>
      <w:bookmarkStart w:id="2454" w:name="_Toc25739521"/>
      <w:bookmarkStart w:id="2455" w:name="_Toc970736"/>
      <w:bookmarkStart w:id="2456" w:name="_Toc971541"/>
      <w:bookmarkStart w:id="2457" w:name="_Toc1143521"/>
      <w:bookmarkStart w:id="2458" w:name="_DTBK2388"/>
      <w:bookmarkEnd w:id="2431"/>
      <w:bookmarkEnd w:id="2432"/>
      <w:bookmarkEnd w:id="2433"/>
      <w:bookmarkEnd w:id="2434"/>
      <w:bookmarkEnd w:id="2435"/>
      <w:bookmarkEnd w:id="2444"/>
      <w:bookmarkEnd w:id="2445"/>
      <w:bookmarkEnd w:id="2446"/>
      <w:r>
        <w:lastRenderedPageBreak/>
        <w:t>Compliance with the Code for the Tendering and Performance of Building Work 2016</w:t>
      </w:r>
      <w:bookmarkEnd w:id="2447"/>
      <w:bookmarkEnd w:id="2448"/>
      <w:bookmarkEnd w:id="2449"/>
      <w:bookmarkEnd w:id="2450"/>
      <w:bookmarkEnd w:id="2451"/>
      <w:bookmarkEnd w:id="2452"/>
      <w:bookmarkEnd w:id="2453"/>
      <w:bookmarkEnd w:id="2454"/>
      <w:r>
        <w:t xml:space="preserve"> </w:t>
      </w:r>
      <w:bookmarkEnd w:id="2455"/>
      <w:bookmarkEnd w:id="2456"/>
      <w:bookmarkEnd w:id="2457"/>
    </w:p>
    <w:p w14:paraId="3C4BFFE5" w14:textId="77777777" w:rsidR="00433E2A" w:rsidRPr="00731E7A" w:rsidRDefault="00433E2A" w:rsidP="00917746">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rPr>
          <w:b/>
          <w:i/>
        </w:rPr>
      </w:pPr>
      <w:bookmarkStart w:id="2459" w:name="_Toc1647402"/>
      <w:bookmarkStart w:id="2460" w:name="_Toc1647589"/>
      <w:bookmarkStart w:id="2461" w:name="_Toc1647791"/>
      <w:bookmarkStart w:id="2462" w:name="_Toc1648008"/>
      <w:bookmarkStart w:id="2463" w:name="_Toc970737"/>
      <w:bookmarkStart w:id="2464" w:name="_Toc971542"/>
      <w:bookmarkStart w:id="2465" w:name="_Toc1143522"/>
      <w:bookmarkStart w:id="2466" w:name="_Toc1644844"/>
      <w:bookmarkStart w:id="2467" w:name="_Toc1645056"/>
      <w:bookmarkStart w:id="2468" w:name="_Toc1647590"/>
      <w:bookmarkStart w:id="2469" w:name="_Toc1647792"/>
      <w:bookmarkStart w:id="2470" w:name="_DTBK2389"/>
      <w:bookmarkEnd w:id="2458"/>
      <w:bookmarkEnd w:id="2459"/>
      <w:bookmarkEnd w:id="2460"/>
      <w:bookmarkEnd w:id="2461"/>
      <w:bookmarkEnd w:id="2462"/>
      <w:r w:rsidRPr="00731E7A">
        <w:rPr>
          <w:b/>
          <w:i/>
        </w:rPr>
        <w:t>Note to Applicants: The Building Code applies to indirectly funded 'building work', funded by the Commonwealth through a grant or other program, in circumstances in which the funding for the building work is an explicit component of the grant or program, and for which:</w:t>
      </w:r>
    </w:p>
    <w:p w14:paraId="4AA4C09E" w14:textId="49D02080" w:rsidR="00433E2A" w:rsidRPr="00731E7A" w:rsidRDefault="00433E2A" w:rsidP="00D310B8">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ind w:firstLine="720"/>
        <w:rPr>
          <w:b/>
          <w:i/>
        </w:rPr>
      </w:pPr>
      <w:r w:rsidRPr="00731E7A">
        <w:rPr>
          <w:b/>
          <w:i/>
        </w:rPr>
        <w:t>the value of the Commonwealth’s contribution to the project that includes the building work is at least $5,000,000 and represents at least 50% of the total construction project value; or</w:t>
      </w:r>
    </w:p>
    <w:p w14:paraId="2D7E51BB" w14:textId="70A55235" w:rsidR="00433E2A" w:rsidRPr="00731E7A" w:rsidRDefault="00433E2A" w:rsidP="00D310B8">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ind w:firstLine="720"/>
        <w:rPr>
          <w:b/>
          <w:i/>
        </w:rPr>
      </w:pPr>
      <w:r w:rsidRPr="00731E7A">
        <w:rPr>
          <w:b/>
          <w:i/>
        </w:rPr>
        <w:t>the Commonwealth’s contribution to the project that includes the building work is at least $10,000,000 (irrespective of its proportion of the total construction project value).</w:t>
      </w:r>
    </w:p>
    <w:p w14:paraId="62122EBA" w14:textId="77777777" w:rsidR="00433E2A" w:rsidRPr="00731E7A" w:rsidRDefault="00433E2A" w:rsidP="00917746">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rPr>
          <w:i/>
        </w:rPr>
      </w:pPr>
      <w:r w:rsidRPr="00731E7A">
        <w:rPr>
          <w:b/>
          <w:i/>
        </w:rPr>
        <w:t xml:space="preserve">If the Building Code applies to </w:t>
      </w:r>
      <w:r w:rsidR="004C6F7A">
        <w:rPr>
          <w:b/>
          <w:i/>
        </w:rPr>
        <w:t>an</w:t>
      </w:r>
      <w:r w:rsidRPr="00731E7A">
        <w:rPr>
          <w:b/>
          <w:i/>
        </w:rPr>
        <w:t xml:space="preserve"> </w:t>
      </w:r>
      <w:r w:rsidR="004C6F7A">
        <w:rPr>
          <w:b/>
          <w:i/>
        </w:rPr>
        <w:t>a</w:t>
      </w:r>
      <w:r w:rsidRPr="00731E7A">
        <w:rPr>
          <w:b/>
          <w:i/>
        </w:rPr>
        <w:t>pplicant's proposed project, it will be required to comply with the Building Code and the requirements set out in this clause 30.</w:t>
      </w:r>
    </w:p>
    <w:p w14:paraId="6E976D75" w14:textId="77777777" w:rsidR="004C56A7" w:rsidRDefault="004C56A7" w:rsidP="00917746">
      <w:pPr>
        <w:pStyle w:val="MELegal2"/>
        <w:keepLines/>
      </w:pPr>
      <w:r>
        <w:t>Definitions</w:t>
      </w:r>
      <w:bookmarkEnd w:id="2463"/>
      <w:bookmarkEnd w:id="2464"/>
      <w:bookmarkEnd w:id="2465"/>
      <w:bookmarkEnd w:id="2466"/>
      <w:bookmarkEnd w:id="2467"/>
      <w:bookmarkEnd w:id="2468"/>
      <w:bookmarkEnd w:id="2469"/>
      <w:r>
        <w:t xml:space="preserve"> </w:t>
      </w:r>
    </w:p>
    <w:p w14:paraId="424F242E" w14:textId="168A92B2" w:rsidR="004C56A7" w:rsidRDefault="004C56A7" w:rsidP="00917746">
      <w:pPr>
        <w:keepNext/>
        <w:keepLines/>
        <w:tabs>
          <w:tab w:val="left" w:pos="709"/>
        </w:tabs>
        <w:ind w:left="709"/>
      </w:pPr>
      <w:bookmarkStart w:id="2471" w:name="_DTBK2086"/>
      <w:bookmarkEnd w:id="2470"/>
      <w:r>
        <w:t xml:space="preserve">In this clause </w:t>
      </w:r>
      <w:r>
        <w:fldChar w:fldCharType="begin"/>
      </w:r>
      <w:r>
        <w:instrText xml:space="preserve"> REF _Ref531933972 \w \h </w:instrText>
      </w:r>
      <w:r>
        <w:fldChar w:fldCharType="separate"/>
      </w:r>
      <w:r w:rsidR="007E5C1F">
        <w:t>30</w:t>
      </w:r>
      <w:r>
        <w:fldChar w:fldCharType="end"/>
      </w:r>
      <w:r>
        <w:t>, the following terms have the following meanings:</w:t>
      </w:r>
    </w:p>
    <w:p w14:paraId="712BCA28" w14:textId="77777777" w:rsidR="004C56A7" w:rsidRDefault="004C56A7" w:rsidP="00917746">
      <w:pPr>
        <w:pStyle w:val="MELegal3"/>
        <w:keepNext/>
        <w:keepLines/>
      </w:pPr>
      <w:bookmarkStart w:id="2472" w:name="_Toc970738"/>
      <w:bookmarkStart w:id="2473" w:name="_Toc971543"/>
      <w:bookmarkStart w:id="2474" w:name="_DTBK2087"/>
      <w:bookmarkEnd w:id="2471"/>
      <w:r w:rsidRPr="00045BE6">
        <w:rPr>
          <w:b/>
        </w:rPr>
        <w:t>ABCC</w:t>
      </w:r>
      <w:r>
        <w:t xml:space="preserve"> means the body referred to in subsection 29(2) of the Act;</w:t>
      </w:r>
      <w:bookmarkEnd w:id="2472"/>
      <w:bookmarkEnd w:id="2473"/>
    </w:p>
    <w:p w14:paraId="37F74B61" w14:textId="77777777" w:rsidR="004C56A7" w:rsidRDefault="004C56A7" w:rsidP="00917746">
      <w:pPr>
        <w:pStyle w:val="MELegal3"/>
        <w:keepNext/>
        <w:keepLines/>
      </w:pPr>
      <w:bookmarkStart w:id="2475" w:name="_Toc970740"/>
      <w:bookmarkStart w:id="2476" w:name="_Toc971545"/>
      <w:bookmarkStart w:id="2477" w:name="_DTBK1991"/>
      <w:bookmarkEnd w:id="2474"/>
      <w:r w:rsidRPr="00045BE6">
        <w:rPr>
          <w:b/>
        </w:rPr>
        <w:t>Act</w:t>
      </w:r>
      <w:r>
        <w:t xml:space="preserve"> means </w:t>
      </w:r>
      <w:r w:rsidRPr="00503820">
        <w:t xml:space="preserve">the </w:t>
      </w:r>
      <w:r w:rsidRPr="008C3825">
        <w:rPr>
          <w:i/>
        </w:rPr>
        <w:t>Building and Construction Industry (Improving Productivity) Act 2016</w:t>
      </w:r>
      <w:r>
        <w:t xml:space="preserve"> (Cth);</w:t>
      </w:r>
      <w:bookmarkEnd w:id="2475"/>
      <w:bookmarkEnd w:id="2476"/>
    </w:p>
    <w:p w14:paraId="2513A2FA" w14:textId="77777777" w:rsidR="004C56A7" w:rsidRDefault="004C56A7" w:rsidP="00917746">
      <w:pPr>
        <w:pStyle w:val="MELegal3"/>
        <w:keepNext/>
        <w:keepLines/>
      </w:pPr>
      <w:bookmarkStart w:id="2478" w:name="_Toc970741"/>
      <w:bookmarkStart w:id="2479" w:name="_Toc971546"/>
      <w:bookmarkStart w:id="2480" w:name="_DTBK2089"/>
      <w:bookmarkEnd w:id="2477"/>
      <w:r w:rsidRPr="00045BE6">
        <w:rPr>
          <w:b/>
        </w:rPr>
        <w:t>Building Code</w:t>
      </w:r>
      <w:r>
        <w:t xml:space="preserve"> means the Code for the Tendering and Performance of Building Work 2016, which is available at </w:t>
      </w:r>
      <w:hyperlink r:id="rId11" w:history="1">
        <w:r w:rsidRPr="001A3200">
          <w:rPr>
            <w:rStyle w:val="Hyperlink"/>
          </w:rPr>
          <w:t>https://www.legislation.gov.au/D</w:t>
        </w:r>
        <w:bookmarkStart w:id="2481" w:name="_GoBack"/>
        <w:bookmarkEnd w:id="2481"/>
        <w:r w:rsidRPr="001A3200">
          <w:rPr>
            <w:rStyle w:val="Hyperlink"/>
          </w:rPr>
          <w:t>etails/F2017C00668</w:t>
        </w:r>
      </w:hyperlink>
      <w:r>
        <w:t>;</w:t>
      </w:r>
      <w:bookmarkEnd w:id="2478"/>
      <w:bookmarkEnd w:id="2479"/>
    </w:p>
    <w:p w14:paraId="7D602962" w14:textId="77777777" w:rsidR="004C56A7" w:rsidRDefault="004C56A7" w:rsidP="00917746">
      <w:pPr>
        <w:pStyle w:val="MELegal3"/>
        <w:keepNext/>
        <w:keepLines/>
      </w:pPr>
      <w:bookmarkStart w:id="2482" w:name="_Toc970742"/>
      <w:bookmarkStart w:id="2483" w:name="_Toc971547"/>
      <w:bookmarkStart w:id="2484" w:name="_DTBK2090"/>
      <w:bookmarkEnd w:id="2480"/>
      <w:r w:rsidRPr="00045BE6">
        <w:rPr>
          <w:b/>
        </w:rPr>
        <w:t xml:space="preserve">Building Contractor </w:t>
      </w:r>
      <w:r>
        <w:t>has the same meaning as in the Act;</w:t>
      </w:r>
      <w:bookmarkEnd w:id="2482"/>
      <w:bookmarkEnd w:id="2483"/>
    </w:p>
    <w:p w14:paraId="6D208943" w14:textId="77777777" w:rsidR="004C56A7" w:rsidRDefault="004C56A7" w:rsidP="00917746">
      <w:pPr>
        <w:pStyle w:val="MELegal3"/>
        <w:keepNext/>
        <w:keepLines/>
      </w:pPr>
      <w:bookmarkStart w:id="2485" w:name="_Toc970743"/>
      <w:bookmarkStart w:id="2486" w:name="_Toc971548"/>
      <w:bookmarkStart w:id="2487" w:name="_DTBK2091"/>
      <w:bookmarkEnd w:id="2484"/>
      <w:r w:rsidRPr="00045BE6">
        <w:rPr>
          <w:b/>
        </w:rPr>
        <w:t>Building Industry Par</w:t>
      </w:r>
      <w:r w:rsidRPr="00DE4976">
        <w:rPr>
          <w:b/>
        </w:rPr>
        <w:t>tici</w:t>
      </w:r>
      <w:r w:rsidRPr="008C3825">
        <w:rPr>
          <w:b/>
        </w:rPr>
        <w:t>pant</w:t>
      </w:r>
      <w:r>
        <w:t xml:space="preserve"> has the same meaning as in the Act;</w:t>
      </w:r>
      <w:bookmarkEnd w:id="2485"/>
      <w:bookmarkEnd w:id="2486"/>
    </w:p>
    <w:p w14:paraId="143EC880" w14:textId="77777777" w:rsidR="004C56A7" w:rsidRDefault="004C56A7" w:rsidP="00917746">
      <w:pPr>
        <w:pStyle w:val="MELegal3"/>
        <w:keepNext/>
        <w:keepLines/>
      </w:pPr>
      <w:bookmarkStart w:id="2488" w:name="_Toc970744"/>
      <w:bookmarkStart w:id="2489" w:name="_Toc971549"/>
      <w:bookmarkStart w:id="2490" w:name="_DTBK2092"/>
      <w:bookmarkEnd w:id="2487"/>
      <w:r w:rsidRPr="00045BE6">
        <w:rPr>
          <w:b/>
        </w:rPr>
        <w:t>Building Work</w:t>
      </w:r>
      <w:r>
        <w:t xml:space="preserve"> has the same meaning as in subsection 3(4) of the Building Code;</w:t>
      </w:r>
      <w:bookmarkEnd w:id="2488"/>
      <w:bookmarkEnd w:id="2489"/>
    </w:p>
    <w:p w14:paraId="479EA566" w14:textId="77777777" w:rsidR="004C56A7" w:rsidRDefault="004C56A7" w:rsidP="00917746">
      <w:pPr>
        <w:pStyle w:val="MELegal3"/>
        <w:keepNext/>
        <w:keepLines/>
      </w:pPr>
      <w:bookmarkStart w:id="2491" w:name="_Toc970745"/>
      <w:bookmarkStart w:id="2492" w:name="_Toc971550"/>
      <w:bookmarkStart w:id="2493" w:name="_DTBK2093"/>
      <w:bookmarkEnd w:id="2490"/>
      <w:r w:rsidRPr="00045BE6">
        <w:rPr>
          <w:b/>
        </w:rPr>
        <w:t>Commonwealth Funded Building Work</w:t>
      </w:r>
      <w:r>
        <w:t xml:space="preserve"> means Building Work in items 1-8 of Schedule 1 of the Building Code;</w:t>
      </w:r>
      <w:bookmarkEnd w:id="2491"/>
      <w:bookmarkEnd w:id="2492"/>
    </w:p>
    <w:p w14:paraId="2C3C1E29" w14:textId="77777777" w:rsidR="004C56A7" w:rsidRDefault="004C56A7" w:rsidP="00917746">
      <w:pPr>
        <w:pStyle w:val="MELegal3"/>
        <w:keepNext/>
        <w:keepLines/>
      </w:pPr>
      <w:bookmarkStart w:id="2494" w:name="_Toc970747"/>
      <w:bookmarkStart w:id="2495" w:name="_Toc971552"/>
      <w:bookmarkStart w:id="2496" w:name="_DTBK2095"/>
      <w:bookmarkEnd w:id="2493"/>
      <w:r w:rsidRPr="004C49E9">
        <w:rPr>
          <w:b/>
        </w:rPr>
        <w:t xml:space="preserve">Contractor </w:t>
      </w:r>
      <w:r>
        <w:t xml:space="preserve">means </w:t>
      </w:r>
      <w:r w:rsidRPr="004C49E9">
        <w:t xml:space="preserve">a Building Contractor or Building Industry Participant who the </w:t>
      </w:r>
      <w:r>
        <w:t>Participant</w:t>
      </w:r>
      <w:r w:rsidRPr="004C49E9">
        <w:t xml:space="preserve"> has entered, or proposes to enter, into a contract wit</w:t>
      </w:r>
      <w:r>
        <w:t>h to undertake any of the Works;</w:t>
      </w:r>
    </w:p>
    <w:p w14:paraId="195DD826" w14:textId="77777777" w:rsidR="004C56A7" w:rsidRDefault="004C56A7" w:rsidP="00917746">
      <w:pPr>
        <w:pStyle w:val="MELegal3"/>
        <w:keepNext/>
        <w:keepLines/>
      </w:pPr>
      <w:r w:rsidRPr="00045BE6">
        <w:rPr>
          <w:b/>
        </w:rPr>
        <w:t>Exclusion Sanction</w:t>
      </w:r>
      <w:r>
        <w:t xml:space="preserve"> has the same meaning as in subsection 3(3) of the Building Code;</w:t>
      </w:r>
      <w:bookmarkEnd w:id="2494"/>
      <w:bookmarkEnd w:id="2495"/>
      <w:r>
        <w:t xml:space="preserve"> </w:t>
      </w:r>
    </w:p>
    <w:p w14:paraId="4039E7B2" w14:textId="77777777" w:rsidR="004C56A7" w:rsidRPr="003D25C3" w:rsidRDefault="004C56A7" w:rsidP="00917746">
      <w:pPr>
        <w:pStyle w:val="MELegal3"/>
        <w:keepNext/>
        <w:keepLines/>
      </w:pPr>
      <w:bookmarkStart w:id="2497" w:name="_Toc970748"/>
      <w:bookmarkStart w:id="2498" w:name="_Toc971553"/>
      <w:bookmarkStart w:id="2499" w:name="_DTBK2096"/>
      <w:bookmarkEnd w:id="2496"/>
      <w:r w:rsidRPr="004E5850">
        <w:rPr>
          <w:b/>
        </w:rPr>
        <w:t>Funding</w:t>
      </w:r>
      <w:r w:rsidRPr="004C49E9">
        <w:t xml:space="preserve"> </w:t>
      </w:r>
      <w:r w:rsidRPr="003D25C3">
        <w:t xml:space="preserve">means the funding provided by the Commonwealth to the </w:t>
      </w:r>
      <w:r>
        <w:t>Participant;</w:t>
      </w:r>
    </w:p>
    <w:p w14:paraId="087A72DB" w14:textId="77777777" w:rsidR="004C56A7" w:rsidRPr="003D25C3" w:rsidRDefault="004C56A7" w:rsidP="00917746">
      <w:pPr>
        <w:pStyle w:val="MELegal3"/>
        <w:keepNext/>
        <w:keepLines/>
      </w:pPr>
      <w:r w:rsidRPr="004E5850">
        <w:rPr>
          <w:b/>
        </w:rPr>
        <w:t xml:space="preserve">Related Entity </w:t>
      </w:r>
      <w:r w:rsidRPr="003D25C3">
        <w:t>has the same meaning as in subse</w:t>
      </w:r>
      <w:r>
        <w:t xml:space="preserve">ction 3(2) of the Building Code; and </w:t>
      </w:r>
    </w:p>
    <w:p w14:paraId="5C94F135" w14:textId="77777777" w:rsidR="004C56A7" w:rsidRDefault="004C56A7" w:rsidP="00917746">
      <w:pPr>
        <w:pStyle w:val="MELegal3"/>
        <w:keepNext/>
        <w:keepLines/>
      </w:pPr>
      <w:bookmarkStart w:id="2500" w:name="_Toc970749"/>
      <w:bookmarkStart w:id="2501" w:name="_Toc971554"/>
      <w:bookmarkStart w:id="2502" w:name="_DTBK2097"/>
      <w:bookmarkEnd w:id="2497"/>
      <w:bookmarkEnd w:id="2498"/>
      <w:bookmarkEnd w:id="2499"/>
      <w:r w:rsidRPr="00045BE6">
        <w:rPr>
          <w:b/>
        </w:rPr>
        <w:t>Works</w:t>
      </w:r>
      <w:r>
        <w:t xml:space="preserve"> means </w:t>
      </w:r>
      <w:r w:rsidRPr="004C49E9">
        <w:t xml:space="preserve">Commonwealth Funded Building Work that is being indirectly funded by the Commonwealth through the provision of the Funding to the </w:t>
      </w:r>
      <w:r>
        <w:t>Participant</w:t>
      </w:r>
      <w:r w:rsidRPr="004C49E9">
        <w:t>.</w:t>
      </w:r>
      <w:bookmarkEnd w:id="2500"/>
      <w:bookmarkEnd w:id="2501"/>
    </w:p>
    <w:p w14:paraId="58F65A31" w14:textId="77777777" w:rsidR="004C56A7" w:rsidRDefault="004C56A7" w:rsidP="0003449A">
      <w:pPr>
        <w:pStyle w:val="MELegal2"/>
        <w:keepLines/>
      </w:pPr>
      <w:bookmarkStart w:id="2503" w:name="_Toc1569002"/>
      <w:bookmarkStart w:id="2504" w:name="_Toc1644845"/>
      <w:bookmarkStart w:id="2505" w:name="_Toc1645057"/>
      <w:bookmarkStart w:id="2506" w:name="_Toc1647591"/>
      <w:bookmarkStart w:id="2507" w:name="_Toc1647793"/>
      <w:bookmarkStart w:id="2508" w:name="_Toc970750"/>
      <w:bookmarkStart w:id="2509" w:name="_Toc971555"/>
      <w:bookmarkStart w:id="2510" w:name="_Toc1143523"/>
      <w:bookmarkEnd w:id="2502"/>
      <w:r>
        <w:t>Building Code requirements</w:t>
      </w:r>
      <w:bookmarkEnd w:id="2503"/>
      <w:bookmarkEnd w:id="2504"/>
      <w:bookmarkEnd w:id="2505"/>
      <w:bookmarkEnd w:id="2506"/>
      <w:bookmarkEnd w:id="2507"/>
    </w:p>
    <w:p w14:paraId="7DEEDEC4" w14:textId="77777777" w:rsidR="004C56A7" w:rsidRPr="004E5850" w:rsidRDefault="004C56A7" w:rsidP="0003449A">
      <w:pPr>
        <w:pStyle w:val="MELegal3"/>
        <w:keepNext/>
        <w:keepLines/>
        <w:rPr>
          <w:lang w:val="en-US"/>
        </w:rPr>
      </w:pPr>
      <w:r w:rsidRPr="004E5850">
        <w:rPr>
          <w:lang w:val="en-US"/>
        </w:rPr>
        <w:t>The Participant must ensure that:</w:t>
      </w:r>
    </w:p>
    <w:p w14:paraId="4FE504A8" w14:textId="77777777" w:rsidR="004C56A7" w:rsidRPr="004E5850" w:rsidRDefault="004C56A7" w:rsidP="0003449A">
      <w:pPr>
        <w:pStyle w:val="MELegal4"/>
        <w:keepNext/>
        <w:keepLines/>
        <w:rPr>
          <w:lang w:val="en-US"/>
        </w:rPr>
      </w:pPr>
      <w:r w:rsidRPr="004E5850">
        <w:rPr>
          <w:lang w:val="en-US"/>
        </w:rPr>
        <w:t>tender processes and calls for expressions of interest (howsoever described) in respect of Commonwealth Funded Building Work are conducted in a manner consistent with the Building Code; and</w:t>
      </w:r>
    </w:p>
    <w:p w14:paraId="1FF079D3" w14:textId="77777777" w:rsidR="004C56A7" w:rsidRPr="00340AD1" w:rsidRDefault="004C56A7" w:rsidP="0003449A">
      <w:pPr>
        <w:pStyle w:val="MELegal4"/>
        <w:keepNext/>
        <w:keepLines/>
      </w:pPr>
      <w:r w:rsidRPr="004E5850">
        <w:rPr>
          <w:lang w:val="en-US"/>
        </w:rPr>
        <w:t>respondents are only permitted to participate in tender processes where the respondent is not subject to an Exclusion Sanction.</w:t>
      </w:r>
    </w:p>
    <w:p w14:paraId="677E507E" w14:textId="77777777" w:rsidR="004C56A7" w:rsidRPr="004E5850" w:rsidRDefault="004C56A7" w:rsidP="0003449A">
      <w:pPr>
        <w:pStyle w:val="MELegal3"/>
        <w:keepNext/>
        <w:keepLines/>
        <w:rPr>
          <w:lang w:val="en-US"/>
        </w:rPr>
      </w:pPr>
      <w:r w:rsidRPr="004E5850">
        <w:rPr>
          <w:lang w:val="en-US"/>
        </w:rPr>
        <w:t xml:space="preserve">The Participant must ensure that any request for expressions of interest or request for tender (howsoever described) for Commonwealth Funded Building Work requires a respondent: </w:t>
      </w:r>
    </w:p>
    <w:p w14:paraId="73E2DE7E" w14:textId="77777777" w:rsidR="004C56A7" w:rsidRPr="004E5850" w:rsidRDefault="004C56A7" w:rsidP="0003449A">
      <w:pPr>
        <w:pStyle w:val="MELegal4"/>
        <w:keepNext/>
        <w:keepLines/>
        <w:rPr>
          <w:lang w:val="en-US"/>
        </w:rPr>
      </w:pPr>
      <w:r w:rsidRPr="004E5850">
        <w:rPr>
          <w:lang w:val="en-US"/>
        </w:rPr>
        <w:t>to confirm that the respondent and any related entity will comply with the Building Code when undertaking the Commonwealth Funded Building Work;</w:t>
      </w:r>
    </w:p>
    <w:p w14:paraId="617E771D" w14:textId="77777777" w:rsidR="004C56A7" w:rsidRPr="004E5850" w:rsidRDefault="004C56A7" w:rsidP="0003449A">
      <w:pPr>
        <w:pStyle w:val="MELegal4"/>
        <w:keepNext/>
        <w:keepLines/>
        <w:rPr>
          <w:lang w:val="en-US"/>
        </w:rPr>
      </w:pPr>
      <w:r w:rsidRPr="004E5850">
        <w:rPr>
          <w:lang w:val="en-US"/>
        </w:rPr>
        <w:t>to confirm that the respondent, and any related entities, will comply with the Building Code from the time of lodging an expression of interest or tender response (if not already obliged to do so);</w:t>
      </w:r>
    </w:p>
    <w:p w14:paraId="4BAC90BD" w14:textId="77777777" w:rsidR="004C56A7" w:rsidRPr="004E5850" w:rsidRDefault="004C56A7" w:rsidP="0003449A">
      <w:pPr>
        <w:pStyle w:val="MELegal4"/>
        <w:keepNext/>
        <w:keepLines/>
        <w:rPr>
          <w:lang w:val="en-US"/>
        </w:rPr>
      </w:pPr>
      <w:r w:rsidRPr="004E5850">
        <w:rPr>
          <w:lang w:val="en-US"/>
        </w:rPr>
        <w:t>to confirm that it is not subject to an Exclusion Sanction at the time of lodging an expression of interest or tender;</w:t>
      </w:r>
    </w:p>
    <w:p w14:paraId="36399082" w14:textId="77777777" w:rsidR="004C56A7" w:rsidRPr="004E5850" w:rsidRDefault="004C56A7" w:rsidP="0003449A">
      <w:pPr>
        <w:pStyle w:val="MELegal4"/>
        <w:keepNext/>
        <w:keepLines/>
        <w:rPr>
          <w:lang w:val="en-US"/>
        </w:rPr>
      </w:pPr>
      <w:r w:rsidRPr="004E5850">
        <w:rPr>
          <w:lang w:val="en-US"/>
        </w:rPr>
        <w:lastRenderedPageBreak/>
        <w:t>to demonstrate a positive commitment to the provision of appropriate training and skill development for their workforce. Such commitment may be evidenced by compliance with any state or territory government building training policies and supporting the delivery of nationally endorsed building and construction competencies;</w:t>
      </w:r>
    </w:p>
    <w:p w14:paraId="596989A4" w14:textId="77777777" w:rsidR="004C56A7" w:rsidRPr="004E5850" w:rsidRDefault="004C56A7" w:rsidP="0003449A">
      <w:pPr>
        <w:pStyle w:val="MELegal4"/>
        <w:keepNext/>
        <w:keepLines/>
        <w:rPr>
          <w:lang w:val="en-US"/>
        </w:rPr>
      </w:pPr>
      <w:r w:rsidRPr="004E5850">
        <w:rPr>
          <w:lang w:val="en-US"/>
        </w:rPr>
        <w:t xml:space="preserve">to include details of the number of current apprentice and trainee employees and the number and classes of persons that hold visas under the </w:t>
      </w:r>
      <w:r w:rsidRPr="004E5850">
        <w:rPr>
          <w:i/>
          <w:lang w:val="en-US"/>
        </w:rPr>
        <w:t xml:space="preserve">Migration Act 1958 </w:t>
      </w:r>
      <w:r w:rsidRPr="004E5850">
        <w:rPr>
          <w:lang w:val="en-US"/>
        </w:rPr>
        <w:t>that are engaged by the respondent, and that are intended to be engaged by the respondent to undertake the Commonwealth Funded Building Work;</w:t>
      </w:r>
    </w:p>
    <w:p w14:paraId="40D23E2E" w14:textId="77777777" w:rsidR="004C56A7" w:rsidRPr="004E5850" w:rsidRDefault="004C56A7" w:rsidP="004C56A7">
      <w:pPr>
        <w:pStyle w:val="MELegal4"/>
        <w:rPr>
          <w:lang w:val="en-US"/>
        </w:rPr>
      </w:pPr>
      <w:r w:rsidRPr="004E5850">
        <w:rPr>
          <w:lang w:val="en-US"/>
        </w:rPr>
        <w:t>to advise whether the respondent has, within the preceding 3 year period:</w:t>
      </w:r>
    </w:p>
    <w:p w14:paraId="5CA8503D" w14:textId="77777777" w:rsidR="004C56A7" w:rsidRPr="004E5850" w:rsidRDefault="004C56A7" w:rsidP="004C56A7">
      <w:pPr>
        <w:pStyle w:val="MELegal5"/>
        <w:rPr>
          <w:lang w:val="en-US"/>
        </w:rPr>
      </w:pPr>
      <w:r w:rsidRPr="004E5850">
        <w:rPr>
          <w:lang w:val="en-US"/>
        </w:rPr>
        <w:t xml:space="preserve">had an adverse decision, direction or order made by a court or tribunal for a breach of a designated building law, work health and safety law or the </w:t>
      </w:r>
      <w:r w:rsidRPr="004E5850">
        <w:rPr>
          <w:i/>
          <w:lang w:val="en-US"/>
        </w:rPr>
        <w:t>Migration Act 1958</w:t>
      </w:r>
      <w:r w:rsidRPr="004E5850">
        <w:rPr>
          <w:lang w:val="en-US"/>
        </w:rPr>
        <w:t>;</w:t>
      </w:r>
    </w:p>
    <w:p w14:paraId="401B12B8" w14:textId="77777777" w:rsidR="004C56A7" w:rsidRPr="004E5850" w:rsidRDefault="004C56A7" w:rsidP="004C56A7">
      <w:pPr>
        <w:pStyle w:val="MELegal5"/>
        <w:rPr>
          <w:lang w:val="en-US"/>
        </w:rPr>
      </w:pPr>
      <w:r w:rsidRPr="004E5850">
        <w:rPr>
          <w:lang w:val="en-US"/>
        </w:rPr>
        <w:t>been required to pay any amount under an adjudication certificate (provided in accordance with a law relating to the security of payments that are due to persons in respect of building work) including by any related entity to a Building Contractor or Building Industry Participant; or</w:t>
      </w:r>
    </w:p>
    <w:p w14:paraId="69A9FF86" w14:textId="77777777" w:rsidR="004C56A7" w:rsidRPr="004E5850" w:rsidRDefault="004C56A7" w:rsidP="004C56A7">
      <w:pPr>
        <w:pStyle w:val="MELegal5"/>
        <w:rPr>
          <w:lang w:val="en-US"/>
        </w:rPr>
      </w:pPr>
      <w:r w:rsidRPr="004E5850">
        <w:rPr>
          <w:lang w:val="en-US"/>
        </w:rPr>
        <w:t>owed any unsatisfied judgement debts (including such debts owed by any related entity) to a Building Contractor or Building Industry Participant.</w:t>
      </w:r>
    </w:p>
    <w:p w14:paraId="39BC99FC" w14:textId="77777777" w:rsidR="004C56A7" w:rsidRPr="00E520B5" w:rsidRDefault="004C56A7" w:rsidP="004C56A7">
      <w:pPr>
        <w:pStyle w:val="MELegal3"/>
      </w:pPr>
      <w:r>
        <w:t>Where the value of the Commonwealth’s contribution to the project that includes the Works meets the financial thresholds set out in Item 1, Schedule 2 to the Building Code, t</w:t>
      </w:r>
      <w:r w:rsidRPr="00E520B5">
        <w:t xml:space="preserve">he </w:t>
      </w:r>
      <w:r>
        <w:t>Participant</w:t>
      </w:r>
      <w:r w:rsidRPr="00E520B5">
        <w:t xml:space="preserve"> </w:t>
      </w:r>
      <w:r>
        <w:t>must</w:t>
      </w:r>
      <w:r w:rsidRPr="00E520B5">
        <w:t>:</w:t>
      </w:r>
    </w:p>
    <w:p w14:paraId="136C3E61" w14:textId="77777777" w:rsidR="004C56A7" w:rsidRPr="00E520B5" w:rsidRDefault="004C56A7" w:rsidP="004C56A7">
      <w:pPr>
        <w:pStyle w:val="MELegal4"/>
      </w:pPr>
      <w:r w:rsidRPr="00E520B5">
        <w:t>ensure the requirement to have a Workplace Relations Management Plan (</w:t>
      </w:r>
      <w:r w:rsidRPr="00340AD1">
        <w:rPr>
          <w:b/>
        </w:rPr>
        <w:t>WRMP</w:t>
      </w:r>
      <w:r w:rsidRPr="00E520B5">
        <w:t>) for the Works approved by the ABCC is included in all expression of interest and tender documents; and</w:t>
      </w:r>
    </w:p>
    <w:p w14:paraId="3AA1BCF2" w14:textId="77777777" w:rsidR="004C56A7" w:rsidRPr="00E520B5" w:rsidRDefault="004C56A7" w:rsidP="004C56A7">
      <w:pPr>
        <w:pStyle w:val="MELegal4"/>
      </w:pPr>
      <w:r w:rsidRPr="00E520B5">
        <w:t>on behalf of the funding entity:</w:t>
      </w:r>
    </w:p>
    <w:p w14:paraId="69DA621C" w14:textId="77777777" w:rsidR="004C56A7" w:rsidRPr="00E520B5" w:rsidRDefault="004C56A7" w:rsidP="004C56A7">
      <w:pPr>
        <w:pStyle w:val="MELegal5"/>
      </w:pPr>
      <w:r w:rsidRPr="00E520B5">
        <w:t>apply to the ABCC to have a W</w:t>
      </w:r>
      <w:r>
        <w:t xml:space="preserve">RMP for the Works approved; </w:t>
      </w:r>
    </w:p>
    <w:p w14:paraId="79F2AFF9" w14:textId="77777777" w:rsidR="004C56A7" w:rsidRPr="00E520B5" w:rsidRDefault="004C56A7" w:rsidP="004C56A7">
      <w:pPr>
        <w:pStyle w:val="MELegal5"/>
      </w:pPr>
      <w:r w:rsidRPr="00E520B5">
        <w:t>ensure that an application to the ABCC for approval of a WRMP for the Works is made in the manner and form requir</w:t>
      </w:r>
      <w:r>
        <w:t>ed by the ABC Commissioner;</w:t>
      </w:r>
    </w:p>
    <w:p w14:paraId="6E55E18F" w14:textId="77777777" w:rsidR="004C56A7" w:rsidRPr="00E520B5" w:rsidRDefault="004C56A7" w:rsidP="004C56A7">
      <w:pPr>
        <w:pStyle w:val="MELegal5"/>
      </w:pPr>
      <w:r w:rsidRPr="00E520B5">
        <w:t>ensure that the proposed WRMP for the Works is accompanied by any supporting evidence required by the ABCC; and</w:t>
      </w:r>
    </w:p>
    <w:p w14:paraId="6FBB1FC3" w14:textId="77777777" w:rsidR="004C56A7" w:rsidRDefault="004C56A7" w:rsidP="004C56A7">
      <w:pPr>
        <w:pStyle w:val="MELegal4"/>
      </w:pPr>
      <w:r w:rsidRPr="00E520B5">
        <w:t>obtain and provide additional information to the ABCC when requested, to enable the ABCC to make a decision whether or not</w:t>
      </w:r>
      <w:r>
        <w:t xml:space="preserve"> to</w:t>
      </w:r>
      <w:r w:rsidRPr="00E520B5">
        <w:t xml:space="preserve"> approve the proposed WRMP for the Works. </w:t>
      </w:r>
      <w:bookmarkStart w:id="2511" w:name="_DTBK3009"/>
      <w:bookmarkEnd w:id="2508"/>
      <w:bookmarkEnd w:id="2509"/>
      <w:bookmarkEnd w:id="2510"/>
    </w:p>
    <w:p w14:paraId="78BE5C92" w14:textId="77777777" w:rsidR="004C56A7" w:rsidRDefault="004C56A7" w:rsidP="004C56A7">
      <w:pPr>
        <w:pStyle w:val="MELegal1"/>
        <w:keepLines/>
      </w:pPr>
      <w:bookmarkStart w:id="2512" w:name="_Ref531935572"/>
      <w:bookmarkStart w:id="2513" w:name="_Toc970759"/>
      <w:bookmarkStart w:id="2514" w:name="_Toc971564"/>
      <w:bookmarkStart w:id="2515" w:name="_Toc1143528"/>
      <w:bookmarkStart w:id="2516" w:name="_Toc1644846"/>
      <w:bookmarkStart w:id="2517" w:name="_Toc1645058"/>
      <w:bookmarkStart w:id="2518" w:name="_Toc1646744"/>
      <w:bookmarkStart w:id="2519" w:name="_Toc1647794"/>
      <w:bookmarkStart w:id="2520" w:name="_Toc4592547"/>
      <w:bookmarkStart w:id="2521" w:name="_Toc25675412"/>
      <w:bookmarkStart w:id="2522" w:name="_Toc25739522"/>
      <w:bookmarkStart w:id="2523" w:name="_DTBK2392"/>
      <w:bookmarkEnd w:id="2511"/>
      <w:r>
        <w:t>WHS Accreditation Scheme</w:t>
      </w:r>
      <w:bookmarkEnd w:id="2512"/>
      <w:bookmarkEnd w:id="2513"/>
      <w:bookmarkEnd w:id="2514"/>
      <w:bookmarkEnd w:id="2515"/>
      <w:bookmarkEnd w:id="2516"/>
      <w:bookmarkEnd w:id="2517"/>
      <w:bookmarkEnd w:id="2518"/>
      <w:bookmarkEnd w:id="2519"/>
      <w:bookmarkEnd w:id="2520"/>
      <w:bookmarkEnd w:id="2521"/>
      <w:bookmarkEnd w:id="2522"/>
    </w:p>
    <w:p w14:paraId="39F23A0F" w14:textId="77777777" w:rsidR="004C56A7" w:rsidRPr="00340AD1" w:rsidRDefault="004C56A7" w:rsidP="00433AE9">
      <w:pPr>
        <w:pStyle w:val="MELegal2"/>
        <w:keepLines/>
        <w:numPr>
          <w:ilvl w:val="1"/>
          <w:numId w:val="30"/>
        </w:numPr>
        <w:rPr>
          <w:spacing w:val="0"/>
          <w:sz w:val="20"/>
        </w:rPr>
      </w:pPr>
      <w:bookmarkStart w:id="2524" w:name="_Toc1644847"/>
      <w:bookmarkStart w:id="2525" w:name="_Toc1645059"/>
      <w:bookmarkStart w:id="2526" w:name="_Toc1647592"/>
      <w:bookmarkStart w:id="2527" w:name="_Toc1647795"/>
      <w:bookmarkStart w:id="2528" w:name="_Toc1569005"/>
      <w:bookmarkStart w:id="2529" w:name="_Toc970760"/>
      <w:bookmarkStart w:id="2530" w:name="_Toc971565"/>
      <w:bookmarkStart w:id="2531" w:name="_DTBK1992"/>
      <w:bookmarkEnd w:id="2523"/>
      <w:r>
        <w:t>Definitions</w:t>
      </w:r>
      <w:bookmarkEnd w:id="2524"/>
      <w:bookmarkEnd w:id="2525"/>
      <w:bookmarkEnd w:id="2526"/>
      <w:bookmarkEnd w:id="2527"/>
    </w:p>
    <w:p w14:paraId="1CAA3661" w14:textId="40EE84F7" w:rsidR="004C56A7" w:rsidRPr="003D25C3" w:rsidRDefault="004C56A7" w:rsidP="004C56A7">
      <w:pPr>
        <w:keepNext/>
        <w:keepLines/>
        <w:ind w:firstLine="680"/>
      </w:pPr>
      <w:r w:rsidRPr="003D25C3">
        <w:t xml:space="preserve">In this </w:t>
      </w:r>
      <w:r>
        <w:t>clause </w:t>
      </w:r>
      <w:r w:rsidRPr="009A5DF9">
        <w:fldChar w:fldCharType="begin"/>
      </w:r>
      <w:r w:rsidRPr="009A5DF9">
        <w:instrText xml:space="preserve"> REF _Ref531935572 \w \h </w:instrText>
      </w:r>
      <w:r>
        <w:instrText xml:space="preserve"> \* MERGEFORMAT </w:instrText>
      </w:r>
      <w:r w:rsidRPr="009A5DF9">
        <w:fldChar w:fldCharType="separate"/>
      </w:r>
      <w:r w:rsidR="007E5C1F">
        <w:t>31</w:t>
      </w:r>
      <w:r w:rsidRPr="009A5DF9">
        <w:fldChar w:fldCharType="end"/>
      </w:r>
      <w:r w:rsidRPr="009A5DF9">
        <w:t xml:space="preserve"> </w:t>
      </w:r>
      <w:r>
        <w:t>the following terms have the following meanings:</w:t>
      </w:r>
      <w:bookmarkEnd w:id="2528"/>
    </w:p>
    <w:p w14:paraId="48F4F46A" w14:textId="77777777" w:rsidR="004C56A7" w:rsidRDefault="004C56A7" w:rsidP="00433AE9">
      <w:pPr>
        <w:pStyle w:val="MELegal3"/>
        <w:keepNext/>
        <w:keepLines/>
        <w:numPr>
          <w:ilvl w:val="2"/>
          <w:numId w:val="30"/>
        </w:numPr>
      </w:pPr>
      <w:r w:rsidRPr="003D25C3">
        <w:rPr>
          <w:b/>
        </w:rPr>
        <w:t>Act</w:t>
      </w:r>
      <w:r>
        <w:t xml:space="preserve"> means the </w:t>
      </w:r>
      <w:r w:rsidRPr="00003F7A">
        <w:rPr>
          <w:i/>
        </w:rPr>
        <w:t xml:space="preserve">Building and Construction Industry (Improving Productivity) Act 2016 </w:t>
      </w:r>
      <w:r>
        <w:t xml:space="preserve">(Cth); </w:t>
      </w:r>
    </w:p>
    <w:p w14:paraId="785163CA" w14:textId="77777777" w:rsidR="004C56A7" w:rsidRDefault="004C56A7" w:rsidP="00433AE9">
      <w:pPr>
        <w:pStyle w:val="MELegal3"/>
        <w:keepNext/>
        <w:keepLines/>
        <w:numPr>
          <w:ilvl w:val="2"/>
          <w:numId w:val="30"/>
        </w:numPr>
      </w:pPr>
      <w:r w:rsidRPr="003D25C3">
        <w:rPr>
          <w:b/>
        </w:rPr>
        <w:t>Building Work</w:t>
      </w:r>
      <w:r>
        <w:t xml:space="preserve"> has the meaning given to it by section 6 of the Act;</w:t>
      </w:r>
    </w:p>
    <w:p w14:paraId="656E420E" w14:textId="77777777" w:rsidR="004C56A7" w:rsidRDefault="004C56A7" w:rsidP="00433AE9">
      <w:pPr>
        <w:pStyle w:val="MELegal3"/>
        <w:keepNext/>
        <w:keepLines/>
        <w:numPr>
          <w:ilvl w:val="2"/>
          <w:numId w:val="30"/>
        </w:numPr>
      </w:pPr>
      <w:r w:rsidRPr="003D25C3">
        <w:rPr>
          <w:b/>
        </w:rPr>
        <w:t>Office of the Federal Safety Commissioner</w:t>
      </w:r>
      <w:r>
        <w:t xml:space="preserve"> means the office of the Federal Safety Commissioner within the meaning of the Act; and </w:t>
      </w:r>
    </w:p>
    <w:p w14:paraId="51E8EEB9" w14:textId="77777777" w:rsidR="004C56A7" w:rsidRDefault="004C56A7" w:rsidP="00433AE9">
      <w:pPr>
        <w:pStyle w:val="MELegal3"/>
        <w:keepNext/>
        <w:keepLines/>
        <w:numPr>
          <w:ilvl w:val="2"/>
          <w:numId w:val="30"/>
        </w:numPr>
      </w:pPr>
      <w:r w:rsidRPr="003D25C3">
        <w:rPr>
          <w:b/>
        </w:rPr>
        <w:t>Scheme</w:t>
      </w:r>
      <w:r>
        <w:t xml:space="preserve"> means the Scheme described at section 43 of the Act. </w:t>
      </w:r>
    </w:p>
    <w:p w14:paraId="701B0EAA" w14:textId="77777777" w:rsidR="004C56A7" w:rsidRDefault="004C56A7" w:rsidP="00433AE9">
      <w:pPr>
        <w:pStyle w:val="MELegal2"/>
        <w:numPr>
          <w:ilvl w:val="1"/>
          <w:numId w:val="30"/>
        </w:numPr>
      </w:pPr>
      <w:bookmarkStart w:id="2532" w:name="_Toc1569006"/>
      <w:bookmarkStart w:id="2533" w:name="_Toc1644848"/>
      <w:bookmarkStart w:id="2534" w:name="_Toc1645060"/>
      <w:bookmarkStart w:id="2535" w:name="_Toc1647593"/>
      <w:bookmarkStart w:id="2536" w:name="_Toc1647796"/>
      <w:r>
        <w:t>WHS Accreditation Scheme</w:t>
      </w:r>
      <w:bookmarkEnd w:id="2532"/>
      <w:bookmarkEnd w:id="2533"/>
      <w:bookmarkEnd w:id="2534"/>
      <w:bookmarkEnd w:id="2535"/>
      <w:bookmarkEnd w:id="2536"/>
    </w:p>
    <w:p w14:paraId="590E7955" w14:textId="77777777" w:rsidR="004C56A7" w:rsidRDefault="004C56A7" w:rsidP="004C56A7">
      <w:pPr>
        <w:pStyle w:val="MELegal3"/>
        <w:numPr>
          <w:ilvl w:val="0"/>
          <w:numId w:val="0"/>
        </w:numPr>
        <w:ind w:left="680"/>
      </w:pPr>
      <w:r>
        <w:t xml:space="preserve">Subject to the exclusions specified in section 26 of the </w:t>
      </w:r>
      <w:r w:rsidRPr="003D25C3">
        <w:rPr>
          <w:i/>
        </w:rPr>
        <w:t>Building</w:t>
      </w:r>
      <w:r w:rsidR="007A2838">
        <w:rPr>
          <w:i/>
        </w:rPr>
        <w:t xml:space="preserve"> and Construction</w:t>
      </w:r>
      <w:r w:rsidRPr="003D25C3">
        <w:rPr>
          <w:i/>
        </w:rPr>
        <w:t xml:space="preserve"> Industry </w:t>
      </w:r>
      <w:r w:rsidR="007A2838">
        <w:rPr>
          <w:i/>
        </w:rPr>
        <w:t>(Improving Productivity) (</w:t>
      </w:r>
      <w:r w:rsidRPr="003D25C3">
        <w:rPr>
          <w:i/>
        </w:rPr>
        <w:t xml:space="preserve">Accreditation Scheme) </w:t>
      </w:r>
      <w:r w:rsidR="007A2838">
        <w:rPr>
          <w:i/>
        </w:rPr>
        <w:t>Rules 2019</w:t>
      </w:r>
      <w:r>
        <w:t xml:space="preserve"> the Participant must ensure that all contracts the Participant enters into for the provision Building Work in respect </w:t>
      </w:r>
      <w:r w:rsidR="00224278">
        <w:t>o</w:t>
      </w:r>
      <w:r>
        <w:t xml:space="preserve">f the Project that are valued at $4 million or more: </w:t>
      </w:r>
    </w:p>
    <w:p w14:paraId="1B51892C" w14:textId="77777777" w:rsidR="004C56A7" w:rsidRDefault="004C56A7" w:rsidP="00433AE9">
      <w:pPr>
        <w:pStyle w:val="MELegal3"/>
        <w:numPr>
          <w:ilvl w:val="2"/>
          <w:numId w:val="30"/>
        </w:numPr>
      </w:pPr>
      <w:r>
        <w:lastRenderedPageBreak/>
        <w:t xml:space="preserve">are notified to the Office of the Federal Safety Commissioner at the earliest possible opportunity; and </w:t>
      </w:r>
    </w:p>
    <w:p w14:paraId="220827EA" w14:textId="77777777" w:rsidR="004C56A7" w:rsidRDefault="004C56A7" w:rsidP="00433AE9">
      <w:pPr>
        <w:pStyle w:val="MELegal3"/>
        <w:numPr>
          <w:ilvl w:val="2"/>
          <w:numId w:val="30"/>
        </w:numPr>
      </w:pPr>
      <w:r>
        <w:t xml:space="preserve">contain a requirement that the builder of the Building Works: </w:t>
      </w:r>
    </w:p>
    <w:p w14:paraId="2DF00810" w14:textId="77777777" w:rsidR="004C56A7" w:rsidRDefault="004C56A7" w:rsidP="00433AE9">
      <w:pPr>
        <w:pStyle w:val="MELegal4"/>
        <w:numPr>
          <w:ilvl w:val="3"/>
          <w:numId w:val="30"/>
        </w:numPr>
      </w:pPr>
      <w:r>
        <w:t xml:space="preserve">is accredited under the Scheme; </w:t>
      </w:r>
    </w:p>
    <w:p w14:paraId="6C720F4C" w14:textId="77777777" w:rsidR="004C56A7" w:rsidRDefault="004C56A7" w:rsidP="00433AE9">
      <w:pPr>
        <w:pStyle w:val="MELegal4"/>
        <w:numPr>
          <w:ilvl w:val="3"/>
          <w:numId w:val="30"/>
        </w:numPr>
      </w:pPr>
      <w:r>
        <w:t xml:space="preserve">maintains Scheme accreditation for the life of the contract; and </w:t>
      </w:r>
    </w:p>
    <w:p w14:paraId="6EC1CD5E" w14:textId="77777777" w:rsidR="004C56A7" w:rsidRPr="00003F7A" w:rsidRDefault="004C56A7" w:rsidP="00433AE9">
      <w:pPr>
        <w:pStyle w:val="MELegal4"/>
        <w:numPr>
          <w:ilvl w:val="3"/>
          <w:numId w:val="30"/>
        </w:numPr>
      </w:pPr>
      <w:r>
        <w:t>must comply with all conditions of the Scheme accreditation.</w:t>
      </w:r>
    </w:p>
    <w:p w14:paraId="1BF08B9B" w14:textId="77777777" w:rsidR="004C56A7" w:rsidRDefault="004C56A7" w:rsidP="004C56A7">
      <w:pPr>
        <w:pStyle w:val="MELegal1"/>
      </w:pPr>
      <w:bookmarkStart w:id="2537" w:name="_Toc970233"/>
      <w:bookmarkStart w:id="2538" w:name="_Toc970795"/>
      <w:bookmarkStart w:id="2539" w:name="_Toc971111"/>
      <w:bookmarkStart w:id="2540" w:name="_Toc971600"/>
      <w:bookmarkStart w:id="2541" w:name="_Toc1143681"/>
      <w:bookmarkStart w:id="2542" w:name="_Toc1143787"/>
      <w:bookmarkStart w:id="2543" w:name="_Toc1143893"/>
      <w:bookmarkStart w:id="2544" w:name="_Toc970234"/>
      <w:bookmarkStart w:id="2545" w:name="_Toc970796"/>
      <w:bookmarkStart w:id="2546" w:name="_Toc971112"/>
      <w:bookmarkStart w:id="2547" w:name="_Toc971601"/>
      <w:bookmarkStart w:id="2548" w:name="_Toc1143682"/>
      <w:bookmarkStart w:id="2549" w:name="_Toc1143788"/>
      <w:bookmarkStart w:id="2550" w:name="_Toc1143894"/>
      <w:bookmarkStart w:id="2551" w:name="_Toc970235"/>
      <w:bookmarkStart w:id="2552" w:name="_Toc970797"/>
      <w:bookmarkStart w:id="2553" w:name="_Toc971113"/>
      <w:bookmarkStart w:id="2554" w:name="_Toc971602"/>
      <w:bookmarkStart w:id="2555" w:name="_Toc1143683"/>
      <w:bookmarkStart w:id="2556" w:name="_Toc1143789"/>
      <w:bookmarkStart w:id="2557" w:name="_Toc1143895"/>
      <w:bookmarkStart w:id="2558" w:name="_Toc970236"/>
      <w:bookmarkStart w:id="2559" w:name="_Toc970798"/>
      <w:bookmarkStart w:id="2560" w:name="_Toc971114"/>
      <w:bookmarkStart w:id="2561" w:name="_Toc971603"/>
      <w:bookmarkStart w:id="2562" w:name="_Toc1143684"/>
      <w:bookmarkStart w:id="2563" w:name="_Toc1143790"/>
      <w:bookmarkStart w:id="2564" w:name="_Toc1143896"/>
      <w:bookmarkStart w:id="2565" w:name="_Toc970237"/>
      <w:bookmarkStart w:id="2566" w:name="_Toc970799"/>
      <w:bookmarkStart w:id="2567" w:name="_Toc971115"/>
      <w:bookmarkStart w:id="2568" w:name="_Toc971604"/>
      <w:bookmarkStart w:id="2569" w:name="_Toc1143685"/>
      <w:bookmarkStart w:id="2570" w:name="_Toc1143791"/>
      <w:bookmarkStart w:id="2571" w:name="_Toc1143897"/>
      <w:bookmarkStart w:id="2572" w:name="_Toc970238"/>
      <w:bookmarkStart w:id="2573" w:name="_Toc970800"/>
      <w:bookmarkStart w:id="2574" w:name="_Toc971116"/>
      <w:bookmarkStart w:id="2575" w:name="_Toc971605"/>
      <w:bookmarkStart w:id="2576" w:name="_Toc1143686"/>
      <w:bookmarkStart w:id="2577" w:name="_Toc1143792"/>
      <w:bookmarkStart w:id="2578" w:name="_Toc1143898"/>
      <w:bookmarkStart w:id="2579" w:name="_Toc970239"/>
      <w:bookmarkStart w:id="2580" w:name="_Toc970801"/>
      <w:bookmarkStart w:id="2581" w:name="_Toc971117"/>
      <w:bookmarkStart w:id="2582" w:name="_Toc971606"/>
      <w:bookmarkStart w:id="2583" w:name="_Toc1143687"/>
      <w:bookmarkStart w:id="2584" w:name="_Toc1143793"/>
      <w:bookmarkStart w:id="2585" w:name="_Toc1143899"/>
      <w:bookmarkStart w:id="2586" w:name="_Toc970240"/>
      <w:bookmarkStart w:id="2587" w:name="_Toc970802"/>
      <w:bookmarkStart w:id="2588" w:name="_Toc971118"/>
      <w:bookmarkStart w:id="2589" w:name="_Toc971607"/>
      <w:bookmarkStart w:id="2590" w:name="_Toc1143688"/>
      <w:bookmarkStart w:id="2591" w:name="_Toc1143794"/>
      <w:bookmarkStart w:id="2592" w:name="_Toc1143900"/>
      <w:bookmarkStart w:id="2593" w:name="_Toc970241"/>
      <w:bookmarkStart w:id="2594" w:name="_Toc970803"/>
      <w:bookmarkStart w:id="2595" w:name="_Toc971119"/>
      <w:bookmarkStart w:id="2596" w:name="_Toc971608"/>
      <w:bookmarkStart w:id="2597" w:name="_Toc1143689"/>
      <w:bookmarkStart w:id="2598" w:name="_Toc1143795"/>
      <w:bookmarkStart w:id="2599" w:name="_Toc1143901"/>
      <w:bookmarkStart w:id="2600" w:name="_Toc970242"/>
      <w:bookmarkStart w:id="2601" w:name="_Toc970804"/>
      <w:bookmarkStart w:id="2602" w:name="_Toc971120"/>
      <w:bookmarkStart w:id="2603" w:name="_Toc971609"/>
      <w:bookmarkStart w:id="2604" w:name="_Toc1143690"/>
      <w:bookmarkStart w:id="2605" w:name="_Toc1143796"/>
      <w:bookmarkStart w:id="2606" w:name="_Toc1143902"/>
      <w:bookmarkStart w:id="2607" w:name="_Toc970243"/>
      <w:bookmarkStart w:id="2608" w:name="_Toc970805"/>
      <w:bookmarkStart w:id="2609" w:name="_Toc971121"/>
      <w:bookmarkStart w:id="2610" w:name="_Toc971610"/>
      <w:bookmarkStart w:id="2611" w:name="_Toc1143691"/>
      <w:bookmarkStart w:id="2612" w:name="_Toc1143797"/>
      <w:bookmarkStart w:id="2613" w:name="_Toc1143903"/>
      <w:bookmarkStart w:id="2614" w:name="_Toc970244"/>
      <w:bookmarkStart w:id="2615" w:name="_Toc970806"/>
      <w:bookmarkStart w:id="2616" w:name="_Toc971122"/>
      <w:bookmarkStart w:id="2617" w:name="_Toc971611"/>
      <w:bookmarkStart w:id="2618" w:name="_Toc1143692"/>
      <w:bookmarkStart w:id="2619" w:name="_Toc1143798"/>
      <w:bookmarkStart w:id="2620" w:name="_Toc1143904"/>
      <w:bookmarkStart w:id="2621" w:name="_Toc970245"/>
      <w:bookmarkStart w:id="2622" w:name="_Toc970807"/>
      <w:bookmarkStart w:id="2623" w:name="_Toc971123"/>
      <w:bookmarkStart w:id="2624" w:name="_Toc971612"/>
      <w:bookmarkStart w:id="2625" w:name="_Toc1143693"/>
      <w:bookmarkStart w:id="2626" w:name="_Toc1143799"/>
      <w:bookmarkStart w:id="2627" w:name="_Toc1143905"/>
      <w:bookmarkStart w:id="2628" w:name="_Toc970246"/>
      <w:bookmarkStart w:id="2629" w:name="_Toc970808"/>
      <w:bookmarkStart w:id="2630" w:name="_Toc971124"/>
      <w:bookmarkStart w:id="2631" w:name="_Toc971613"/>
      <w:bookmarkStart w:id="2632" w:name="_Toc1143694"/>
      <w:bookmarkStart w:id="2633" w:name="_Toc1143800"/>
      <w:bookmarkStart w:id="2634" w:name="_Toc1143906"/>
      <w:bookmarkStart w:id="2635" w:name="_Toc970247"/>
      <w:bookmarkStart w:id="2636" w:name="_Toc970809"/>
      <w:bookmarkStart w:id="2637" w:name="_Toc971125"/>
      <w:bookmarkStart w:id="2638" w:name="_Toc971614"/>
      <w:bookmarkStart w:id="2639" w:name="_Toc1143695"/>
      <w:bookmarkStart w:id="2640" w:name="_Toc1143801"/>
      <w:bookmarkStart w:id="2641" w:name="_Toc1143907"/>
      <w:bookmarkStart w:id="2642" w:name="_Toc970248"/>
      <w:bookmarkStart w:id="2643" w:name="_Toc970810"/>
      <w:bookmarkStart w:id="2644" w:name="_Toc971126"/>
      <w:bookmarkStart w:id="2645" w:name="_Toc971615"/>
      <w:bookmarkStart w:id="2646" w:name="_Toc1143696"/>
      <w:bookmarkStart w:id="2647" w:name="_Toc1143802"/>
      <w:bookmarkStart w:id="2648" w:name="_Toc1143908"/>
      <w:bookmarkStart w:id="2649" w:name="_Toc970249"/>
      <w:bookmarkStart w:id="2650" w:name="_Toc970811"/>
      <w:bookmarkStart w:id="2651" w:name="_Toc971127"/>
      <w:bookmarkStart w:id="2652" w:name="_Toc971616"/>
      <w:bookmarkStart w:id="2653" w:name="_Toc1143697"/>
      <w:bookmarkStart w:id="2654" w:name="_Toc1143803"/>
      <w:bookmarkStart w:id="2655" w:name="_Toc1143909"/>
      <w:bookmarkStart w:id="2656" w:name="_Toc970250"/>
      <w:bookmarkStart w:id="2657" w:name="_Toc970812"/>
      <w:bookmarkStart w:id="2658" w:name="_Toc971128"/>
      <w:bookmarkStart w:id="2659" w:name="_Toc971617"/>
      <w:bookmarkStart w:id="2660" w:name="_Toc1143698"/>
      <w:bookmarkStart w:id="2661" w:name="_Toc1143804"/>
      <w:bookmarkStart w:id="2662" w:name="_Toc1143910"/>
      <w:bookmarkStart w:id="2663" w:name="_Toc970251"/>
      <w:bookmarkStart w:id="2664" w:name="_Toc970813"/>
      <w:bookmarkStart w:id="2665" w:name="_Toc971129"/>
      <w:bookmarkStart w:id="2666" w:name="_Toc971618"/>
      <w:bookmarkStart w:id="2667" w:name="_Toc1143699"/>
      <w:bookmarkStart w:id="2668" w:name="_Toc1143805"/>
      <w:bookmarkStart w:id="2669" w:name="_Toc1143911"/>
      <w:bookmarkStart w:id="2670" w:name="_Toc970252"/>
      <w:bookmarkStart w:id="2671" w:name="_Toc970814"/>
      <w:bookmarkStart w:id="2672" w:name="_Toc971130"/>
      <w:bookmarkStart w:id="2673" w:name="_Toc971619"/>
      <w:bookmarkStart w:id="2674" w:name="_Toc1143700"/>
      <w:bookmarkStart w:id="2675" w:name="_Toc1143806"/>
      <w:bookmarkStart w:id="2676" w:name="_Toc1143912"/>
      <w:bookmarkStart w:id="2677" w:name="_Toc970253"/>
      <w:bookmarkStart w:id="2678" w:name="_Toc970815"/>
      <w:bookmarkStart w:id="2679" w:name="_Toc971131"/>
      <w:bookmarkStart w:id="2680" w:name="_Toc971620"/>
      <w:bookmarkStart w:id="2681" w:name="_Toc1143701"/>
      <w:bookmarkStart w:id="2682" w:name="_Toc1143807"/>
      <w:bookmarkStart w:id="2683" w:name="_Toc1143913"/>
      <w:bookmarkStart w:id="2684" w:name="_Toc970254"/>
      <w:bookmarkStart w:id="2685" w:name="_Toc970816"/>
      <w:bookmarkStart w:id="2686" w:name="_Toc971132"/>
      <w:bookmarkStart w:id="2687" w:name="_Toc971621"/>
      <w:bookmarkStart w:id="2688" w:name="_Toc1143702"/>
      <w:bookmarkStart w:id="2689" w:name="_Toc1143808"/>
      <w:bookmarkStart w:id="2690" w:name="_Toc1143914"/>
      <w:bookmarkStart w:id="2691" w:name="_Toc970255"/>
      <w:bookmarkStart w:id="2692" w:name="_Toc970817"/>
      <w:bookmarkStart w:id="2693" w:name="_Toc971133"/>
      <w:bookmarkStart w:id="2694" w:name="_Toc971622"/>
      <w:bookmarkStart w:id="2695" w:name="_Toc1143703"/>
      <w:bookmarkStart w:id="2696" w:name="_Toc1143809"/>
      <w:bookmarkStart w:id="2697" w:name="_Toc1143915"/>
      <w:bookmarkStart w:id="2698" w:name="_Toc970256"/>
      <w:bookmarkStart w:id="2699" w:name="_Toc970818"/>
      <w:bookmarkStart w:id="2700" w:name="_Toc971134"/>
      <w:bookmarkStart w:id="2701" w:name="_Toc971623"/>
      <w:bookmarkStart w:id="2702" w:name="_Toc1143704"/>
      <w:bookmarkStart w:id="2703" w:name="_Toc1143810"/>
      <w:bookmarkStart w:id="2704" w:name="_Toc1143916"/>
      <w:bookmarkStart w:id="2705" w:name="_Toc970257"/>
      <w:bookmarkStart w:id="2706" w:name="_Toc970819"/>
      <w:bookmarkStart w:id="2707" w:name="_Toc971135"/>
      <w:bookmarkStart w:id="2708" w:name="_Toc971624"/>
      <w:bookmarkStart w:id="2709" w:name="_Toc1143705"/>
      <w:bookmarkStart w:id="2710" w:name="_Toc1143811"/>
      <w:bookmarkStart w:id="2711" w:name="_Toc1143917"/>
      <w:bookmarkStart w:id="2712" w:name="_Toc970258"/>
      <w:bookmarkStart w:id="2713" w:name="_Toc970820"/>
      <w:bookmarkStart w:id="2714" w:name="_Toc971136"/>
      <w:bookmarkStart w:id="2715" w:name="_Toc971625"/>
      <w:bookmarkStart w:id="2716" w:name="_Toc1143706"/>
      <w:bookmarkStart w:id="2717" w:name="_Toc1143812"/>
      <w:bookmarkStart w:id="2718" w:name="_Toc1143918"/>
      <w:bookmarkStart w:id="2719" w:name="_Toc970259"/>
      <w:bookmarkStart w:id="2720" w:name="_Toc970821"/>
      <w:bookmarkStart w:id="2721" w:name="_Toc971137"/>
      <w:bookmarkStart w:id="2722" w:name="_Toc971626"/>
      <w:bookmarkStart w:id="2723" w:name="_Toc1143707"/>
      <w:bookmarkStart w:id="2724" w:name="_Toc1143813"/>
      <w:bookmarkStart w:id="2725" w:name="_Toc1143919"/>
      <w:bookmarkStart w:id="2726" w:name="_Toc970260"/>
      <w:bookmarkStart w:id="2727" w:name="_Toc970822"/>
      <w:bookmarkStart w:id="2728" w:name="_Toc971138"/>
      <w:bookmarkStart w:id="2729" w:name="_Toc971627"/>
      <w:bookmarkStart w:id="2730" w:name="_Toc1143708"/>
      <w:bookmarkStart w:id="2731" w:name="_Toc1143814"/>
      <w:bookmarkStart w:id="2732" w:name="_Toc1143920"/>
      <w:bookmarkStart w:id="2733" w:name="_Toc970261"/>
      <w:bookmarkStart w:id="2734" w:name="_Toc970823"/>
      <w:bookmarkStart w:id="2735" w:name="_Toc971139"/>
      <w:bookmarkStart w:id="2736" w:name="_Toc971628"/>
      <w:bookmarkStart w:id="2737" w:name="_Toc1143709"/>
      <w:bookmarkStart w:id="2738" w:name="_Toc1143815"/>
      <w:bookmarkStart w:id="2739" w:name="_Toc1143921"/>
      <w:bookmarkStart w:id="2740" w:name="_Toc970262"/>
      <w:bookmarkStart w:id="2741" w:name="_Toc970824"/>
      <w:bookmarkStart w:id="2742" w:name="_Toc971140"/>
      <w:bookmarkStart w:id="2743" w:name="_Toc971629"/>
      <w:bookmarkStart w:id="2744" w:name="_Toc1143710"/>
      <w:bookmarkStart w:id="2745" w:name="_Toc1143816"/>
      <w:bookmarkStart w:id="2746" w:name="_Toc1143922"/>
      <w:bookmarkStart w:id="2747" w:name="_Toc970263"/>
      <w:bookmarkStart w:id="2748" w:name="_Toc970825"/>
      <w:bookmarkStart w:id="2749" w:name="_Toc971141"/>
      <w:bookmarkStart w:id="2750" w:name="_Toc971630"/>
      <w:bookmarkStart w:id="2751" w:name="_Toc1143711"/>
      <w:bookmarkStart w:id="2752" w:name="_Toc1143817"/>
      <w:bookmarkStart w:id="2753" w:name="_Toc1143923"/>
      <w:bookmarkStart w:id="2754" w:name="_Toc970264"/>
      <w:bookmarkStart w:id="2755" w:name="_Toc970826"/>
      <w:bookmarkStart w:id="2756" w:name="_Toc971142"/>
      <w:bookmarkStart w:id="2757" w:name="_Toc971631"/>
      <w:bookmarkStart w:id="2758" w:name="_Toc1143712"/>
      <w:bookmarkStart w:id="2759" w:name="_Toc1143818"/>
      <w:bookmarkStart w:id="2760" w:name="_Toc1143924"/>
      <w:bookmarkStart w:id="2761" w:name="_Toc970827"/>
      <w:bookmarkStart w:id="2762" w:name="_Toc971632"/>
      <w:bookmarkStart w:id="2763" w:name="_Toc1143540"/>
      <w:bookmarkStart w:id="2764" w:name="_Toc1644849"/>
      <w:bookmarkStart w:id="2765" w:name="_Toc1645061"/>
      <w:bookmarkStart w:id="2766" w:name="_Toc1646745"/>
      <w:bookmarkStart w:id="2767" w:name="_Toc1647797"/>
      <w:bookmarkStart w:id="2768" w:name="_Toc4592548"/>
      <w:bookmarkStart w:id="2769" w:name="_Toc25675413"/>
      <w:bookmarkStart w:id="2770" w:name="_Toc25739523"/>
      <w:bookmarkStart w:id="2771" w:name="_DTBK3054"/>
      <w:bookmarkEnd w:id="2403"/>
      <w:bookmarkEnd w:id="2404"/>
      <w:bookmarkEnd w:id="2405"/>
      <w:bookmarkEnd w:id="2406"/>
      <w:bookmarkEnd w:id="2407"/>
      <w:bookmarkEnd w:id="2408"/>
      <w:bookmarkEnd w:id="2409"/>
      <w:bookmarkEnd w:id="2410"/>
      <w:bookmarkEnd w:id="2411"/>
      <w:bookmarkEnd w:id="2529"/>
      <w:bookmarkEnd w:id="2530"/>
      <w:bookmarkEnd w:id="2531"/>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r>
        <w:t>Compliance with Laws and policies</w:t>
      </w:r>
      <w:bookmarkEnd w:id="2761"/>
      <w:bookmarkEnd w:id="2762"/>
      <w:bookmarkEnd w:id="2763"/>
      <w:bookmarkEnd w:id="2764"/>
      <w:bookmarkEnd w:id="2765"/>
      <w:bookmarkEnd w:id="2766"/>
      <w:bookmarkEnd w:id="2767"/>
      <w:bookmarkEnd w:id="2768"/>
      <w:bookmarkEnd w:id="2769"/>
      <w:bookmarkEnd w:id="2770"/>
    </w:p>
    <w:p w14:paraId="762887E8" w14:textId="77777777" w:rsidR="004C56A7" w:rsidRDefault="004C56A7" w:rsidP="004C56A7">
      <w:pPr>
        <w:pStyle w:val="MELegal2"/>
      </w:pPr>
      <w:bookmarkStart w:id="2772" w:name="_Toc970828"/>
      <w:bookmarkStart w:id="2773" w:name="_Toc971633"/>
      <w:bookmarkStart w:id="2774" w:name="_Toc1143541"/>
      <w:bookmarkStart w:id="2775" w:name="_Toc1644850"/>
      <w:bookmarkStart w:id="2776" w:name="_Toc1645062"/>
      <w:bookmarkStart w:id="2777" w:name="_Toc1647594"/>
      <w:bookmarkStart w:id="2778" w:name="_Toc1647798"/>
      <w:bookmarkStart w:id="2779" w:name="_Ref22194495"/>
      <w:bookmarkStart w:id="2780" w:name="_DTBK3055"/>
      <w:bookmarkEnd w:id="2771"/>
      <w:r>
        <w:t>Compliance with laws and policies</w:t>
      </w:r>
      <w:bookmarkEnd w:id="2772"/>
      <w:bookmarkEnd w:id="2773"/>
      <w:bookmarkEnd w:id="2774"/>
      <w:bookmarkEnd w:id="2775"/>
      <w:bookmarkEnd w:id="2776"/>
      <w:bookmarkEnd w:id="2777"/>
      <w:bookmarkEnd w:id="2778"/>
      <w:bookmarkEnd w:id="2779"/>
      <w:r>
        <w:t xml:space="preserve"> </w:t>
      </w:r>
    </w:p>
    <w:p w14:paraId="0BF2BDE1" w14:textId="77777777" w:rsidR="004C56A7" w:rsidRDefault="004C56A7" w:rsidP="00D30D62">
      <w:pPr>
        <w:keepNext/>
        <w:ind w:left="680"/>
      </w:pPr>
      <w:bookmarkStart w:id="2781" w:name="_Toc970829"/>
      <w:bookmarkStart w:id="2782" w:name="_Toc971634"/>
      <w:bookmarkStart w:id="2783" w:name="_DTBK3056"/>
      <w:bookmarkEnd w:id="2780"/>
      <w:r>
        <w:t xml:space="preserve">The Participant </w:t>
      </w:r>
      <w:r w:rsidRPr="00584498">
        <w:t>must</w:t>
      </w:r>
      <w:r>
        <w:t xml:space="preserve"> at all times and at its own cost, comply with</w:t>
      </w:r>
      <w:r w:rsidR="00BD6913">
        <w:t>, and require its Personnel to comply with</w:t>
      </w:r>
      <w:r>
        <w:t>:</w:t>
      </w:r>
      <w:bookmarkEnd w:id="2781"/>
      <w:bookmarkEnd w:id="2782"/>
    </w:p>
    <w:p w14:paraId="7A6B181B" w14:textId="77777777" w:rsidR="004C56A7" w:rsidRDefault="004C56A7" w:rsidP="004C56A7">
      <w:pPr>
        <w:pStyle w:val="MELegal3"/>
      </w:pPr>
      <w:bookmarkStart w:id="2784" w:name="_DTBK3057"/>
      <w:bookmarkEnd w:id="2783"/>
      <w:r>
        <w:t>all Laws;</w:t>
      </w:r>
    </w:p>
    <w:p w14:paraId="7988CCED" w14:textId="77777777" w:rsidR="004C56A7" w:rsidRDefault="004C56A7" w:rsidP="004C56A7">
      <w:pPr>
        <w:pStyle w:val="MELegal3"/>
      </w:pPr>
      <w:bookmarkStart w:id="2785" w:name="_DTBK2404"/>
      <w:bookmarkEnd w:id="2784"/>
      <w:r>
        <w:t>the Department Policies;</w:t>
      </w:r>
    </w:p>
    <w:p w14:paraId="102A8986" w14:textId="77777777" w:rsidR="004C56A7" w:rsidRDefault="004C56A7" w:rsidP="004C56A7">
      <w:pPr>
        <w:pStyle w:val="MELegal3"/>
      </w:pPr>
      <w:bookmarkStart w:id="2786" w:name="_DTBK2405"/>
      <w:bookmarkEnd w:id="2785"/>
      <w:r>
        <w:t>requirements of any Commonwealth, State, Territory or local authority (including any Proper Authority); and</w:t>
      </w:r>
    </w:p>
    <w:p w14:paraId="4AEAA309" w14:textId="77777777" w:rsidR="004C56A7" w:rsidRDefault="004C56A7" w:rsidP="004C56A7">
      <w:pPr>
        <w:pStyle w:val="MELegal3"/>
      </w:pPr>
      <w:bookmarkStart w:id="2787" w:name="_DTBK2406"/>
      <w:bookmarkEnd w:id="2786"/>
      <w:r>
        <w:t>any guidelines (including the Guidelines) and policies notified to the Participant in writing from time to time by the Department.</w:t>
      </w:r>
    </w:p>
    <w:p w14:paraId="267D6371" w14:textId="77777777" w:rsidR="004C56A7" w:rsidRDefault="004C56A7" w:rsidP="004C56A7">
      <w:pPr>
        <w:pStyle w:val="MELegal2"/>
      </w:pPr>
      <w:bookmarkStart w:id="2788" w:name="_Toc970830"/>
      <w:bookmarkStart w:id="2789" w:name="_Toc971635"/>
      <w:bookmarkStart w:id="2790" w:name="_Toc1143542"/>
      <w:bookmarkStart w:id="2791" w:name="_Toc1644851"/>
      <w:bookmarkStart w:id="2792" w:name="_Toc1645063"/>
      <w:bookmarkStart w:id="2793" w:name="_Toc1647595"/>
      <w:bookmarkStart w:id="2794" w:name="_Toc1647799"/>
      <w:bookmarkStart w:id="2795" w:name="_Ref884083"/>
      <w:bookmarkEnd w:id="2787"/>
      <w:r>
        <w:t>Criminal Code</w:t>
      </w:r>
      <w:bookmarkEnd w:id="2788"/>
      <w:bookmarkEnd w:id="2789"/>
      <w:bookmarkEnd w:id="2790"/>
      <w:bookmarkEnd w:id="2791"/>
      <w:bookmarkEnd w:id="2792"/>
      <w:bookmarkEnd w:id="2793"/>
      <w:bookmarkEnd w:id="2794"/>
      <w:r>
        <w:t xml:space="preserve"> </w:t>
      </w:r>
    </w:p>
    <w:p w14:paraId="335CB15B" w14:textId="77777777" w:rsidR="004C56A7" w:rsidRDefault="004C56A7" w:rsidP="004C56A7">
      <w:pPr>
        <w:pStyle w:val="MELegal3"/>
        <w:numPr>
          <w:ilvl w:val="0"/>
          <w:numId w:val="0"/>
        </w:numPr>
        <w:ind w:left="680"/>
      </w:pPr>
      <w:bookmarkStart w:id="2796" w:name="_Toc970831"/>
      <w:bookmarkStart w:id="2797" w:name="_Toc971636"/>
      <w:bookmarkStart w:id="2798" w:name="_DTBK3058"/>
      <w:r>
        <w:t xml:space="preserve">The Participant acknowledges that under section 137.1 of the Schedule to the </w:t>
      </w:r>
      <w:r w:rsidRPr="00AE1885">
        <w:rPr>
          <w:i/>
        </w:rPr>
        <w:t>Criminal Code Act 1995</w:t>
      </w:r>
      <w:r>
        <w:t xml:space="preserve"> (Cth), giving false or misleading information to the Department is a serious offence.</w:t>
      </w:r>
      <w:bookmarkEnd w:id="2795"/>
      <w:bookmarkEnd w:id="2796"/>
      <w:bookmarkEnd w:id="2797"/>
      <w:r w:rsidDel="003E0D68">
        <w:t xml:space="preserve"> </w:t>
      </w:r>
      <w:bookmarkStart w:id="2799" w:name="_Toc970270"/>
      <w:bookmarkStart w:id="2800" w:name="_Toc970832"/>
      <w:bookmarkStart w:id="2801" w:name="_Toc971637"/>
      <w:bookmarkStart w:id="2802" w:name="_Toc970271"/>
      <w:bookmarkStart w:id="2803" w:name="_Toc970833"/>
      <w:bookmarkStart w:id="2804" w:name="_Toc971638"/>
      <w:bookmarkStart w:id="2805" w:name="_Toc970272"/>
      <w:bookmarkStart w:id="2806" w:name="_Toc970834"/>
      <w:bookmarkStart w:id="2807" w:name="_Toc971639"/>
      <w:bookmarkStart w:id="2808" w:name="_Toc970273"/>
      <w:bookmarkStart w:id="2809" w:name="_Toc970835"/>
      <w:bookmarkStart w:id="2810" w:name="_Toc971640"/>
      <w:bookmarkStart w:id="2811" w:name="_Toc970274"/>
      <w:bookmarkStart w:id="2812" w:name="_Toc970836"/>
      <w:bookmarkStart w:id="2813" w:name="_Toc971641"/>
      <w:bookmarkStart w:id="2814" w:name="_Toc970275"/>
      <w:bookmarkStart w:id="2815" w:name="_Toc970837"/>
      <w:bookmarkStart w:id="2816" w:name="_Toc971642"/>
      <w:bookmarkStart w:id="2817" w:name="_Toc970276"/>
      <w:bookmarkStart w:id="2818" w:name="_Toc970838"/>
      <w:bookmarkStart w:id="2819" w:name="_Toc971643"/>
      <w:bookmarkStart w:id="2820" w:name="_Toc970277"/>
      <w:bookmarkStart w:id="2821" w:name="_Toc970839"/>
      <w:bookmarkStart w:id="2822" w:name="_Toc971644"/>
      <w:bookmarkStart w:id="2823" w:name="_Toc970278"/>
      <w:bookmarkStart w:id="2824" w:name="_Toc970840"/>
      <w:bookmarkStart w:id="2825" w:name="_Toc971645"/>
      <w:bookmarkStart w:id="2826" w:name="_Toc970279"/>
      <w:bookmarkStart w:id="2827" w:name="_Toc970841"/>
      <w:bookmarkStart w:id="2828" w:name="_Toc971646"/>
      <w:bookmarkStart w:id="2829" w:name="_Toc970280"/>
      <w:bookmarkStart w:id="2830" w:name="_Toc970842"/>
      <w:bookmarkStart w:id="2831" w:name="_Toc971647"/>
      <w:bookmarkStart w:id="2832" w:name="_Toc970281"/>
      <w:bookmarkStart w:id="2833" w:name="_Toc970843"/>
      <w:bookmarkStart w:id="2834" w:name="_Toc971648"/>
      <w:bookmarkStart w:id="2835" w:name="_Toc970282"/>
      <w:bookmarkStart w:id="2836" w:name="_Toc970844"/>
      <w:bookmarkStart w:id="2837" w:name="_Toc971649"/>
      <w:bookmarkStart w:id="2838" w:name="_Toc970283"/>
      <w:bookmarkStart w:id="2839" w:name="_Toc970845"/>
      <w:bookmarkStart w:id="2840" w:name="_Toc971650"/>
      <w:bookmarkStart w:id="2841" w:name="_Toc970284"/>
      <w:bookmarkStart w:id="2842" w:name="_Toc970846"/>
      <w:bookmarkStart w:id="2843" w:name="_Toc971651"/>
      <w:bookmarkStart w:id="2844" w:name="_Toc970285"/>
      <w:bookmarkStart w:id="2845" w:name="_Toc970847"/>
      <w:bookmarkStart w:id="2846" w:name="_Toc971652"/>
      <w:bookmarkStart w:id="2847" w:name="_Toc970286"/>
      <w:bookmarkStart w:id="2848" w:name="_Toc970848"/>
      <w:bookmarkStart w:id="2849" w:name="_Toc971653"/>
      <w:bookmarkStart w:id="2850" w:name="_Toc970287"/>
      <w:bookmarkStart w:id="2851" w:name="_Toc970849"/>
      <w:bookmarkStart w:id="2852" w:name="_Toc971654"/>
      <w:bookmarkStart w:id="2853" w:name="_Toc970288"/>
      <w:bookmarkStart w:id="2854" w:name="_Toc970850"/>
      <w:bookmarkStart w:id="2855" w:name="_Toc971655"/>
      <w:bookmarkStart w:id="2856" w:name="_Toc970289"/>
      <w:bookmarkStart w:id="2857" w:name="_Toc970851"/>
      <w:bookmarkStart w:id="2858" w:name="_Toc971656"/>
      <w:bookmarkStart w:id="2859" w:name="_Toc970290"/>
      <w:bookmarkStart w:id="2860" w:name="_Toc970852"/>
      <w:bookmarkStart w:id="2861" w:name="_Toc971657"/>
      <w:bookmarkStart w:id="2862" w:name="_Toc970291"/>
      <w:bookmarkStart w:id="2863" w:name="_Toc970853"/>
      <w:bookmarkStart w:id="2864" w:name="_Toc971658"/>
      <w:bookmarkStart w:id="2865" w:name="_Toc970292"/>
      <w:bookmarkStart w:id="2866" w:name="_Toc970854"/>
      <w:bookmarkStart w:id="2867" w:name="_Toc971659"/>
      <w:bookmarkStart w:id="2868" w:name="_Toc970293"/>
      <w:bookmarkStart w:id="2869" w:name="_Toc970855"/>
      <w:bookmarkStart w:id="2870" w:name="_Toc971660"/>
      <w:bookmarkStart w:id="2871" w:name="_Toc970294"/>
      <w:bookmarkStart w:id="2872" w:name="_Toc970856"/>
      <w:bookmarkStart w:id="2873" w:name="_Toc971661"/>
      <w:bookmarkStart w:id="2874" w:name="_Toc970295"/>
      <w:bookmarkStart w:id="2875" w:name="_Toc970857"/>
      <w:bookmarkStart w:id="2876" w:name="_Toc971662"/>
      <w:bookmarkStart w:id="2877" w:name="_Toc970296"/>
      <w:bookmarkStart w:id="2878" w:name="_Toc970858"/>
      <w:bookmarkStart w:id="2879" w:name="_Toc971663"/>
      <w:bookmarkStart w:id="2880" w:name="_Toc970297"/>
      <w:bookmarkStart w:id="2881" w:name="_Toc970859"/>
      <w:bookmarkStart w:id="2882" w:name="_Toc971664"/>
      <w:bookmarkStart w:id="2883" w:name="_Toc970298"/>
      <w:bookmarkStart w:id="2884" w:name="_Toc970860"/>
      <w:bookmarkStart w:id="2885" w:name="_Toc971665"/>
      <w:bookmarkStart w:id="2886" w:name="_Toc970299"/>
      <w:bookmarkStart w:id="2887" w:name="_Toc970861"/>
      <w:bookmarkStart w:id="2888" w:name="_Toc971666"/>
      <w:bookmarkStart w:id="2889" w:name="_Toc970300"/>
      <w:bookmarkStart w:id="2890" w:name="_Toc970862"/>
      <w:bookmarkStart w:id="2891" w:name="_Toc971667"/>
      <w:bookmarkStart w:id="2892" w:name="_Toc970301"/>
      <w:bookmarkStart w:id="2893" w:name="_Toc970863"/>
      <w:bookmarkStart w:id="2894" w:name="_Toc971668"/>
      <w:bookmarkStart w:id="2895" w:name="_Toc970302"/>
      <w:bookmarkStart w:id="2896" w:name="_Toc970864"/>
      <w:bookmarkStart w:id="2897" w:name="_Toc971669"/>
      <w:bookmarkStart w:id="2898" w:name="_Toc970865"/>
      <w:bookmarkStart w:id="2899" w:name="_Toc971670"/>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p>
    <w:p w14:paraId="060CB898" w14:textId="77777777" w:rsidR="004C56A7" w:rsidRDefault="004C56A7" w:rsidP="004C56A7">
      <w:pPr>
        <w:pStyle w:val="MELegal1"/>
      </w:pPr>
      <w:bookmarkStart w:id="2900" w:name="_Ref886457"/>
      <w:bookmarkStart w:id="2901" w:name="_Ref886598"/>
      <w:bookmarkStart w:id="2902" w:name="_Toc970866"/>
      <w:bookmarkStart w:id="2903" w:name="_Toc971671"/>
      <w:bookmarkStart w:id="2904" w:name="_Toc1143543"/>
      <w:bookmarkStart w:id="2905" w:name="_Toc1644852"/>
      <w:bookmarkStart w:id="2906" w:name="_Toc1645064"/>
      <w:bookmarkStart w:id="2907" w:name="_Toc1646746"/>
      <w:bookmarkStart w:id="2908" w:name="_Toc1647800"/>
      <w:bookmarkStart w:id="2909" w:name="_Toc4592549"/>
      <w:bookmarkStart w:id="2910" w:name="_Toc25675414"/>
      <w:bookmarkStart w:id="2911" w:name="_Toc25739524"/>
      <w:bookmarkEnd w:id="2798"/>
      <w:r>
        <w:t>Disputes</w:t>
      </w:r>
      <w:bookmarkEnd w:id="2900"/>
      <w:bookmarkEnd w:id="2901"/>
      <w:bookmarkEnd w:id="2902"/>
      <w:bookmarkEnd w:id="2903"/>
      <w:bookmarkEnd w:id="2904"/>
      <w:bookmarkEnd w:id="2905"/>
      <w:bookmarkEnd w:id="2906"/>
      <w:bookmarkEnd w:id="2907"/>
      <w:bookmarkEnd w:id="2908"/>
      <w:bookmarkEnd w:id="2909"/>
      <w:bookmarkEnd w:id="2910"/>
      <w:bookmarkEnd w:id="2911"/>
    </w:p>
    <w:p w14:paraId="31124C1A" w14:textId="77777777" w:rsidR="004C56A7" w:rsidRDefault="004C56A7" w:rsidP="004C56A7">
      <w:pPr>
        <w:pStyle w:val="MELegal2"/>
      </w:pPr>
      <w:bookmarkStart w:id="2912" w:name="_Ref1480913"/>
      <w:bookmarkStart w:id="2913" w:name="_Toc1644853"/>
      <w:bookmarkStart w:id="2914" w:name="_Toc1645065"/>
      <w:bookmarkStart w:id="2915" w:name="_Toc1647596"/>
      <w:bookmarkStart w:id="2916" w:name="_Toc1647801"/>
      <w:bookmarkStart w:id="2917" w:name="_Ref886467"/>
      <w:bookmarkStart w:id="2918" w:name="_Toc970867"/>
      <w:bookmarkStart w:id="2919" w:name="_Toc971672"/>
      <w:bookmarkStart w:id="2920" w:name="_DTBK3059"/>
      <w:r>
        <w:t>No arbitration or court proceedings</w:t>
      </w:r>
      <w:bookmarkEnd w:id="2912"/>
      <w:bookmarkEnd w:id="2913"/>
      <w:bookmarkEnd w:id="2914"/>
      <w:bookmarkEnd w:id="2915"/>
      <w:bookmarkEnd w:id="2916"/>
      <w:r>
        <w:t xml:space="preserve"> </w:t>
      </w:r>
    </w:p>
    <w:p w14:paraId="25FE53B8" w14:textId="5128A504" w:rsidR="004C56A7" w:rsidRDefault="004C56A7" w:rsidP="004C56A7">
      <w:pPr>
        <w:ind w:left="680"/>
      </w:pPr>
      <w:r>
        <w:t>The Parties agree not to commence any arbitration or court proceedings in respect of any dispute arising under this Agreement (except proceedings for urgent interlocutory relief), which has not been resolved by informal discussion, until the procedure provided by this clause </w:t>
      </w:r>
      <w:r>
        <w:fldChar w:fldCharType="begin"/>
      </w:r>
      <w:r>
        <w:instrText xml:space="preserve"> REF _Ref886457 \w \h </w:instrText>
      </w:r>
      <w:r>
        <w:fldChar w:fldCharType="separate"/>
      </w:r>
      <w:r w:rsidR="007E5C1F">
        <w:t>33</w:t>
      </w:r>
      <w:r>
        <w:fldChar w:fldCharType="end"/>
      </w:r>
      <w:r>
        <w:t xml:space="preserve"> has been followed.</w:t>
      </w:r>
      <w:bookmarkEnd w:id="2917"/>
      <w:bookmarkEnd w:id="2918"/>
      <w:bookmarkEnd w:id="2919"/>
      <w:r>
        <w:t xml:space="preserve"> After a party has sought or obtained any urgent interlocutory relief, that party must follow this clause </w:t>
      </w:r>
      <w:r>
        <w:fldChar w:fldCharType="begin"/>
      </w:r>
      <w:r>
        <w:instrText xml:space="preserve"> REF _Ref886457 \w \h </w:instrText>
      </w:r>
      <w:r>
        <w:fldChar w:fldCharType="separate"/>
      </w:r>
      <w:r w:rsidR="007E5C1F">
        <w:t>33</w:t>
      </w:r>
      <w:r>
        <w:fldChar w:fldCharType="end"/>
      </w:r>
      <w:r>
        <w:t>.</w:t>
      </w:r>
    </w:p>
    <w:p w14:paraId="28DE7E41" w14:textId="77777777" w:rsidR="004C56A7" w:rsidRDefault="004C56A7" w:rsidP="004C56A7">
      <w:pPr>
        <w:pStyle w:val="MELegal2"/>
      </w:pPr>
      <w:bookmarkStart w:id="2921" w:name="_Ref1480923"/>
      <w:bookmarkStart w:id="2922" w:name="_Toc1644854"/>
      <w:bookmarkStart w:id="2923" w:name="_Toc1645066"/>
      <w:bookmarkStart w:id="2924" w:name="_Toc1647597"/>
      <w:bookmarkStart w:id="2925" w:name="_Toc1647802"/>
      <w:bookmarkStart w:id="2926" w:name="_Ref886475"/>
      <w:bookmarkStart w:id="2927" w:name="_Toc970868"/>
      <w:bookmarkStart w:id="2928" w:name="_Toc971673"/>
      <w:bookmarkStart w:id="2929" w:name="_DTBK3060"/>
      <w:bookmarkEnd w:id="2920"/>
      <w:r>
        <w:t>P</w:t>
      </w:r>
      <w:bookmarkEnd w:id="2921"/>
      <w:r>
        <w:t>arties to resolve dispute</w:t>
      </w:r>
      <w:bookmarkEnd w:id="2922"/>
      <w:bookmarkEnd w:id="2923"/>
      <w:bookmarkEnd w:id="2924"/>
      <w:bookmarkEnd w:id="2925"/>
    </w:p>
    <w:p w14:paraId="7A9E573B" w14:textId="77777777" w:rsidR="004C56A7" w:rsidRDefault="004C56A7" w:rsidP="004C56A7">
      <w:pPr>
        <w:ind w:left="680"/>
      </w:pPr>
      <w:r>
        <w:t xml:space="preserve">The </w:t>
      </w:r>
      <w:r w:rsidRPr="008E53CE">
        <w:t>Parties</w:t>
      </w:r>
      <w:r>
        <w:t xml:space="preserve"> agree that any dispute arising during the Agreement Period will be dealt with as follows:</w:t>
      </w:r>
      <w:bookmarkEnd w:id="2926"/>
      <w:bookmarkEnd w:id="2927"/>
      <w:bookmarkEnd w:id="2928"/>
    </w:p>
    <w:p w14:paraId="2785678C" w14:textId="77777777" w:rsidR="004C56A7" w:rsidRDefault="004C56A7" w:rsidP="004C56A7">
      <w:pPr>
        <w:pStyle w:val="MELegal3"/>
      </w:pPr>
      <w:bookmarkStart w:id="2930" w:name="_Ref1486329"/>
      <w:bookmarkStart w:id="2931" w:name="_DTBK3061"/>
      <w:bookmarkEnd w:id="2929"/>
      <w:r>
        <w:t>the Party claiming that there is a dispute must give the other a written notice setting out the nature and details of the dispute;</w:t>
      </w:r>
      <w:bookmarkEnd w:id="2930"/>
    </w:p>
    <w:p w14:paraId="43E23C1A" w14:textId="77777777" w:rsidR="004C56A7" w:rsidRDefault="004C56A7" w:rsidP="004C56A7">
      <w:pPr>
        <w:pStyle w:val="MELegal3"/>
      </w:pPr>
      <w:bookmarkStart w:id="2932" w:name="_DTBK3062"/>
      <w:bookmarkEnd w:id="2931"/>
      <w:r>
        <w:t>the Parties must use reasonable efforts to try to resolve the dispute through direct negotiation, including by referring the matter to persons who have authority to intervene and direct some form of resolution;</w:t>
      </w:r>
    </w:p>
    <w:p w14:paraId="59288DE8" w14:textId="478D3777" w:rsidR="004C56A7" w:rsidRDefault="004C56A7" w:rsidP="004C56A7">
      <w:pPr>
        <w:pStyle w:val="MELegal3"/>
      </w:pPr>
      <w:bookmarkStart w:id="2933" w:name="_Ref1482377"/>
      <w:bookmarkStart w:id="2934" w:name="_DTBK3063"/>
      <w:bookmarkEnd w:id="2932"/>
      <w:r>
        <w:t xml:space="preserve">the Parties have 10 Business Days from the date a notice is given under clause </w:t>
      </w:r>
      <w:r>
        <w:fldChar w:fldCharType="begin"/>
      </w:r>
      <w:r>
        <w:instrText xml:space="preserve"> REF _Ref1486329 \w \h </w:instrText>
      </w:r>
      <w:r>
        <w:fldChar w:fldCharType="separate"/>
      </w:r>
      <w:r w:rsidR="007E5C1F">
        <w:t>33.2(a)</w:t>
      </w:r>
      <w:r>
        <w:fldChar w:fldCharType="end"/>
      </w:r>
      <w:r>
        <w:t xml:space="preserve"> (or longer period if the Parties agree) to reach a resolution or to refer the dispute to a mediator if one of them requests.</w:t>
      </w:r>
      <w:bookmarkEnd w:id="2933"/>
      <w:r>
        <w:t xml:space="preserve"> </w:t>
      </w:r>
    </w:p>
    <w:p w14:paraId="03D8DCAB" w14:textId="77777777" w:rsidR="004C56A7" w:rsidRDefault="004C56A7" w:rsidP="004C56A7">
      <w:pPr>
        <w:pStyle w:val="MELegal2"/>
      </w:pPr>
      <w:bookmarkStart w:id="2935" w:name="_Toc131757577"/>
      <w:bookmarkStart w:id="2936" w:name="_Toc131855276"/>
      <w:bookmarkStart w:id="2937" w:name="_Toc493249725"/>
      <w:bookmarkStart w:id="2938" w:name="_Toc1644855"/>
      <w:bookmarkStart w:id="2939" w:name="_Toc1645067"/>
      <w:bookmarkStart w:id="2940" w:name="_Toc1647598"/>
      <w:bookmarkStart w:id="2941" w:name="_Toc1647803"/>
      <w:r>
        <w:t>Appointment of mediator</w:t>
      </w:r>
      <w:bookmarkEnd w:id="2935"/>
      <w:bookmarkEnd w:id="2936"/>
      <w:bookmarkEnd w:id="2937"/>
      <w:bookmarkEnd w:id="2938"/>
      <w:bookmarkEnd w:id="2939"/>
      <w:bookmarkEnd w:id="2940"/>
      <w:bookmarkEnd w:id="2941"/>
    </w:p>
    <w:p w14:paraId="3196485D" w14:textId="7B0F0D31" w:rsidR="004C56A7" w:rsidRDefault="004C56A7" w:rsidP="004C56A7">
      <w:pPr>
        <w:ind w:left="680"/>
      </w:pPr>
      <w:r>
        <w:t>If the parties to the dispute cannot agree on a mediator within seven days after a request under clause </w:t>
      </w:r>
      <w:r>
        <w:fldChar w:fldCharType="begin"/>
      </w:r>
      <w:r>
        <w:instrText xml:space="preserve"> REF _Ref1482377 \w \h </w:instrText>
      </w:r>
      <w:r>
        <w:fldChar w:fldCharType="separate"/>
      </w:r>
      <w:r w:rsidR="007E5C1F">
        <w:t>33.2(c)</w:t>
      </w:r>
      <w:r>
        <w:fldChar w:fldCharType="end"/>
      </w:r>
      <w:r>
        <w:t>, the chairperson of the Resolution Institute or the chairperson's nominee will appoint a mediator.</w:t>
      </w:r>
    </w:p>
    <w:p w14:paraId="6D62F31F" w14:textId="77777777" w:rsidR="004C56A7" w:rsidRDefault="004C56A7" w:rsidP="004C56A7">
      <w:pPr>
        <w:pStyle w:val="MELegal2"/>
      </w:pPr>
      <w:bookmarkStart w:id="2942" w:name="_Toc131757578"/>
      <w:bookmarkStart w:id="2943" w:name="_Toc131855277"/>
      <w:bookmarkStart w:id="2944" w:name="_Ref131936897"/>
      <w:bookmarkStart w:id="2945" w:name="_Toc493249726"/>
      <w:bookmarkStart w:id="2946" w:name="_Toc1644856"/>
      <w:bookmarkStart w:id="2947" w:name="_Toc1645068"/>
      <w:bookmarkStart w:id="2948" w:name="_Toc1647599"/>
      <w:bookmarkStart w:id="2949" w:name="_Toc1647804"/>
      <w:r>
        <w:t>Role of mediator</w:t>
      </w:r>
      <w:bookmarkEnd w:id="2942"/>
      <w:bookmarkEnd w:id="2943"/>
      <w:r>
        <w:t xml:space="preserve"> and obligations of parties</w:t>
      </w:r>
      <w:bookmarkEnd w:id="2944"/>
      <w:bookmarkEnd w:id="2945"/>
      <w:bookmarkEnd w:id="2946"/>
      <w:bookmarkEnd w:id="2947"/>
      <w:bookmarkEnd w:id="2948"/>
      <w:bookmarkEnd w:id="2949"/>
    </w:p>
    <w:p w14:paraId="0815D637" w14:textId="63B4B313" w:rsidR="004C56A7" w:rsidRDefault="004C56A7" w:rsidP="004C56A7">
      <w:pPr>
        <w:keepNext/>
        <w:ind w:left="680"/>
      </w:pPr>
      <w:r>
        <w:t xml:space="preserve">The role of a mediator is to assist in negotiating a resolution of the dispute. A mediator may not make a binding decision on a party to the dispute except if the party agrees in writing. Unless </w:t>
      </w:r>
      <w:r>
        <w:lastRenderedPageBreak/>
        <w:t>agreed by the mediator and parties, the mediation must be held within 21 days of the request for mediation in clause </w:t>
      </w:r>
      <w:r>
        <w:fldChar w:fldCharType="begin"/>
      </w:r>
      <w:r>
        <w:instrText xml:space="preserve"> REF _Ref1482377 \w \h </w:instrText>
      </w:r>
      <w:r>
        <w:fldChar w:fldCharType="separate"/>
      </w:r>
      <w:r w:rsidR="007E5C1F">
        <w:t>33.2(c)</w:t>
      </w:r>
      <w:r>
        <w:fldChar w:fldCharType="end"/>
      </w:r>
      <w:r>
        <w:t>. The parties must attend the mediation and act in good faith to genuinely attempt to resolve the dispute.</w:t>
      </w:r>
    </w:p>
    <w:p w14:paraId="48C7A976" w14:textId="77777777" w:rsidR="004C56A7" w:rsidRDefault="004C56A7" w:rsidP="004C56A7">
      <w:pPr>
        <w:pStyle w:val="MELegal2"/>
      </w:pPr>
      <w:bookmarkStart w:id="2950" w:name="_Ref24166361"/>
      <w:bookmarkStart w:id="2951" w:name="_Toc131757579"/>
      <w:bookmarkStart w:id="2952" w:name="_Toc131855278"/>
      <w:bookmarkStart w:id="2953" w:name="_Toc493249727"/>
      <w:bookmarkStart w:id="2954" w:name="_Toc1644857"/>
      <w:bookmarkStart w:id="2955" w:name="_Toc1645069"/>
      <w:bookmarkStart w:id="2956" w:name="_Toc1647600"/>
      <w:bookmarkStart w:id="2957" w:name="_Toc1647805"/>
      <w:r>
        <w:t>Confidentiality</w:t>
      </w:r>
      <w:bookmarkEnd w:id="2950"/>
      <w:bookmarkEnd w:id="2951"/>
      <w:bookmarkEnd w:id="2952"/>
      <w:bookmarkEnd w:id="2953"/>
      <w:bookmarkEnd w:id="2954"/>
      <w:bookmarkEnd w:id="2955"/>
      <w:bookmarkEnd w:id="2956"/>
      <w:bookmarkEnd w:id="2957"/>
    </w:p>
    <w:p w14:paraId="2EBCF786" w14:textId="06BFEC9E" w:rsidR="004C56A7" w:rsidRDefault="004C56A7" w:rsidP="004C56A7">
      <w:pPr>
        <w:keepNext/>
        <w:ind w:left="680"/>
      </w:pPr>
      <w:r>
        <w:t>Any information or documents disclosed by a party under this clause </w:t>
      </w:r>
      <w:r>
        <w:fldChar w:fldCharType="begin"/>
      </w:r>
      <w:r>
        <w:instrText xml:space="preserve"> REF _Ref886457 \w \h </w:instrText>
      </w:r>
      <w:r>
        <w:fldChar w:fldCharType="separate"/>
      </w:r>
      <w:r w:rsidR="007E5C1F">
        <w:t>33</w:t>
      </w:r>
      <w:r>
        <w:fldChar w:fldCharType="end"/>
      </w:r>
      <w:r>
        <w:t>:</w:t>
      </w:r>
    </w:p>
    <w:p w14:paraId="2270997C" w14:textId="77777777" w:rsidR="004C56A7" w:rsidRDefault="004C56A7" w:rsidP="004C56A7">
      <w:pPr>
        <w:pStyle w:val="MELegal3"/>
      </w:pPr>
      <w:r>
        <w:t>must be kept confidential; and</w:t>
      </w:r>
    </w:p>
    <w:p w14:paraId="54BD00AA" w14:textId="77777777" w:rsidR="004C56A7" w:rsidRDefault="004C56A7" w:rsidP="004C56A7">
      <w:pPr>
        <w:pStyle w:val="MELegal3"/>
      </w:pPr>
      <w:r>
        <w:t>may only be used to attempt to resolve the dispute.</w:t>
      </w:r>
    </w:p>
    <w:p w14:paraId="71CF52B2" w14:textId="77777777" w:rsidR="004C56A7" w:rsidRDefault="004C56A7" w:rsidP="004C56A7">
      <w:pPr>
        <w:pStyle w:val="MELegal2"/>
      </w:pPr>
      <w:bookmarkStart w:id="2958" w:name="_Ref24166372"/>
      <w:bookmarkStart w:id="2959" w:name="_Toc131757580"/>
      <w:bookmarkStart w:id="2960" w:name="_Toc131855279"/>
      <w:bookmarkStart w:id="2961" w:name="_Toc493249728"/>
      <w:bookmarkStart w:id="2962" w:name="_Toc1644858"/>
      <w:bookmarkStart w:id="2963" w:name="_Toc1645070"/>
      <w:bookmarkStart w:id="2964" w:name="_Toc1647601"/>
      <w:bookmarkStart w:id="2965" w:name="_Toc1647806"/>
      <w:r>
        <w:t>Costs</w:t>
      </w:r>
      <w:bookmarkEnd w:id="2958"/>
      <w:bookmarkEnd w:id="2959"/>
      <w:bookmarkEnd w:id="2960"/>
      <w:bookmarkEnd w:id="2961"/>
      <w:bookmarkEnd w:id="2962"/>
      <w:bookmarkEnd w:id="2963"/>
      <w:bookmarkEnd w:id="2964"/>
      <w:bookmarkEnd w:id="2965"/>
    </w:p>
    <w:p w14:paraId="39A467CE" w14:textId="6D050C67" w:rsidR="004C56A7" w:rsidRDefault="004C56A7" w:rsidP="004C56A7">
      <w:pPr>
        <w:keepNext/>
        <w:ind w:left="680"/>
      </w:pPr>
      <w:r>
        <w:t>Each party to a dispute must pay its own costs of complying with this clause </w:t>
      </w:r>
      <w:r>
        <w:fldChar w:fldCharType="begin"/>
      </w:r>
      <w:r>
        <w:instrText xml:space="preserve"> REF _Ref886457 \w \h </w:instrText>
      </w:r>
      <w:r>
        <w:fldChar w:fldCharType="separate"/>
      </w:r>
      <w:r w:rsidR="007E5C1F">
        <w:t>33</w:t>
      </w:r>
      <w:r>
        <w:fldChar w:fldCharType="end"/>
      </w:r>
      <w:r>
        <w:t>.</w:t>
      </w:r>
    </w:p>
    <w:p w14:paraId="732F2E76" w14:textId="77777777" w:rsidR="004C56A7" w:rsidRDefault="004C56A7" w:rsidP="004C56A7">
      <w:pPr>
        <w:pStyle w:val="MELegal2"/>
      </w:pPr>
      <w:bookmarkStart w:id="2966" w:name="_Ref24166392"/>
      <w:bookmarkStart w:id="2967" w:name="_Toc131757581"/>
      <w:bookmarkStart w:id="2968" w:name="_Toc131855280"/>
      <w:bookmarkStart w:id="2969" w:name="_Toc493249729"/>
      <w:bookmarkStart w:id="2970" w:name="_Toc1644859"/>
      <w:bookmarkStart w:id="2971" w:name="_Toc1645071"/>
      <w:bookmarkStart w:id="2972" w:name="_Toc1647602"/>
      <w:bookmarkStart w:id="2973" w:name="_Toc1647807"/>
      <w:r>
        <w:t>Termination of process</w:t>
      </w:r>
      <w:bookmarkEnd w:id="2966"/>
      <w:bookmarkEnd w:id="2967"/>
      <w:bookmarkEnd w:id="2968"/>
      <w:bookmarkEnd w:id="2969"/>
      <w:bookmarkEnd w:id="2970"/>
      <w:bookmarkEnd w:id="2971"/>
      <w:bookmarkEnd w:id="2972"/>
      <w:bookmarkEnd w:id="2973"/>
    </w:p>
    <w:p w14:paraId="741662E5" w14:textId="38124BC6" w:rsidR="004C56A7" w:rsidRDefault="004C56A7" w:rsidP="004C56A7">
      <w:pPr>
        <w:ind w:left="680"/>
      </w:pPr>
      <w:r>
        <w:t>A party to a dispute may terminate the dispute resolution process by giving notice to each other party after it has complied with clauses </w:t>
      </w:r>
      <w:r>
        <w:fldChar w:fldCharType="begin"/>
      </w:r>
      <w:r>
        <w:instrText xml:space="preserve"> REF _Ref1480913 \w \h </w:instrText>
      </w:r>
      <w:r>
        <w:fldChar w:fldCharType="separate"/>
      </w:r>
      <w:r w:rsidR="007E5C1F">
        <w:t>33.1</w:t>
      </w:r>
      <w:r>
        <w:fldChar w:fldCharType="end"/>
      </w:r>
      <w:r>
        <w:t xml:space="preserve"> to </w:t>
      </w:r>
      <w:r>
        <w:fldChar w:fldCharType="begin"/>
      </w:r>
      <w:r>
        <w:instrText xml:space="preserve"> REF _Ref131936897 \w \h </w:instrText>
      </w:r>
      <w:r>
        <w:fldChar w:fldCharType="separate"/>
      </w:r>
      <w:r w:rsidR="007E5C1F">
        <w:t>33.4</w:t>
      </w:r>
      <w:r>
        <w:fldChar w:fldCharType="end"/>
      </w:r>
      <w:r>
        <w:t>. Clauses </w:t>
      </w:r>
      <w:r>
        <w:fldChar w:fldCharType="begin"/>
      </w:r>
      <w:r>
        <w:instrText xml:space="preserve"> REF _Ref24166361 \w \h </w:instrText>
      </w:r>
      <w:r>
        <w:fldChar w:fldCharType="separate"/>
      </w:r>
      <w:r w:rsidR="007E5C1F">
        <w:t>33.5</w:t>
      </w:r>
      <w:r>
        <w:fldChar w:fldCharType="end"/>
      </w:r>
      <w:r>
        <w:t xml:space="preserve">, </w:t>
      </w:r>
      <w:r>
        <w:fldChar w:fldCharType="begin"/>
      </w:r>
      <w:r>
        <w:instrText xml:space="preserve"> REF _Ref24166372 \w \h </w:instrText>
      </w:r>
      <w:r>
        <w:fldChar w:fldCharType="separate"/>
      </w:r>
      <w:r w:rsidR="007E5C1F">
        <w:t>33.6</w:t>
      </w:r>
      <w:r>
        <w:fldChar w:fldCharType="end"/>
      </w:r>
      <w:r>
        <w:t xml:space="preserve">, </w:t>
      </w:r>
      <w:r>
        <w:fldChar w:fldCharType="begin"/>
      </w:r>
      <w:r>
        <w:instrText xml:space="preserve"> REF _Ref207588289 \w \h </w:instrText>
      </w:r>
      <w:r>
        <w:fldChar w:fldCharType="separate"/>
      </w:r>
      <w:r w:rsidR="007E5C1F">
        <w:t>33.9</w:t>
      </w:r>
      <w:r>
        <w:fldChar w:fldCharType="end"/>
      </w:r>
      <w:r>
        <w:t xml:space="preserve"> and </w:t>
      </w:r>
      <w:r>
        <w:fldChar w:fldCharType="begin"/>
      </w:r>
      <w:r>
        <w:instrText xml:space="preserve"> REF _Ref1482614 \w \h </w:instrText>
      </w:r>
      <w:r>
        <w:fldChar w:fldCharType="separate"/>
      </w:r>
      <w:r w:rsidR="007E5C1F">
        <w:t>33.10</w:t>
      </w:r>
      <w:r>
        <w:fldChar w:fldCharType="end"/>
      </w:r>
      <w:r>
        <w:t xml:space="preserve"> survive termination of the dispute resolution process.</w:t>
      </w:r>
    </w:p>
    <w:p w14:paraId="19DCD91D" w14:textId="77777777" w:rsidR="004C56A7" w:rsidRDefault="004C56A7" w:rsidP="004C56A7">
      <w:pPr>
        <w:pStyle w:val="MELegal2"/>
      </w:pPr>
      <w:bookmarkStart w:id="2974" w:name="_Toc131757582"/>
      <w:bookmarkStart w:id="2975" w:name="_Toc131855281"/>
      <w:bookmarkStart w:id="2976" w:name="_Toc493249730"/>
      <w:bookmarkStart w:id="2977" w:name="_Toc1644860"/>
      <w:bookmarkStart w:id="2978" w:name="_Toc1645072"/>
      <w:bookmarkStart w:id="2979" w:name="_Toc1647603"/>
      <w:bookmarkStart w:id="2980" w:name="_Toc1647808"/>
      <w:r>
        <w:t>Breach of this clause</w:t>
      </w:r>
      <w:bookmarkEnd w:id="2974"/>
      <w:bookmarkEnd w:id="2975"/>
      <w:bookmarkEnd w:id="2976"/>
      <w:bookmarkEnd w:id="2977"/>
      <w:bookmarkEnd w:id="2978"/>
      <w:bookmarkEnd w:id="2979"/>
      <w:bookmarkEnd w:id="2980"/>
    </w:p>
    <w:p w14:paraId="4881F2FE" w14:textId="3B466DAE" w:rsidR="004C56A7" w:rsidRDefault="004C56A7" w:rsidP="004C56A7">
      <w:pPr>
        <w:ind w:left="680"/>
      </w:pPr>
      <w:r>
        <w:t>If a party to a dispute breaches clauses </w:t>
      </w:r>
      <w:r>
        <w:fldChar w:fldCharType="begin"/>
      </w:r>
      <w:r>
        <w:instrText xml:space="preserve"> REF _Ref1480913 \w \h </w:instrText>
      </w:r>
      <w:r>
        <w:fldChar w:fldCharType="separate"/>
      </w:r>
      <w:r w:rsidR="007E5C1F">
        <w:t>33.1</w:t>
      </w:r>
      <w:r>
        <w:fldChar w:fldCharType="end"/>
      </w:r>
      <w:r>
        <w:t xml:space="preserve"> to </w:t>
      </w:r>
      <w:r>
        <w:fldChar w:fldCharType="begin"/>
      </w:r>
      <w:r>
        <w:instrText xml:space="preserve"> REF _Ref24166392 \w \h </w:instrText>
      </w:r>
      <w:r>
        <w:fldChar w:fldCharType="separate"/>
      </w:r>
      <w:r w:rsidR="007E5C1F">
        <w:t>33.7</w:t>
      </w:r>
      <w:r>
        <w:fldChar w:fldCharType="end"/>
      </w:r>
      <w:r>
        <w:t>, the other party does not have to comply with those clauses in relation to the dispute.</w:t>
      </w:r>
    </w:p>
    <w:p w14:paraId="3C53E2B9" w14:textId="77777777" w:rsidR="004C56A7" w:rsidRDefault="004C56A7" w:rsidP="004C56A7">
      <w:pPr>
        <w:pStyle w:val="MELegal2"/>
      </w:pPr>
      <w:bookmarkStart w:id="2981" w:name="_Ref207588289"/>
      <w:bookmarkStart w:id="2982" w:name="_Toc493249732"/>
      <w:bookmarkStart w:id="2983" w:name="_Toc1644861"/>
      <w:bookmarkStart w:id="2984" w:name="_Toc1645073"/>
      <w:bookmarkStart w:id="2985" w:name="_Toc1647604"/>
      <w:bookmarkStart w:id="2986" w:name="_Toc1647809"/>
      <w:r>
        <w:t>No limitation</w:t>
      </w:r>
      <w:bookmarkEnd w:id="2981"/>
      <w:bookmarkEnd w:id="2982"/>
      <w:bookmarkEnd w:id="2983"/>
      <w:bookmarkEnd w:id="2984"/>
      <w:bookmarkEnd w:id="2985"/>
      <w:bookmarkEnd w:id="2986"/>
    </w:p>
    <w:p w14:paraId="792DB4FC" w14:textId="3439D150" w:rsidR="004C56A7" w:rsidRDefault="004C56A7" w:rsidP="004C56A7">
      <w:pPr>
        <w:ind w:left="680"/>
      </w:pPr>
      <w:r>
        <w:t xml:space="preserve">Nothing in this clause </w:t>
      </w:r>
      <w:r>
        <w:fldChar w:fldCharType="begin"/>
      </w:r>
      <w:r>
        <w:instrText xml:space="preserve"> REF _Ref886457 \w \h </w:instrText>
      </w:r>
      <w:r>
        <w:fldChar w:fldCharType="separate"/>
      </w:r>
      <w:r w:rsidR="007E5C1F">
        <w:t>33</w:t>
      </w:r>
      <w:r>
        <w:fldChar w:fldCharType="end"/>
      </w:r>
      <w:r>
        <w:t xml:space="preserve"> limits, prevents or otherwise affects the Department's rights under clauses </w:t>
      </w:r>
      <w:r>
        <w:fldChar w:fldCharType="begin"/>
      </w:r>
      <w:r>
        <w:instrText xml:space="preserve"> REF _Ref884759 \w \h  \* MERGEFORMAT </w:instrText>
      </w:r>
      <w:r>
        <w:fldChar w:fldCharType="separate"/>
      </w:r>
      <w:r w:rsidR="007E5C1F">
        <w:t>20</w:t>
      </w:r>
      <w:r>
        <w:fldChar w:fldCharType="end"/>
      </w:r>
      <w:r>
        <w:t xml:space="preserve">, </w:t>
      </w:r>
      <w:r>
        <w:fldChar w:fldCharType="begin"/>
      </w:r>
      <w:r>
        <w:instrText xml:space="preserve"> REF _Ref1646634 \w \h </w:instrText>
      </w:r>
      <w:r>
        <w:fldChar w:fldCharType="separate"/>
      </w:r>
      <w:r w:rsidR="007E5C1F">
        <w:t>23</w:t>
      </w:r>
      <w:r>
        <w:fldChar w:fldCharType="end"/>
      </w:r>
      <w:r w:rsidR="00F515A9">
        <w:t xml:space="preserve"> </w:t>
      </w:r>
      <w:r>
        <w:t xml:space="preserve">or </w:t>
      </w:r>
      <w:r>
        <w:fldChar w:fldCharType="begin"/>
      </w:r>
      <w:r>
        <w:instrText xml:space="preserve"> REF _Ref885898 \w \h  \* MERGEFORMAT </w:instrText>
      </w:r>
      <w:r>
        <w:fldChar w:fldCharType="separate"/>
      </w:r>
      <w:r w:rsidR="007E5C1F">
        <w:t>24</w:t>
      </w:r>
      <w:r>
        <w:fldChar w:fldCharType="end"/>
      </w:r>
      <w:r>
        <w:t>.</w:t>
      </w:r>
    </w:p>
    <w:p w14:paraId="69852952" w14:textId="77777777" w:rsidR="004C56A7" w:rsidRDefault="004C56A7" w:rsidP="004C56A7">
      <w:pPr>
        <w:pStyle w:val="MELegal2"/>
      </w:pPr>
      <w:bookmarkStart w:id="2987" w:name="_Toc148333436"/>
      <w:bookmarkStart w:id="2988" w:name="_Ref207588307"/>
      <w:bookmarkStart w:id="2989" w:name="_Toc493249733"/>
      <w:bookmarkStart w:id="2990" w:name="_Ref1482614"/>
      <w:bookmarkStart w:id="2991" w:name="_Toc1644862"/>
      <w:bookmarkStart w:id="2992" w:name="_Toc1645074"/>
      <w:bookmarkStart w:id="2993" w:name="_Toc1647605"/>
      <w:bookmarkStart w:id="2994" w:name="_Toc1647810"/>
      <w:r>
        <w:t>Obligations continue</w:t>
      </w:r>
      <w:bookmarkEnd w:id="2987"/>
      <w:bookmarkEnd w:id="2988"/>
      <w:bookmarkEnd w:id="2989"/>
      <w:bookmarkEnd w:id="2990"/>
      <w:bookmarkEnd w:id="2991"/>
      <w:bookmarkEnd w:id="2992"/>
      <w:bookmarkEnd w:id="2993"/>
      <w:bookmarkEnd w:id="2994"/>
    </w:p>
    <w:p w14:paraId="348F1FB5" w14:textId="77777777" w:rsidR="004C56A7" w:rsidRDefault="004C56A7" w:rsidP="004C56A7">
      <w:pPr>
        <w:ind w:left="680"/>
      </w:pPr>
      <w:r>
        <w:t xml:space="preserve">The Department and the Participant must continue to perform their respective obligations under </w:t>
      </w:r>
      <w:r>
        <w:rPr>
          <w:iCs/>
        </w:rPr>
        <w:t xml:space="preserve">this </w:t>
      </w:r>
      <w:r>
        <w:rPr>
          <w:rFonts w:eastAsia="SimSun"/>
          <w:lang w:eastAsia="ja-JP"/>
        </w:rPr>
        <w:t>Agreement</w:t>
      </w:r>
      <w:r>
        <w:t xml:space="preserve"> pending the resolution of a dispute.</w:t>
      </w:r>
    </w:p>
    <w:p w14:paraId="71C03253" w14:textId="77777777" w:rsidR="004C56A7" w:rsidRPr="00EC5F7E" w:rsidRDefault="004C56A7" w:rsidP="004C56A7">
      <w:pPr>
        <w:pStyle w:val="MELegal1"/>
        <w:rPr>
          <w:i/>
        </w:rPr>
      </w:pPr>
      <w:bookmarkStart w:id="2995" w:name="_Toc1647949"/>
      <w:bookmarkStart w:id="2996" w:name="_Toc1648013"/>
      <w:bookmarkStart w:id="2997" w:name="_Toc1648070"/>
      <w:bookmarkStart w:id="2998" w:name="_Toc1648127"/>
      <w:bookmarkStart w:id="2999" w:name="_Toc1648186"/>
      <w:bookmarkStart w:id="3000" w:name="_Ref886554"/>
      <w:bookmarkStart w:id="3001" w:name="_Toc970871"/>
      <w:bookmarkStart w:id="3002" w:name="_Toc971676"/>
      <w:bookmarkStart w:id="3003" w:name="_Toc1143544"/>
      <w:bookmarkStart w:id="3004" w:name="_Toc1644863"/>
      <w:bookmarkStart w:id="3005" w:name="_Toc1645075"/>
      <w:bookmarkStart w:id="3006" w:name="_Toc1646747"/>
      <w:bookmarkStart w:id="3007" w:name="_Toc1647811"/>
      <w:bookmarkStart w:id="3008" w:name="_Toc4592550"/>
      <w:bookmarkStart w:id="3009" w:name="_Toc25675415"/>
      <w:bookmarkStart w:id="3010" w:name="_Toc25739525"/>
      <w:bookmarkStart w:id="3011" w:name="_Toc970877"/>
      <w:bookmarkStart w:id="3012" w:name="_Toc971682"/>
      <w:bookmarkStart w:id="3013" w:name="_Toc1143545"/>
      <w:bookmarkEnd w:id="2934"/>
      <w:bookmarkEnd w:id="2995"/>
      <w:bookmarkEnd w:id="2996"/>
      <w:bookmarkEnd w:id="2997"/>
      <w:bookmarkEnd w:id="2998"/>
      <w:bookmarkEnd w:id="2999"/>
      <w:r>
        <w:t>GST, taxes, duties and Government charges</w:t>
      </w:r>
      <w:bookmarkStart w:id="3014" w:name="_Toc1646748"/>
      <w:bookmarkStart w:id="3015" w:name="_Toc1647812"/>
      <w:bookmarkEnd w:id="3000"/>
      <w:bookmarkEnd w:id="3001"/>
      <w:bookmarkEnd w:id="3002"/>
      <w:bookmarkEnd w:id="3003"/>
      <w:bookmarkEnd w:id="3004"/>
      <w:bookmarkEnd w:id="3005"/>
      <w:bookmarkEnd w:id="3006"/>
      <w:bookmarkEnd w:id="3007"/>
      <w:bookmarkEnd w:id="3008"/>
      <w:bookmarkEnd w:id="3009"/>
      <w:bookmarkEnd w:id="3010"/>
      <w:bookmarkEnd w:id="3014"/>
      <w:bookmarkEnd w:id="3015"/>
    </w:p>
    <w:p w14:paraId="7557969B" w14:textId="77777777" w:rsidR="004C56A7" w:rsidRDefault="004C56A7" w:rsidP="00D91383">
      <w:pPr>
        <w:pStyle w:val="MELegal2"/>
      </w:pPr>
      <w:bookmarkStart w:id="3016" w:name="_Toc1644864"/>
      <w:bookmarkStart w:id="3017" w:name="_Toc1645076"/>
      <w:bookmarkStart w:id="3018" w:name="_Toc1647606"/>
      <w:bookmarkStart w:id="3019" w:name="_Toc1647813"/>
      <w:r>
        <w:t>Defined terms</w:t>
      </w:r>
      <w:bookmarkEnd w:id="3016"/>
      <w:bookmarkEnd w:id="3017"/>
      <w:bookmarkEnd w:id="3018"/>
      <w:bookmarkEnd w:id="3019"/>
    </w:p>
    <w:p w14:paraId="3C39AD46" w14:textId="43D35945" w:rsidR="004C56A7" w:rsidRDefault="004C56A7" w:rsidP="004C56A7">
      <w:pPr>
        <w:spacing w:after="60" w:line="240" w:lineRule="auto"/>
        <w:ind w:left="680"/>
        <w:rPr>
          <w:szCs w:val="20"/>
        </w:rPr>
      </w:pPr>
      <w:r>
        <w:rPr>
          <w:szCs w:val="20"/>
        </w:rPr>
        <w:t xml:space="preserve">In this clause </w:t>
      </w:r>
      <w:r>
        <w:rPr>
          <w:szCs w:val="20"/>
        </w:rPr>
        <w:fldChar w:fldCharType="begin"/>
      </w:r>
      <w:r>
        <w:rPr>
          <w:szCs w:val="20"/>
        </w:rPr>
        <w:instrText xml:space="preserve"> REF _Ref886554 \w \h </w:instrText>
      </w:r>
      <w:r>
        <w:rPr>
          <w:szCs w:val="20"/>
        </w:rPr>
      </w:r>
      <w:r>
        <w:rPr>
          <w:szCs w:val="20"/>
        </w:rPr>
        <w:fldChar w:fldCharType="separate"/>
      </w:r>
      <w:r w:rsidR="007E5C1F">
        <w:rPr>
          <w:szCs w:val="20"/>
        </w:rPr>
        <w:t>34</w:t>
      </w:r>
      <w:r>
        <w:rPr>
          <w:szCs w:val="20"/>
        </w:rPr>
        <w:fldChar w:fldCharType="end"/>
      </w:r>
      <w:r>
        <w:rPr>
          <w:szCs w:val="20"/>
        </w:rPr>
        <w:t>:</w:t>
      </w:r>
    </w:p>
    <w:p w14:paraId="0BB91EBD" w14:textId="77777777" w:rsidR="004C56A7" w:rsidRDefault="004C56A7" w:rsidP="00D91383">
      <w:pPr>
        <w:pStyle w:val="MELegal3"/>
        <w:ind w:left="1390"/>
      </w:pPr>
      <w:r>
        <w:t xml:space="preserve">unless the context otherwise requires, a word or expression defined in the </w:t>
      </w:r>
      <w:r>
        <w:rPr>
          <w:i/>
        </w:rPr>
        <w:t>A New Tax System (Goods and Services Tax) Act 1999</w:t>
      </w:r>
      <w:r>
        <w:t xml:space="preserve"> (Cth) (</w:t>
      </w:r>
      <w:r w:rsidRPr="00C92D25">
        <w:rPr>
          <w:b/>
        </w:rPr>
        <w:t>GST Act</w:t>
      </w:r>
      <w:r>
        <w:t>) has the meaning given to it in that Act;</w:t>
      </w:r>
    </w:p>
    <w:p w14:paraId="57DCF700" w14:textId="77777777" w:rsidR="004C56A7" w:rsidRDefault="004C56A7" w:rsidP="00D91383">
      <w:pPr>
        <w:pStyle w:val="MELegal3"/>
        <w:ind w:left="1390"/>
      </w:pPr>
      <w:r w:rsidRPr="008D1F0B">
        <w:t xml:space="preserve">a reference to a GST liability or input tax credit entitlement of a party includes a GST liability or input tax credit entitlement of the representative member </w:t>
      </w:r>
      <w:r>
        <w:t>of any GST group of which that P</w:t>
      </w:r>
      <w:r w:rsidRPr="008D1F0B">
        <w:t>arty is a member</w:t>
      </w:r>
      <w:r>
        <w:t xml:space="preserve">; </w:t>
      </w:r>
    </w:p>
    <w:p w14:paraId="52FC99A2" w14:textId="13F1CC00" w:rsidR="004C56A7" w:rsidRDefault="004C56A7" w:rsidP="00D91383">
      <w:pPr>
        <w:pStyle w:val="MELegal3"/>
        <w:ind w:left="1390"/>
      </w:pPr>
      <w:bookmarkStart w:id="3020" w:name="_Ref1573761"/>
      <w:r>
        <w:t xml:space="preserve">any part of a supply that is treated as a separate supply for GST purposes (including attributing GST payable to tax periods) will be treated as a separate supply for the purposes of this clause </w:t>
      </w:r>
      <w:r>
        <w:fldChar w:fldCharType="begin"/>
      </w:r>
      <w:r>
        <w:instrText xml:space="preserve"> REF _Ref886554 \w \h </w:instrText>
      </w:r>
      <w:r>
        <w:fldChar w:fldCharType="separate"/>
      </w:r>
      <w:r w:rsidR="007E5C1F">
        <w:t>34</w:t>
      </w:r>
      <w:r>
        <w:fldChar w:fldCharType="end"/>
      </w:r>
      <w:r>
        <w:t>; and</w:t>
      </w:r>
      <w:bookmarkEnd w:id="3020"/>
    </w:p>
    <w:p w14:paraId="3F9EC580" w14:textId="77777777" w:rsidR="004C56A7" w:rsidRDefault="004C56A7" w:rsidP="00D91383">
      <w:pPr>
        <w:pStyle w:val="MELegal3"/>
        <w:ind w:left="1390"/>
      </w:pPr>
      <w:r>
        <w:t xml:space="preserve">any reference to GST payable by, input tax credit entitlements of or adjustments for an entity includes any notional GST, input tax credit or adjustments arising in accordance with Division 177 of the </w:t>
      </w:r>
      <w:r w:rsidRPr="00721787">
        <w:t>GST Act or</w:t>
      </w:r>
      <w:r>
        <w:t xml:space="preserve"> any relevant State legislation confirming the imposition of GST on State entities.</w:t>
      </w:r>
    </w:p>
    <w:p w14:paraId="490B9DAF" w14:textId="77777777" w:rsidR="004C56A7" w:rsidRDefault="004C56A7" w:rsidP="00D91383">
      <w:pPr>
        <w:pStyle w:val="MELegal2"/>
      </w:pPr>
      <w:bookmarkStart w:id="3021" w:name="_Toc1644865"/>
      <w:bookmarkStart w:id="3022" w:name="_Toc1645077"/>
      <w:bookmarkStart w:id="3023" w:name="_Toc1647607"/>
      <w:bookmarkStart w:id="3024" w:name="_Toc1647814"/>
      <w:r>
        <w:t>Consideration GST exclusive</w:t>
      </w:r>
      <w:bookmarkEnd w:id="3021"/>
      <w:bookmarkEnd w:id="3022"/>
      <w:bookmarkEnd w:id="3023"/>
      <w:bookmarkEnd w:id="3024"/>
    </w:p>
    <w:p w14:paraId="5DAD28C6" w14:textId="77777777" w:rsidR="004C56A7" w:rsidRDefault="004C56A7" w:rsidP="004C56A7">
      <w:pPr>
        <w:spacing w:after="60" w:line="240" w:lineRule="auto"/>
        <w:ind w:left="680"/>
        <w:rPr>
          <w:szCs w:val="20"/>
        </w:rPr>
      </w:pPr>
      <w:r>
        <w:rPr>
          <w:szCs w:val="20"/>
        </w:rPr>
        <w:t xml:space="preserve">Any consideration to be paid or provided for a supply made under or in connection with this </w:t>
      </w:r>
      <w:r>
        <w:t>Agreement</w:t>
      </w:r>
      <w:r>
        <w:rPr>
          <w:szCs w:val="20"/>
        </w:rPr>
        <w:t xml:space="preserve">, unless specifically described in this </w:t>
      </w:r>
      <w:r>
        <w:t xml:space="preserve">Agreement </w:t>
      </w:r>
      <w:r>
        <w:rPr>
          <w:szCs w:val="20"/>
        </w:rPr>
        <w:t>as 'GST inclusive', does not include an amount on account of GST.</w:t>
      </w:r>
    </w:p>
    <w:p w14:paraId="57022AD7" w14:textId="77777777" w:rsidR="004C56A7" w:rsidRDefault="004C56A7" w:rsidP="00D91383">
      <w:pPr>
        <w:pStyle w:val="MELegal2"/>
      </w:pPr>
      <w:bookmarkStart w:id="3025" w:name="_Ref523143895"/>
      <w:bookmarkStart w:id="3026" w:name="_Toc1644866"/>
      <w:bookmarkStart w:id="3027" w:name="_Toc1645078"/>
      <w:bookmarkStart w:id="3028" w:name="_Toc1647608"/>
      <w:bookmarkStart w:id="3029" w:name="_Toc1647815"/>
      <w:r>
        <w:lastRenderedPageBreak/>
        <w:t>Gross up</w:t>
      </w:r>
      <w:bookmarkEnd w:id="3025"/>
      <w:bookmarkEnd w:id="3026"/>
      <w:bookmarkEnd w:id="3027"/>
      <w:bookmarkEnd w:id="3028"/>
      <w:bookmarkEnd w:id="3029"/>
    </w:p>
    <w:p w14:paraId="09325E10" w14:textId="77777777" w:rsidR="004C56A7" w:rsidRDefault="004C56A7" w:rsidP="004C56A7">
      <w:pPr>
        <w:spacing w:after="60" w:line="240" w:lineRule="auto"/>
        <w:ind w:left="680"/>
        <w:rPr>
          <w:szCs w:val="20"/>
        </w:rPr>
      </w:pPr>
      <w:r>
        <w:rPr>
          <w:szCs w:val="20"/>
        </w:rPr>
        <w:t>If a Party (</w:t>
      </w:r>
      <w:r>
        <w:rPr>
          <w:b/>
          <w:szCs w:val="20"/>
        </w:rPr>
        <w:t>Supplier</w:t>
      </w:r>
      <w:r>
        <w:rPr>
          <w:szCs w:val="20"/>
        </w:rPr>
        <w:t>) makes a supply to another party (</w:t>
      </w:r>
      <w:r w:rsidRPr="007F1A5D">
        <w:rPr>
          <w:b/>
          <w:szCs w:val="20"/>
        </w:rPr>
        <w:t>Recipient</w:t>
      </w:r>
      <w:r>
        <w:rPr>
          <w:szCs w:val="20"/>
        </w:rPr>
        <w:t xml:space="preserve">) under or in connection with this </w:t>
      </w:r>
      <w:r>
        <w:t xml:space="preserve">Agreement </w:t>
      </w:r>
      <w:r>
        <w:rPr>
          <w:szCs w:val="20"/>
        </w:rPr>
        <w:t xml:space="preserve">in respect of which GST is payable (not being a supply the consideration for which is specifically described in this </w:t>
      </w:r>
      <w:r>
        <w:t xml:space="preserve">Agreement </w:t>
      </w:r>
      <w:r>
        <w:rPr>
          <w:szCs w:val="20"/>
        </w:rPr>
        <w:t>as 'GST inclusive'):</w:t>
      </w:r>
    </w:p>
    <w:p w14:paraId="6C4F4B20" w14:textId="77777777" w:rsidR="004C56A7" w:rsidRDefault="004C56A7" w:rsidP="00D91383">
      <w:pPr>
        <w:pStyle w:val="MELegal3"/>
        <w:ind w:left="1390"/>
      </w:pPr>
      <w:r>
        <w:t>the consideration payable or to be provided for that supply under this Agreement but for the application of this clause (</w:t>
      </w:r>
      <w:r>
        <w:rPr>
          <w:b/>
        </w:rPr>
        <w:t>GST exclusive consideration</w:t>
      </w:r>
      <w:r>
        <w:t>) is increased by, and the Recipient must pay to the Supplier, an additional amount equal to the GST payable on the supply (</w:t>
      </w:r>
      <w:r w:rsidRPr="00595A04">
        <w:rPr>
          <w:b/>
        </w:rPr>
        <w:t>GST Amount</w:t>
      </w:r>
      <w:r>
        <w:t>); and</w:t>
      </w:r>
    </w:p>
    <w:p w14:paraId="3901F71F" w14:textId="32C8E13A" w:rsidR="004C56A7" w:rsidRDefault="004C56A7" w:rsidP="00D91383">
      <w:pPr>
        <w:pStyle w:val="MELegal3"/>
        <w:ind w:left="1390"/>
      </w:pPr>
      <w:r>
        <w:t xml:space="preserve">subject to clause </w:t>
      </w:r>
      <w:r>
        <w:fldChar w:fldCharType="begin"/>
      </w:r>
      <w:r>
        <w:instrText xml:space="preserve"> REF _Ref523143869 \w \h </w:instrText>
      </w:r>
      <w:r>
        <w:fldChar w:fldCharType="separate"/>
      </w:r>
      <w:r w:rsidR="007E5C1F">
        <w:t>34.5</w:t>
      </w:r>
      <w:r>
        <w:fldChar w:fldCharType="end"/>
      </w:r>
      <w:r>
        <w:t xml:space="preserve">, the GST Amount must be paid to the Supply Maker by the Recipient at the same time as the first part of any of the GST exclusive consideration is payable or to be provided. </w:t>
      </w:r>
    </w:p>
    <w:p w14:paraId="1B723AB4" w14:textId="77777777" w:rsidR="004C56A7" w:rsidRDefault="004C56A7" w:rsidP="00D91383">
      <w:pPr>
        <w:pStyle w:val="MELegal2"/>
      </w:pPr>
      <w:bookmarkStart w:id="3030" w:name="_Toc1644867"/>
      <w:bookmarkStart w:id="3031" w:name="_Toc1645079"/>
      <w:bookmarkStart w:id="3032" w:name="_Toc1647609"/>
      <w:bookmarkStart w:id="3033" w:name="_Toc1647816"/>
      <w:r>
        <w:t>Reimbursement</w:t>
      </w:r>
      <w:bookmarkEnd w:id="3030"/>
      <w:bookmarkEnd w:id="3031"/>
      <w:bookmarkEnd w:id="3032"/>
      <w:bookmarkEnd w:id="3033"/>
      <w:r>
        <w:t xml:space="preserve"> </w:t>
      </w:r>
    </w:p>
    <w:p w14:paraId="0842C816" w14:textId="2CCE1B70" w:rsidR="004C56A7" w:rsidRDefault="004C56A7" w:rsidP="004C56A7">
      <w:pPr>
        <w:spacing w:after="60" w:line="240" w:lineRule="auto"/>
        <w:ind w:left="680"/>
        <w:rPr>
          <w:szCs w:val="20"/>
        </w:rPr>
      </w:pPr>
      <w:r>
        <w:rPr>
          <w:szCs w:val="20"/>
        </w:rPr>
        <w:t xml:space="preserve">If a Party must reimburse or indemnify another Party for a loss, cost or expense, the amount to be reimbursed or indemnified is first reduced by any input tax credit the first Party is entitled to for that loss, cost or expense, and then increased in accordance with clause </w:t>
      </w:r>
      <w:r>
        <w:rPr>
          <w:szCs w:val="20"/>
        </w:rPr>
        <w:fldChar w:fldCharType="begin"/>
      </w:r>
      <w:r>
        <w:rPr>
          <w:szCs w:val="20"/>
        </w:rPr>
        <w:instrText xml:space="preserve"> REF _Ref523143895 \w \h </w:instrText>
      </w:r>
      <w:r>
        <w:rPr>
          <w:szCs w:val="20"/>
        </w:rPr>
      </w:r>
      <w:r>
        <w:rPr>
          <w:szCs w:val="20"/>
        </w:rPr>
        <w:fldChar w:fldCharType="separate"/>
      </w:r>
      <w:r w:rsidR="007E5C1F">
        <w:rPr>
          <w:szCs w:val="20"/>
        </w:rPr>
        <w:t>34.3</w:t>
      </w:r>
      <w:r>
        <w:rPr>
          <w:szCs w:val="20"/>
        </w:rPr>
        <w:fldChar w:fldCharType="end"/>
      </w:r>
      <w:r>
        <w:rPr>
          <w:szCs w:val="20"/>
        </w:rPr>
        <w:t>.</w:t>
      </w:r>
    </w:p>
    <w:p w14:paraId="0502AC6B" w14:textId="77777777" w:rsidR="004C56A7" w:rsidRDefault="004C56A7" w:rsidP="00D91383">
      <w:pPr>
        <w:pStyle w:val="MELegal2"/>
        <w:rPr>
          <w:szCs w:val="20"/>
        </w:rPr>
      </w:pPr>
      <w:bookmarkStart w:id="3034" w:name="_Ref523143869"/>
      <w:bookmarkStart w:id="3035" w:name="_Toc1644868"/>
      <w:bookmarkStart w:id="3036" w:name="_Toc1645080"/>
      <w:bookmarkStart w:id="3037" w:name="_Toc1647610"/>
      <w:bookmarkStart w:id="3038" w:name="_Toc1647817"/>
      <w:bookmarkStart w:id="3039" w:name="_Ref2775614"/>
      <w:r>
        <w:rPr>
          <w:szCs w:val="20"/>
        </w:rPr>
        <w:t>Recipient Created Tax invoice</w:t>
      </w:r>
      <w:bookmarkEnd w:id="3034"/>
      <w:bookmarkEnd w:id="3035"/>
      <w:bookmarkEnd w:id="3036"/>
      <w:bookmarkEnd w:id="3037"/>
      <w:bookmarkEnd w:id="3038"/>
      <w:r>
        <w:rPr>
          <w:szCs w:val="20"/>
        </w:rPr>
        <w:t>s</w:t>
      </w:r>
      <w:bookmarkEnd w:id="3039"/>
    </w:p>
    <w:p w14:paraId="529D2FBB" w14:textId="77777777" w:rsidR="004C56A7" w:rsidRDefault="004C56A7" w:rsidP="004C56A7">
      <w:pPr>
        <w:pStyle w:val="MELegal3"/>
      </w:pPr>
      <w:bookmarkStart w:id="3040" w:name="_Ref2670050"/>
      <w:r w:rsidRPr="004067FB">
        <w:t>The par</w:t>
      </w:r>
      <w:r>
        <w:t>ties acknowledge and agree that unless the Department notifies the Participant otherwise:</w:t>
      </w:r>
      <w:bookmarkEnd w:id="3040"/>
      <w:r w:rsidR="00412954">
        <w:t xml:space="preserve"> </w:t>
      </w:r>
    </w:p>
    <w:p w14:paraId="733CEEE0" w14:textId="77777777" w:rsidR="004C56A7" w:rsidRDefault="004C56A7" w:rsidP="004C56A7">
      <w:pPr>
        <w:pStyle w:val="MELegal4"/>
      </w:pPr>
      <w:r w:rsidRPr="004067FB">
        <w:t xml:space="preserve">the </w:t>
      </w:r>
      <w:r>
        <w:t>Department</w:t>
      </w:r>
      <w:r w:rsidRPr="004067FB">
        <w:t xml:space="preserve"> will issue tax invoices (recipient created tax invoices)</w:t>
      </w:r>
      <w:r>
        <w:t xml:space="preserve"> to the Participant for all supplies made by the Participant to the Department under or in connection with this Agreement;</w:t>
      </w:r>
    </w:p>
    <w:p w14:paraId="03A4EE55" w14:textId="77777777" w:rsidR="004C56A7" w:rsidRDefault="004C56A7" w:rsidP="004C56A7">
      <w:pPr>
        <w:pStyle w:val="MELegal4"/>
      </w:pPr>
      <w:bookmarkStart w:id="3041" w:name="_Ref1374153"/>
      <w:r>
        <w:t xml:space="preserve">the Participant will not issue tax invoices for the supplies made by the Participant to the Department under or in connection with this Agreement; </w:t>
      </w:r>
    </w:p>
    <w:p w14:paraId="6957D62B" w14:textId="77777777" w:rsidR="004C56A7" w:rsidRDefault="004C56A7" w:rsidP="004C56A7">
      <w:pPr>
        <w:pStyle w:val="MELegal4"/>
      </w:pPr>
      <w:bookmarkStart w:id="3042" w:name="_Ref2669793"/>
      <w:r>
        <w:t>the Department and the Participant are registered for GST and will remain so registered for the term of this Agreement;</w:t>
      </w:r>
      <w:bookmarkEnd w:id="3041"/>
      <w:bookmarkEnd w:id="3042"/>
      <w:r>
        <w:t xml:space="preserve"> </w:t>
      </w:r>
    </w:p>
    <w:p w14:paraId="69C01EAA" w14:textId="538E696F" w:rsidR="004C56A7" w:rsidRDefault="004C56A7" w:rsidP="004C56A7">
      <w:pPr>
        <w:pStyle w:val="MELegal4"/>
      </w:pPr>
      <w:r>
        <w:t xml:space="preserve">notwithstanding </w:t>
      </w:r>
      <w:r>
        <w:fldChar w:fldCharType="begin"/>
      </w:r>
      <w:r>
        <w:instrText xml:space="preserve"> REF _Ref2669793 \w \h </w:instrText>
      </w:r>
      <w:r>
        <w:fldChar w:fldCharType="separate"/>
      </w:r>
      <w:r w:rsidR="007E5C1F">
        <w:t>34.5(a)(iii)</w:t>
      </w:r>
      <w:r>
        <w:fldChar w:fldCharType="end"/>
      </w:r>
      <w:r>
        <w:t>, a Party will immediately notify the other in writing if it ceases to be registered for GST at any time; and</w:t>
      </w:r>
    </w:p>
    <w:p w14:paraId="0A6540F2" w14:textId="6E243049" w:rsidR="004C56A7" w:rsidRDefault="004C56A7" w:rsidP="004C56A7">
      <w:pPr>
        <w:pStyle w:val="MELegal4"/>
      </w:pPr>
      <w:r>
        <w:t xml:space="preserve">the Participant indemnifies the Department for any loss, cost or expense (including any denied input tax credits) arising if the Participant fails to comply with this clause </w:t>
      </w:r>
      <w:r>
        <w:fldChar w:fldCharType="begin"/>
      </w:r>
      <w:r>
        <w:instrText xml:space="preserve"> REF _Ref2775614 \w \h </w:instrText>
      </w:r>
      <w:r>
        <w:fldChar w:fldCharType="separate"/>
      </w:r>
      <w:r w:rsidR="007E5C1F">
        <w:t>34.5</w:t>
      </w:r>
      <w:r>
        <w:fldChar w:fldCharType="end"/>
      </w:r>
      <w:r>
        <w:t xml:space="preserve">; </w:t>
      </w:r>
    </w:p>
    <w:p w14:paraId="69792794" w14:textId="7EDF12C8" w:rsidR="004C56A7" w:rsidRPr="00340AD1" w:rsidRDefault="004C56A7" w:rsidP="004C56A7">
      <w:pPr>
        <w:pStyle w:val="MELegal3"/>
        <w:rPr>
          <w:i/>
        </w:rPr>
      </w:pPr>
      <w:r>
        <w:t xml:space="preserve">Except where the clause </w:t>
      </w:r>
      <w:r>
        <w:fldChar w:fldCharType="begin"/>
      </w:r>
      <w:r>
        <w:instrText xml:space="preserve"> REF _Ref2670050 \w \h </w:instrText>
      </w:r>
      <w:r>
        <w:fldChar w:fldCharType="separate"/>
      </w:r>
      <w:r w:rsidR="007E5C1F">
        <w:t>34.5(a)</w:t>
      </w:r>
      <w:r>
        <w:fldChar w:fldCharType="end"/>
      </w:r>
      <w:r>
        <w:t xml:space="preserve"> applies, a Party need not pay a GST Amount under this Agreement until it receives a tax invoice from the Supply Maker for the supply to which the payment relates. </w:t>
      </w:r>
    </w:p>
    <w:p w14:paraId="67F04449" w14:textId="77777777" w:rsidR="004C56A7" w:rsidRPr="00182D4B" w:rsidRDefault="004C56A7" w:rsidP="00D91383">
      <w:pPr>
        <w:pStyle w:val="MELegal2"/>
      </w:pPr>
      <w:bookmarkStart w:id="3043" w:name="_Toc1644869"/>
      <w:bookmarkStart w:id="3044" w:name="_Toc1645081"/>
      <w:bookmarkStart w:id="3045" w:name="_Toc1647611"/>
      <w:bookmarkStart w:id="3046" w:name="_Toc1647818"/>
      <w:r w:rsidRPr="00182D4B">
        <w:t>Exclusion of GST from calculations</w:t>
      </w:r>
      <w:bookmarkEnd w:id="3043"/>
      <w:bookmarkEnd w:id="3044"/>
      <w:bookmarkEnd w:id="3045"/>
      <w:bookmarkEnd w:id="3046"/>
    </w:p>
    <w:p w14:paraId="07789777" w14:textId="77777777" w:rsidR="004C56A7" w:rsidRPr="00182D4B" w:rsidRDefault="004C56A7" w:rsidP="004C56A7">
      <w:pPr>
        <w:ind w:left="680"/>
      </w:pPr>
      <w:r w:rsidRPr="00182D4B">
        <w:t>If a payment</w:t>
      </w:r>
      <w:r>
        <w:t xml:space="preserve"> under this Agreement</w:t>
      </w:r>
      <w:r w:rsidRPr="00182D4B">
        <w:t xml:space="preserve"> is calculated by reference to or as a specified percentage of another amount or revenue stream, that payment will be calculated by reference to or as a specified percentage of the amount or revenue stream exclusive of GST.</w:t>
      </w:r>
    </w:p>
    <w:p w14:paraId="385755C5" w14:textId="77777777" w:rsidR="004C56A7" w:rsidRPr="00182D4B" w:rsidRDefault="004C56A7" w:rsidP="00D91383">
      <w:pPr>
        <w:pStyle w:val="MELegal2"/>
      </w:pPr>
      <w:bookmarkStart w:id="3047" w:name="_Toc1644870"/>
      <w:bookmarkStart w:id="3048" w:name="_Toc1645082"/>
      <w:bookmarkStart w:id="3049" w:name="_Toc1647612"/>
      <w:bookmarkStart w:id="3050" w:name="_Toc1647819"/>
      <w:r w:rsidRPr="00182D4B">
        <w:t>Adjustments</w:t>
      </w:r>
      <w:bookmarkEnd w:id="3047"/>
      <w:bookmarkEnd w:id="3048"/>
      <w:bookmarkEnd w:id="3049"/>
      <w:bookmarkEnd w:id="3050"/>
    </w:p>
    <w:p w14:paraId="0982407C" w14:textId="1784729A" w:rsidR="004C56A7" w:rsidRPr="00182D4B" w:rsidRDefault="004C56A7" w:rsidP="0095434C">
      <w:pPr>
        <w:pStyle w:val="MELegal3"/>
      </w:pPr>
      <w:r w:rsidRPr="00182D4B">
        <w:t xml:space="preserve">If the GST payable by a </w:t>
      </w:r>
      <w:r>
        <w:t>Supplier</w:t>
      </w:r>
      <w:r w:rsidRPr="00182D4B">
        <w:t xml:space="preserve"> on any supply made under or in connection with this </w:t>
      </w:r>
      <w:r>
        <w:t xml:space="preserve">Agreement </w:t>
      </w:r>
      <w:r w:rsidRPr="00182D4B">
        <w:t>varies from the GST Amount paid by the Recipient under clause</w:t>
      </w:r>
      <w:r>
        <w:t xml:space="preserve"> </w:t>
      </w:r>
      <w:r>
        <w:fldChar w:fldCharType="begin"/>
      </w:r>
      <w:r>
        <w:instrText xml:space="preserve"> REF _Ref523143895 \w \h </w:instrText>
      </w:r>
      <w:r w:rsidR="0095434C">
        <w:instrText xml:space="preserve"> \* MERGEFORMAT </w:instrText>
      </w:r>
      <w:r>
        <w:fldChar w:fldCharType="separate"/>
      </w:r>
      <w:r w:rsidR="007E5C1F">
        <w:t>34.3</w:t>
      </w:r>
      <w:r>
        <w:fldChar w:fldCharType="end"/>
      </w:r>
      <w:r w:rsidRPr="00182D4B">
        <w:t xml:space="preserve">, then the </w:t>
      </w:r>
      <w:r>
        <w:t>Supplier</w:t>
      </w:r>
      <w:r w:rsidRPr="00182D4B">
        <w:t xml:space="preserve"> will provide a corresponding refund or credit to, or will be entitled to receive the amount of that variation from, the Recipient</w:t>
      </w:r>
      <w:r>
        <w:t xml:space="preserve"> so that the correct GST Amount has been paid</w:t>
      </w:r>
      <w:r w:rsidRPr="00182D4B">
        <w:t xml:space="preserve">. </w:t>
      </w:r>
    </w:p>
    <w:p w14:paraId="64F08752" w14:textId="13BF6E8E" w:rsidR="004C56A7" w:rsidRPr="00182D4B" w:rsidRDefault="004C56A7" w:rsidP="0095434C">
      <w:pPr>
        <w:pStyle w:val="MELegal3"/>
      </w:pPr>
      <w:r w:rsidRPr="00182D4B">
        <w:t>Any payment, credit or refund under this clause is deemed to be a payment, credit or refund of the GST Amount payable under clause</w:t>
      </w:r>
      <w:r>
        <w:t xml:space="preserve"> </w:t>
      </w:r>
      <w:r>
        <w:fldChar w:fldCharType="begin"/>
      </w:r>
      <w:r>
        <w:instrText xml:space="preserve"> REF _Ref523143895 \w \h </w:instrText>
      </w:r>
      <w:r w:rsidR="0095434C">
        <w:instrText xml:space="preserve"> \* MERGEFORMAT </w:instrText>
      </w:r>
      <w:r>
        <w:fldChar w:fldCharType="separate"/>
      </w:r>
      <w:r w:rsidR="007E5C1F">
        <w:t>34.3</w:t>
      </w:r>
      <w:r>
        <w:fldChar w:fldCharType="end"/>
      </w:r>
      <w:r w:rsidRPr="00182D4B">
        <w:t>.</w:t>
      </w:r>
    </w:p>
    <w:p w14:paraId="7A84506B" w14:textId="77777777" w:rsidR="004C56A7" w:rsidRPr="00182D4B" w:rsidRDefault="004C56A7" w:rsidP="0095434C">
      <w:pPr>
        <w:pStyle w:val="MELegal3"/>
      </w:pPr>
      <w:r w:rsidRPr="00182D4B">
        <w:t xml:space="preserve">If an adjustment event occurs in relation to a supply, the </w:t>
      </w:r>
      <w:r>
        <w:t>Supplier</w:t>
      </w:r>
      <w:r w:rsidRPr="00182D4B">
        <w:t xml:space="preserve"> must issue an adjustment note to the Recipient in relation to that supply within 14 days after becoming aware of the adjustment.</w:t>
      </w:r>
    </w:p>
    <w:p w14:paraId="410E0DD6" w14:textId="77777777" w:rsidR="004C56A7" w:rsidRDefault="004C56A7" w:rsidP="004C56A7">
      <w:pPr>
        <w:pStyle w:val="MELegal2"/>
      </w:pPr>
      <w:bookmarkStart w:id="3051" w:name="_Toc1644871"/>
      <w:bookmarkStart w:id="3052" w:name="_Toc1645083"/>
      <w:bookmarkStart w:id="3053" w:name="_Toc1647613"/>
      <w:bookmarkStart w:id="3054" w:name="_Toc1647820"/>
      <w:bookmarkStart w:id="3055" w:name="_Ref886583"/>
      <w:bookmarkStart w:id="3056" w:name="_Toc970873"/>
      <w:bookmarkStart w:id="3057" w:name="_Toc971678"/>
      <w:bookmarkStart w:id="3058" w:name="_DTBK1994"/>
      <w:r>
        <w:t>Other Taxes</w:t>
      </w:r>
      <w:bookmarkEnd w:id="3051"/>
      <w:bookmarkEnd w:id="3052"/>
      <w:bookmarkEnd w:id="3053"/>
      <w:bookmarkEnd w:id="3054"/>
    </w:p>
    <w:p w14:paraId="5335930C" w14:textId="6C3201B1" w:rsidR="004C56A7" w:rsidRDefault="004C56A7" w:rsidP="004C56A7">
      <w:pPr>
        <w:pStyle w:val="MELegal3"/>
        <w:numPr>
          <w:ilvl w:val="0"/>
          <w:numId w:val="0"/>
        </w:numPr>
        <w:ind w:left="680"/>
      </w:pPr>
      <w:r>
        <w:t>Subject to this clause </w:t>
      </w:r>
      <w:r>
        <w:fldChar w:fldCharType="begin"/>
      </w:r>
      <w:r>
        <w:instrText xml:space="preserve"> REF _Ref886554 \w \h </w:instrText>
      </w:r>
      <w:r>
        <w:fldChar w:fldCharType="separate"/>
      </w:r>
      <w:r w:rsidR="007E5C1F">
        <w:t>34</w:t>
      </w:r>
      <w:r>
        <w:fldChar w:fldCharType="end"/>
      </w:r>
      <w:r>
        <w:t>, all taxes, duties and government charges (</w:t>
      </w:r>
      <w:r w:rsidRPr="004D29DF">
        <w:rPr>
          <w:b/>
        </w:rPr>
        <w:t>Taxes</w:t>
      </w:r>
      <w:r>
        <w:t>) imposed or levied in Australia or overseas in connection with this Agreement must be paid by the Participant.</w:t>
      </w:r>
      <w:bookmarkEnd w:id="3055"/>
      <w:bookmarkEnd w:id="3056"/>
      <w:bookmarkEnd w:id="3057"/>
    </w:p>
    <w:p w14:paraId="49571810" w14:textId="77777777" w:rsidR="004C56A7" w:rsidRDefault="004C56A7" w:rsidP="004C56A7">
      <w:pPr>
        <w:pStyle w:val="MELegal1"/>
      </w:pPr>
      <w:bookmarkStart w:id="3059" w:name="_Ref1573807"/>
      <w:bookmarkStart w:id="3060" w:name="_Toc1644872"/>
      <w:bookmarkStart w:id="3061" w:name="_Toc1645084"/>
      <w:bookmarkStart w:id="3062" w:name="_Toc1646749"/>
      <w:bookmarkStart w:id="3063" w:name="_Toc1647821"/>
      <w:bookmarkStart w:id="3064" w:name="_Toc4592551"/>
      <w:bookmarkStart w:id="3065" w:name="_Toc25675416"/>
      <w:bookmarkStart w:id="3066" w:name="_Toc25739526"/>
      <w:bookmarkEnd w:id="3058"/>
      <w:r w:rsidRPr="00630BFB">
        <w:lastRenderedPageBreak/>
        <w:t>Notices</w:t>
      </w:r>
      <w:bookmarkEnd w:id="3011"/>
      <w:bookmarkEnd w:id="3012"/>
      <w:bookmarkEnd w:id="3013"/>
      <w:bookmarkEnd w:id="3059"/>
      <w:bookmarkEnd w:id="3060"/>
      <w:bookmarkEnd w:id="3061"/>
      <w:bookmarkEnd w:id="3062"/>
      <w:bookmarkEnd w:id="3063"/>
      <w:bookmarkEnd w:id="3064"/>
      <w:bookmarkEnd w:id="3065"/>
      <w:bookmarkEnd w:id="3066"/>
    </w:p>
    <w:p w14:paraId="2D42FC73" w14:textId="77777777" w:rsidR="004C56A7" w:rsidRDefault="004C56A7" w:rsidP="004C56A7">
      <w:pPr>
        <w:pStyle w:val="MELegal2"/>
        <w:keepLines/>
      </w:pPr>
      <w:bookmarkStart w:id="3067" w:name="_Ref18465686"/>
      <w:bookmarkStart w:id="3068" w:name="_Toc493249762"/>
      <w:bookmarkStart w:id="3069" w:name="_Ref1560014"/>
      <w:bookmarkStart w:id="3070" w:name="_Toc1644873"/>
      <w:bookmarkStart w:id="3071" w:name="_Toc1645085"/>
      <w:bookmarkStart w:id="3072" w:name="_Toc1647614"/>
      <w:bookmarkStart w:id="3073" w:name="_Toc1647822"/>
      <w:bookmarkStart w:id="3074" w:name="_Ref527436195"/>
      <w:bookmarkStart w:id="3075" w:name="_Toc970878"/>
      <w:bookmarkStart w:id="3076" w:name="_Toc971683"/>
      <w:bookmarkStart w:id="3077" w:name="_DTBK3072"/>
      <w:r>
        <w:t>Service of notices</w:t>
      </w:r>
      <w:bookmarkEnd w:id="3067"/>
      <w:bookmarkEnd w:id="3068"/>
      <w:bookmarkEnd w:id="3069"/>
      <w:bookmarkEnd w:id="3070"/>
      <w:bookmarkEnd w:id="3071"/>
      <w:bookmarkEnd w:id="3072"/>
      <w:bookmarkEnd w:id="3073"/>
    </w:p>
    <w:p w14:paraId="7DDB8B0F" w14:textId="77777777" w:rsidR="004C56A7" w:rsidRDefault="004C56A7" w:rsidP="004C56A7">
      <w:pPr>
        <w:keepNext/>
        <w:keepLines/>
        <w:ind w:left="680"/>
      </w:pPr>
      <w:r w:rsidRPr="00E11983">
        <w:t xml:space="preserve">A notice, demand, consent, approval or communication under this </w:t>
      </w:r>
      <w:r>
        <w:t>Agreement</w:t>
      </w:r>
      <w:r w:rsidRPr="00E11983">
        <w:t xml:space="preserve"> </w:t>
      </w:r>
      <w:r>
        <w:t xml:space="preserve">must be in writing, in English and signed by a person duly authorised by the sender. </w:t>
      </w:r>
      <w:bookmarkStart w:id="3078" w:name="_Ref278364884"/>
      <w:bookmarkEnd w:id="3074"/>
      <w:r>
        <w:t>A notice or other communication is properly given or served by a party if that party:</w:t>
      </w:r>
      <w:bookmarkEnd w:id="3078"/>
    </w:p>
    <w:p w14:paraId="6A72C2FF" w14:textId="77777777" w:rsidR="004C56A7" w:rsidRDefault="004C56A7" w:rsidP="004C56A7">
      <w:pPr>
        <w:pStyle w:val="MELegal3"/>
      </w:pPr>
      <w:r>
        <w:t>delivers it by hand;</w:t>
      </w:r>
    </w:p>
    <w:p w14:paraId="4FAF96EA" w14:textId="77777777" w:rsidR="004C56A7" w:rsidRDefault="004C56A7" w:rsidP="004C56A7">
      <w:pPr>
        <w:pStyle w:val="MELegal3"/>
      </w:pPr>
      <w:r>
        <w:t>posts it;</w:t>
      </w:r>
    </w:p>
    <w:p w14:paraId="1E3D6687" w14:textId="77777777" w:rsidR="004C56A7" w:rsidRDefault="004C56A7" w:rsidP="004C56A7">
      <w:pPr>
        <w:pStyle w:val="MELegal3"/>
      </w:pPr>
      <w:r>
        <w:t>transmits it by electronic mail; or</w:t>
      </w:r>
    </w:p>
    <w:p w14:paraId="34930284" w14:textId="77777777" w:rsidR="004C56A7" w:rsidRDefault="004C56A7" w:rsidP="004C56A7">
      <w:pPr>
        <w:pStyle w:val="MELegal3"/>
      </w:pPr>
      <w:r>
        <w:t>transmits it by any other electronic means,</w:t>
      </w:r>
    </w:p>
    <w:p w14:paraId="06D441A5" w14:textId="32240295" w:rsidR="004C56A7" w:rsidRDefault="004C56A7" w:rsidP="004C56A7">
      <w:pPr>
        <w:ind w:left="680"/>
      </w:pPr>
      <w:r>
        <w:t xml:space="preserve">to the recipient's address for notices specified in </w:t>
      </w:r>
      <w:r w:rsidR="00E2235F">
        <w:t xml:space="preserve">Item </w:t>
      </w:r>
      <w:r>
        <w:fldChar w:fldCharType="begin"/>
      </w:r>
      <w:r>
        <w:instrText xml:space="preserve"> REF _Ref1560263 \n \h </w:instrText>
      </w:r>
      <w:r>
        <w:fldChar w:fldCharType="separate"/>
      </w:r>
      <w:r w:rsidR="007E5C1F">
        <w:t>12</w:t>
      </w:r>
      <w:r>
        <w:fldChar w:fldCharType="end"/>
      </w:r>
      <w:r>
        <w:t xml:space="preserve"> of </w:t>
      </w:r>
      <w:r>
        <w:fldChar w:fldCharType="begin"/>
      </w:r>
      <w:r>
        <w:instrText xml:space="preserve"> REF _Ref1141121 \w \h </w:instrText>
      </w:r>
      <w:r>
        <w:fldChar w:fldCharType="separate"/>
      </w:r>
      <w:r w:rsidR="007E5C1F">
        <w:t>Schedule 1</w:t>
      </w:r>
      <w:r>
        <w:fldChar w:fldCharType="end"/>
      </w:r>
      <w:r>
        <w:t xml:space="preserve">, as varied by any notice given by the recipient to the sender. </w:t>
      </w:r>
    </w:p>
    <w:p w14:paraId="17E7198E" w14:textId="77777777" w:rsidR="004C56A7" w:rsidRDefault="004C56A7" w:rsidP="004C56A7">
      <w:pPr>
        <w:pStyle w:val="MELegal2"/>
      </w:pPr>
      <w:bookmarkStart w:id="3079" w:name="_Toc493249763"/>
      <w:bookmarkStart w:id="3080" w:name="_Toc1644874"/>
      <w:bookmarkStart w:id="3081" w:name="_Toc1645086"/>
      <w:bookmarkStart w:id="3082" w:name="_Toc1647615"/>
      <w:bookmarkStart w:id="3083" w:name="_Toc1647823"/>
      <w:r>
        <w:t>Effective on receipt</w:t>
      </w:r>
      <w:bookmarkEnd w:id="3079"/>
      <w:bookmarkEnd w:id="3080"/>
      <w:bookmarkEnd w:id="3081"/>
      <w:bookmarkEnd w:id="3082"/>
      <w:bookmarkEnd w:id="3083"/>
    </w:p>
    <w:p w14:paraId="17CC226C" w14:textId="1FB1FA6D" w:rsidR="004C56A7" w:rsidRDefault="004C56A7" w:rsidP="004C56A7">
      <w:pPr>
        <w:ind w:left="680"/>
      </w:pPr>
      <w:r>
        <w:t xml:space="preserve">A notice given in accordance with clause </w:t>
      </w:r>
      <w:r>
        <w:fldChar w:fldCharType="begin"/>
      </w:r>
      <w:r>
        <w:instrText xml:space="preserve"> REF _Ref1560014 \n \h </w:instrText>
      </w:r>
      <w:r>
        <w:fldChar w:fldCharType="separate"/>
      </w:r>
      <w:r w:rsidR="007E5C1F">
        <w:t>35.1</w:t>
      </w:r>
      <w:r>
        <w:fldChar w:fldCharType="end"/>
      </w:r>
      <w:r>
        <w:t xml:space="preserve"> takes effect when taken to be received (or at a later time specified in it), and is taken to be received:</w:t>
      </w:r>
    </w:p>
    <w:p w14:paraId="0D5147CE" w14:textId="77777777" w:rsidR="004C56A7" w:rsidRDefault="004C56A7" w:rsidP="004C56A7">
      <w:pPr>
        <w:pStyle w:val="MELegal3"/>
      </w:pPr>
      <w:r>
        <w:t>if delivered by hand, when the party who sent the notice holds a receipt for it, signed by a person employed by the intended recipient at the physical address for receipt of notices;</w:t>
      </w:r>
    </w:p>
    <w:p w14:paraId="023C50A7" w14:textId="77777777" w:rsidR="004C56A7" w:rsidRDefault="004C56A7" w:rsidP="004C56A7">
      <w:pPr>
        <w:pStyle w:val="MELegal3"/>
      </w:pPr>
      <w:r>
        <w:t>if sent by post from and to an address within Australia and correctly addressed, after three Business Days;</w:t>
      </w:r>
    </w:p>
    <w:p w14:paraId="5EEECD97" w14:textId="77777777" w:rsidR="004C56A7" w:rsidRDefault="004C56A7" w:rsidP="004C56A7">
      <w:pPr>
        <w:pStyle w:val="MELegal3"/>
      </w:pPr>
      <w:r>
        <w:t>if sent by post from or to an address outside Australia and correctly addressed, after 10 Business Days;</w:t>
      </w:r>
    </w:p>
    <w:p w14:paraId="0A51F92C" w14:textId="77777777" w:rsidR="004C56A7" w:rsidRDefault="004C56A7" w:rsidP="004C56A7">
      <w:pPr>
        <w:pStyle w:val="MELegal3"/>
      </w:pPr>
      <w:r>
        <w:t>if sent by electronic mail, only in the event that the other party acknowledges receipt by any means in person, by phone or by a message which has been generated by the intended recipient and not purely by a machine; or</w:t>
      </w:r>
    </w:p>
    <w:p w14:paraId="05D0B2E7" w14:textId="77777777" w:rsidR="004C56A7" w:rsidRDefault="004C56A7" w:rsidP="004C56A7">
      <w:pPr>
        <w:pStyle w:val="MELegal3"/>
      </w:pPr>
      <w:r>
        <w:t xml:space="preserve">if sent by any other electronic means, only in the event that the other party acknowledges receipt in person, by phone or by message which has been generated by the intended recipient and not purely by a machine, or by other means agreed by the parties, </w:t>
      </w:r>
    </w:p>
    <w:p w14:paraId="326BF7F3" w14:textId="77777777" w:rsidR="004C56A7" w:rsidRDefault="004C56A7" w:rsidP="004C56A7">
      <w:pPr>
        <w:ind w:left="680"/>
      </w:pPr>
      <w:r>
        <w:t>and if the delivery, receipt or transmission of the notice is not on a Business Day or is after 5.00pm on a Business Day, at 9.00am on the next Business Day.</w:t>
      </w:r>
    </w:p>
    <w:p w14:paraId="7313E94F" w14:textId="77777777" w:rsidR="004C56A7" w:rsidRDefault="004C56A7" w:rsidP="004C56A7">
      <w:pPr>
        <w:pStyle w:val="MELegal2"/>
      </w:pPr>
      <w:bookmarkStart w:id="3084" w:name="_Ref2854141"/>
      <w:r>
        <w:t>Notice of Changes</w:t>
      </w:r>
      <w:bookmarkEnd w:id="3084"/>
    </w:p>
    <w:p w14:paraId="5DEA7934" w14:textId="1412E4A0" w:rsidR="004C56A7" w:rsidRPr="001E474B" w:rsidRDefault="004C56A7" w:rsidP="004C56A7">
      <w:pPr>
        <w:pStyle w:val="MELegal3"/>
        <w:numPr>
          <w:ilvl w:val="0"/>
          <w:numId w:val="0"/>
        </w:numPr>
        <w:ind w:left="680"/>
      </w:pPr>
      <w:r>
        <w:t xml:space="preserve">The Department may, by issue of a Notice of Change, advise the Participant of changes to the Agreement that are minor or of an administrative nature, provided that any such changes do not increase the Participant’s obligations under this Agreement. Such changes, while legally binding, are not variations for the purpose of clause </w:t>
      </w:r>
      <w:r>
        <w:fldChar w:fldCharType="begin"/>
      </w:r>
      <w:r>
        <w:instrText xml:space="preserve"> REF _Ref2670253 \w \h </w:instrText>
      </w:r>
      <w:r>
        <w:fldChar w:fldCharType="separate"/>
      </w:r>
      <w:r w:rsidR="007E5C1F">
        <w:t>39.4</w:t>
      </w:r>
      <w:r>
        <w:fldChar w:fldCharType="end"/>
      </w:r>
      <w:r>
        <w:t xml:space="preserve">. </w:t>
      </w:r>
    </w:p>
    <w:p w14:paraId="0738A353" w14:textId="77777777" w:rsidR="004C56A7" w:rsidRDefault="004C56A7" w:rsidP="004C56A7">
      <w:pPr>
        <w:pStyle w:val="MELegal1"/>
        <w:rPr>
          <w:b/>
        </w:rPr>
      </w:pPr>
      <w:bookmarkStart w:id="3085" w:name="_Ref886740"/>
      <w:bookmarkStart w:id="3086" w:name="_Toc970883"/>
      <w:bookmarkStart w:id="3087" w:name="_Toc971688"/>
      <w:bookmarkStart w:id="3088" w:name="_Toc1143547"/>
      <w:bookmarkStart w:id="3089" w:name="_Toc1644875"/>
      <w:bookmarkStart w:id="3090" w:name="_Toc1645087"/>
      <w:bookmarkStart w:id="3091" w:name="_Toc1646750"/>
      <w:bookmarkStart w:id="3092" w:name="_Toc1647824"/>
      <w:bookmarkStart w:id="3093" w:name="_Toc4592552"/>
      <w:bookmarkStart w:id="3094" w:name="_Toc25675417"/>
      <w:bookmarkStart w:id="3095" w:name="_Toc25739527"/>
      <w:bookmarkStart w:id="3096" w:name="_DTBK3078"/>
      <w:bookmarkEnd w:id="3075"/>
      <w:bookmarkEnd w:id="3076"/>
      <w:bookmarkEnd w:id="3077"/>
      <w:r>
        <w:t>Conflicts of interest</w:t>
      </w:r>
      <w:bookmarkEnd w:id="3085"/>
      <w:bookmarkEnd w:id="3086"/>
      <w:bookmarkEnd w:id="3087"/>
      <w:bookmarkEnd w:id="3088"/>
      <w:bookmarkEnd w:id="3089"/>
      <w:bookmarkEnd w:id="3090"/>
      <w:bookmarkEnd w:id="3091"/>
      <w:bookmarkEnd w:id="3092"/>
      <w:bookmarkEnd w:id="3093"/>
      <w:bookmarkEnd w:id="3094"/>
      <w:bookmarkEnd w:id="3095"/>
      <w:r>
        <w:t xml:space="preserve"> </w:t>
      </w:r>
    </w:p>
    <w:p w14:paraId="22DE5C0E" w14:textId="77777777" w:rsidR="004C56A7" w:rsidRPr="00CF04BC" w:rsidRDefault="004C56A7" w:rsidP="004C56A7">
      <w:pPr>
        <w:pStyle w:val="MELegal2"/>
      </w:pPr>
      <w:bookmarkStart w:id="3097" w:name="_Toc970884"/>
      <w:bookmarkStart w:id="3098" w:name="_Toc971689"/>
      <w:bookmarkStart w:id="3099" w:name="_Toc1143548"/>
      <w:bookmarkStart w:id="3100" w:name="_Toc1644876"/>
      <w:bookmarkStart w:id="3101" w:name="_Toc1645088"/>
      <w:bookmarkStart w:id="3102" w:name="_Toc1647616"/>
      <w:bookmarkStart w:id="3103" w:name="_Toc1647825"/>
      <w:bookmarkStart w:id="3104" w:name="_DTBK3079"/>
      <w:bookmarkEnd w:id="3096"/>
      <w:r>
        <w:t>Warranty that there is no conflict</w:t>
      </w:r>
      <w:bookmarkEnd w:id="3097"/>
      <w:bookmarkEnd w:id="3098"/>
      <w:bookmarkEnd w:id="3099"/>
      <w:bookmarkEnd w:id="3100"/>
      <w:bookmarkEnd w:id="3101"/>
      <w:bookmarkEnd w:id="3102"/>
      <w:bookmarkEnd w:id="3103"/>
    </w:p>
    <w:p w14:paraId="477E41B4" w14:textId="77777777" w:rsidR="004C56A7" w:rsidRDefault="004C56A7" w:rsidP="004C56A7">
      <w:pPr>
        <w:pStyle w:val="MELegal3"/>
        <w:numPr>
          <w:ilvl w:val="0"/>
          <w:numId w:val="0"/>
        </w:numPr>
        <w:ind w:left="680"/>
      </w:pPr>
      <w:bookmarkStart w:id="3105" w:name="_Toc970885"/>
      <w:bookmarkStart w:id="3106" w:name="_Toc971690"/>
      <w:bookmarkStart w:id="3107" w:name="_DTBK3080"/>
      <w:bookmarkEnd w:id="3104"/>
      <w:r>
        <w:t>The Participant warrants that, to the best of its knowledge after making diligent inquiry, at the Date of this Agreement, no Conflict exists or is likely to arise in the performance of obligations under this Agreement by the Participant or its Personnel.</w:t>
      </w:r>
      <w:bookmarkEnd w:id="3105"/>
      <w:bookmarkEnd w:id="3106"/>
    </w:p>
    <w:p w14:paraId="51AB6E35" w14:textId="77777777" w:rsidR="004C56A7" w:rsidRDefault="004C56A7" w:rsidP="004C56A7">
      <w:pPr>
        <w:pStyle w:val="MELegal2"/>
      </w:pPr>
      <w:bookmarkStart w:id="3108" w:name="_Toc970886"/>
      <w:bookmarkStart w:id="3109" w:name="_Toc971691"/>
      <w:bookmarkStart w:id="3110" w:name="_Toc1143549"/>
      <w:bookmarkStart w:id="3111" w:name="_Toc1644877"/>
      <w:bookmarkStart w:id="3112" w:name="_Toc1645089"/>
      <w:bookmarkStart w:id="3113" w:name="_Toc1647617"/>
      <w:bookmarkStart w:id="3114" w:name="_Toc1647826"/>
      <w:bookmarkStart w:id="3115" w:name="_DTBK3081"/>
      <w:bookmarkEnd w:id="3107"/>
      <w:r>
        <w:t>Notification of a conflict</w:t>
      </w:r>
      <w:bookmarkEnd w:id="3108"/>
      <w:bookmarkEnd w:id="3109"/>
      <w:bookmarkEnd w:id="3110"/>
      <w:bookmarkEnd w:id="3111"/>
      <w:bookmarkEnd w:id="3112"/>
      <w:bookmarkEnd w:id="3113"/>
      <w:bookmarkEnd w:id="3114"/>
      <w:r>
        <w:t xml:space="preserve"> </w:t>
      </w:r>
    </w:p>
    <w:p w14:paraId="38AFBC99" w14:textId="77777777" w:rsidR="004C56A7" w:rsidRDefault="004C56A7" w:rsidP="004C56A7">
      <w:pPr>
        <w:pStyle w:val="MELegal3"/>
      </w:pPr>
      <w:bookmarkStart w:id="3116" w:name="_Toc970887"/>
      <w:bookmarkStart w:id="3117" w:name="_Toc971692"/>
      <w:bookmarkStart w:id="3118" w:name="_DTBK3082"/>
      <w:bookmarkEnd w:id="3115"/>
      <w:r>
        <w:t xml:space="preserve">If during </w:t>
      </w:r>
      <w:r w:rsidRPr="00340AD1">
        <w:t>the Agreement Period</w:t>
      </w:r>
      <w:r>
        <w:t>, a conflict of interest arises, or appears likely to arise, the Participant must:</w:t>
      </w:r>
      <w:bookmarkEnd w:id="3116"/>
      <w:bookmarkEnd w:id="3117"/>
    </w:p>
    <w:p w14:paraId="48E30F26" w14:textId="77777777" w:rsidR="004C56A7" w:rsidRDefault="004C56A7" w:rsidP="004C56A7">
      <w:pPr>
        <w:pStyle w:val="MELegal4"/>
      </w:pPr>
      <w:bookmarkStart w:id="3119" w:name="_DTBK3083"/>
      <w:bookmarkEnd w:id="3118"/>
      <w:r>
        <w:t>immediately notify the Department in writing of the Conflict making a full disclosure of all relevant information relating to the Conflict and setting out the steps the Participant proposes to take to resolve or otherwise deal with the Conflict; and</w:t>
      </w:r>
    </w:p>
    <w:p w14:paraId="49C90F47" w14:textId="77777777" w:rsidR="004C56A7" w:rsidRDefault="004C56A7" w:rsidP="004C56A7">
      <w:pPr>
        <w:pStyle w:val="MELegal4"/>
      </w:pPr>
      <w:bookmarkStart w:id="3120" w:name="_DTBK3084"/>
      <w:bookmarkEnd w:id="3119"/>
      <w:r>
        <w:lastRenderedPageBreak/>
        <w:t>take such steps as have been proposed by the Participant, and/or take such steps as the Department may reasonably require to resolve or otherwise deal with the Conflict.</w:t>
      </w:r>
    </w:p>
    <w:p w14:paraId="415BF4E7" w14:textId="3DAC1BD2" w:rsidR="004C56A7" w:rsidRDefault="004C56A7" w:rsidP="004C56A7">
      <w:pPr>
        <w:pStyle w:val="MELegal3"/>
      </w:pPr>
      <w:bookmarkStart w:id="3121" w:name="_Toc970888"/>
      <w:bookmarkStart w:id="3122" w:name="_Toc971693"/>
      <w:bookmarkStart w:id="3123" w:name="_DTBK3085"/>
      <w:bookmarkEnd w:id="3120"/>
      <w:r>
        <w:t>If the Participant fails to notify the Department under this clause </w:t>
      </w:r>
      <w:r>
        <w:fldChar w:fldCharType="begin"/>
      </w:r>
      <w:r>
        <w:instrText xml:space="preserve"> REF _Ref886740 \w \h </w:instrText>
      </w:r>
      <w:r>
        <w:fldChar w:fldCharType="separate"/>
      </w:r>
      <w:r w:rsidR="007E5C1F">
        <w:t>36</w:t>
      </w:r>
      <w:r>
        <w:fldChar w:fldCharType="end"/>
      </w:r>
      <w:r>
        <w:t>, or is unable or unwilling to resolve or deal with the Conflict as required, the Department may terminate this Agreement.</w:t>
      </w:r>
      <w:bookmarkEnd w:id="3121"/>
      <w:bookmarkEnd w:id="3122"/>
    </w:p>
    <w:p w14:paraId="7FCF2126" w14:textId="77777777" w:rsidR="004C56A7" w:rsidRDefault="004C56A7" w:rsidP="004C56A7">
      <w:pPr>
        <w:pStyle w:val="MELegal2"/>
      </w:pPr>
      <w:bookmarkStart w:id="3124" w:name="_Toc970889"/>
      <w:bookmarkStart w:id="3125" w:name="_Toc971694"/>
      <w:bookmarkStart w:id="3126" w:name="_Toc1143550"/>
      <w:bookmarkStart w:id="3127" w:name="_Toc1644878"/>
      <w:bookmarkStart w:id="3128" w:name="_Toc1645090"/>
      <w:bookmarkStart w:id="3129" w:name="_Toc1647618"/>
      <w:bookmarkStart w:id="3130" w:name="_Toc1647827"/>
      <w:bookmarkStart w:id="3131" w:name="_DTBK3086"/>
      <w:bookmarkEnd w:id="3123"/>
      <w:r>
        <w:t>Participant to avoid Conflict</w:t>
      </w:r>
      <w:bookmarkEnd w:id="3124"/>
      <w:bookmarkEnd w:id="3125"/>
      <w:bookmarkEnd w:id="3126"/>
      <w:bookmarkEnd w:id="3127"/>
      <w:bookmarkEnd w:id="3128"/>
      <w:bookmarkEnd w:id="3129"/>
      <w:bookmarkEnd w:id="3130"/>
    </w:p>
    <w:p w14:paraId="4837A9D6" w14:textId="77777777" w:rsidR="004C56A7" w:rsidRDefault="004C56A7" w:rsidP="004C56A7">
      <w:pPr>
        <w:pStyle w:val="MELegal3"/>
        <w:numPr>
          <w:ilvl w:val="0"/>
          <w:numId w:val="0"/>
        </w:numPr>
        <w:ind w:left="680"/>
      </w:pPr>
      <w:bookmarkStart w:id="3132" w:name="_Toc970890"/>
      <w:bookmarkStart w:id="3133" w:name="_Toc971695"/>
      <w:bookmarkStart w:id="3134" w:name="_DTBK3087"/>
      <w:bookmarkEnd w:id="3131"/>
      <w:r>
        <w:t xml:space="preserve">The Participant agrees that it will not, and will use its best endeavours to ensure that any Participant Personnel do not, engage in any activity or obtain any interest during the </w:t>
      </w:r>
      <w:r w:rsidRPr="00340AD1">
        <w:t>Agreement Period</w:t>
      </w:r>
      <w:r>
        <w:t xml:space="preserve"> that is likely to Conflict with or restrict the Participant in performing the Project fairly and independently.</w:t>
      </w:r>
      <w:bookmarkEnd w:id="3132"/>
      <w:bookmarkEnd w:id="3133"/>
    </w:p>
    <w:p w14:paraId="1A7B5A79" w14:textId="77777777" w:rsidR="004C56A7" w:rsidRDefault="004C56A7" w:rsidP="004C56A7">
      <w:pPr>
        <w:pStyle w:val="MELegal1"/>
      </w:pPr>
      <w:bookmarkStart w:id="3135" w:name="_Toc970892"/>
      <w:bookmarkStart w:id="3136" w:name="_Toc971697"/>
      <w:bookmarkStart w:id="3137" w:name="_Toc1143552"/>
      <w:bookmarkStart w:id="3138" w:name="_Toc1644879"/>
      <w:bookmarkStart w:id="3139" w:name="_Toc1645091"/>
      <w:bookmarkStart w:id="3140" w:name="_Toc1646751"/>
      <w:bookmarkStart w:id="3141" w:name="_Toc1647828"/>
      <w:bookmarkStart w:id="3142" w:name="_Ref1650826"/>
      <w:bookmarkStart w:id="3143" w:name="_Toc4592553"/>
      <w:bookmarkStart w:id="3144" w:name="_Toc25675418"/>
      <w:bookmarkStart w:id="3145" w:name="_Toc25739528"/>
      <w:bookmarkStart w:id="3146" w:name="_DTBK3090"/>
      <w:bookmarkEnd w:id="3134"/>
      <w:r>
        <w:t>Fraud control</w:t>
      </w:r>
      <w:bookmarkEnd w:id="3135"/>
      <w:bookmarkEnd w:id="3136"/>
      <w:bookmarkEnd w:id="3137"/>
      <w:bookmarkEnd w:id="3138"/>
      <w:bookmarkEnd w:id="3139"/>
      <w:bookmarkEnd w:id="3140"/>
      <w:bookmarkEnd w:id="3141"/>
      <w:bookmarkEnd w:id="3142"/>
      <w:bookmarkEnd w:id="3143"/>
      <w:bookmarkEnd w:id="3144"/>
      <w:bookmarkEnd w:id="3145"/>
    </w:p>
    <w:p w14:paraId="094AA4BC" w14:textId="77777777" w:rsidR="004C56A7" w:rsidRDefault="004C56A7" w:rsidP="00D30D62">
      <w:pPr>
        <w:ind w:firstLine="680"/>
      </w:pPr>
      <w:bookmarkStart w:id="3147" w:name="_Toc970893"/>
      <w:bookmarkStart w:id="3148" w:name="_Toc971698"/>
      <w:bookmarkStart w:id="3149" w:name="_DTBK3091"/>
      <w:bookmarkEnd w:id="3146"/>
      <w:r>
        <w:t>The Participant must:</w:t>
      </w:r>
      <w:bookmarkEnd w:id="3147"/>
      <w:bookmarkEnd w:id="3148"/>
    </w:p>
    <w:p w14:paraId="0F9E6C6F" w14:textId="77777777" w:rsidR="004C56A7" w:rsidRDefault="004C56A7" w:rsidP="00D30D62">
      <w:pPr>
        <w:pStyle w:val="MELegal3"/>
      </w:pPr>
      <w:bookmarkStart w:id="3150" w:name="_DTBK2410"/>
      <w:bookmarkEnd w:id="3149"/>
      <w:r>
        <w:t xml:space="preserve">implement appropriate policies and processes that reduce the likelihood of consequences of fraud occurring in its organisation, that are in accordance with the </w:t>
      </w:r>
      <w:r w:rsidRPr="004B716F">
        <w:rPr>
          <w:i/>
        </w:rPr>
        <w:t xml:space="preserve">Commonwealth Fraud Framework </w:t>
      </w:r>
      <w:r>
        <w:t xml:space="preserve">(see </w:t>
      </w:r>
      <w:r w:rsidRPr="00191A59">
        <w:t>https://www.ag.gov.au/Integrity/FraudControl/Pages/default.aspx</w:t>
      </w:r>
      <w:r>
        <w:t>) and relevant Australian industry standards (as amended from time to time); and</w:t>
      </w:r>
    </w:p>
    <w:p w14:paraId="4BB29146" w14:textId="77777777" w:rsidR="004C56A7" w:rsidRDefault="004C56A7" w:rsidP="00D30D62">
      <w:pPr>
        <w:pStyle w:val="MELegal3"/>
      </w:pPr>
      <w:bookmarkStart w:id="3151" w:name="_Ref886801"/>
      <w:bookmarkStart w:id="3152" w:name="_DTBK3092"/>
      <w:bookmarkEnd w:id="3150"/>
      <w:r>
        <w:t>notify the Department immediately upon becoming aware of any occurrence of fraud within its organisation, or any circumstances that indicate the likely occurrence of fraud within its organisation, and provide a description of the circumstances of the fraud or potential occurrence of fraud, the nature of the loss or damage, the date the Participant became aware of the loss or damage and the steps being taken to investigate the circumstances of the fraud or potential occurrence of fraud.</w:t>
      </w:r>
      <w:bookmarkEnd w:id="3151"/>
    </w:p>
    <w:p w14:paraId="1C7C180D" w14:textId="77777777" w:rsidR="004C56A7" w:rsidRDefault="004C56A7" w:rsidP="004C56A7">
      <w:pPr>
        <w:pStyle w:val="MELegal1"/>
      </w:pPr>
      <w:bookmarkStart w:id="3153" w:name="_Ref886811"/>
      <w:bookmarkStart w:id="3154" w:name="_Toc970895"/>
      <w:bookmarkStart w:id="3155" w:name="_Toc971700"/>
      <w:bookmarkStart w:id="3156" w:name="_Toc1143553"/>
      <w:bookmarkStart w:id="3157" w:name="_Toc1644880"/>
      <w:bookmarkStart w:id="3158" w:name="_Toc1645092"/>
      <w:bookmarkStart w:id="3159" w:name="_Toc1646752"/>
      <w:bookmarkStart w:id="3160" w:name="_Toc1647829"/>
      <w:bookmarkStart w:id="3161" w:name="_Toc4592554"/>
      <w:bookmarkStart w:id="3162" w:name="_Toc25675419"/>
      <w:bookmarkStart w:id="3163" w:name="_Toc25739529"/>
      <w:bookmarkEnd w:id="3152"/>
      <w:r>
        <w:t>Warranties and representations</w:t>
      </w:r>
      <w:bookmarkEnd w:id="3153"/>
      <w:bookmarkEnd w:id="3154"/>
      <w:bookmarkEnd w:id="3155"/>
      <w:bookmarkEnd w:id="3156"/>
      <w:bookmarkEnd w:id="3157"/>
      <w:bookmarkEnd w:id="3158"/>
      <w:bookmarkEnd w:id="3159"/>
      <w:bookmarkEnd w:id="3160"/>
      <w:bookmarkEnd w:id="3161"/>
      <w:bookmarkEnd w:id="3162"/>
      <w:bookmarkEnd w:id="3163"/>
    </w:p>
    <w:p w14:paraId="5FB37A98" w14:textId="77777777" w:rsidR="004C56A7" w:rsidRDefault="004C56A7" w:rsidP="004C56A7">
      <w:pPr>
        <w:pStyle w:val="MELegal2"/>
      </w:pPr>
      <w:bookmarkStart w:id="3164" w:name="_Toc970896"/>
      <w:bookmarkStart w:id="3165" w:name="_Toc971701"/>
      <w:bookmarkStart w:id="3166" w:name="_Toc1143554"/>
      <w:bookmarkStart w:id="3167" w:name="_Toc1644881"/>
      <w:bookmarkStart w:id="3168" w:name="_Toc1645093"/>
      <w:bookmarkStart w:id="3169" w:name="_Toc1647619"/>
      <w:bookmarkStart w:id="3170" w:name="_Toc1647830"/>
      <w:bookmarkStart w:id="3171" w:name="_DTBK3093"/>
      <w:r>
        <w:t>Participant representations and warranties</w:t>
      </w:r>
      <w:bookmarkEnd w:id="3164"/>
      <w:bookmarkEnd w:id="3165"/>
      <w:bookmarkEnd w:id="3166"/>
      <w:bookmarkEnd w:id="3167"/>
      <w:bookmarkEnd w:id="3168"/>
      <w:bookmarkEnd w:id="3169"/>
      <w:bookmarkEnd w:id="3170"/>
      <w:r>
        <w:t xml:space="preserve"> </w:t>
      </w:r>
    </w:p>
    <w:p w14:paraId="03730B30" w14:textId="77777777" w:rsidR="004C56A7" w:rsidRDefault="004C56A7" w:rsidP="004C56A7">
      <w:pPr>
        <w:ind w:firstLine="680"/>
      </w:pPr>
      <w:bookmarkStart w:id="3172" w:name="_Toc970897"/>
      <w:bookmarkStart w:id="3173" w:name="_Toc971702"/>
      <w:bookmarkStart w:id="3174" w:name="_DTBK3094"/>
      <w:bookmarkEnd w:id="3171"/>
      <w:r>
        <w:t xml:space="preserve">The </w:t>
      </w:r>
      <w:r w:rsidRPr="00C87A9E">
        <w:t>Participant</w:t>
      </w:r>
      <w:r>
        <w:t xml:space="preserve"> represents and warrants to the Department during the Agreement Period that:</w:t>
      </w:r>
      <w:bookmarkEnd w:id="3172"/>
      <w:bookmarkEnd w:id="3173"/>
    </w:p>
    <w:p w14:paraId="6F80EE7A" w14:textId="77777777" w:rsidR="004C56A7" w:rsidRDefault="004C56A7" w:rsidP="004C56A7">
      <w:pPr>
        <w:pStyle w:val="MELegal3"/>
      </w:pPr>
      <w:bookmarkStart w:id="3175" w:name="_DTBK3095"/>
      <w:bookmarkEnd w:id="3174"/>
      <w:r>
        <w:t>if it is a body corporate, it is duly incorporated in accordance with the Law of its place of incorporation, validly exists under that Law and has the capacity to sue or be sued in its own name and to own its property and conduct its business as it is being conducted;</w:t>
      </w:r>
    </w:p>
    <w:p w14:paraId="4049A772" w14:textId="77777777" w:rsidR="004C56A7" w:rsidRDefault="004C56A7" w:rsidP="004C56A7">
      <w:pPr>
        <w:pStyle w:val="MELegal3"/>
      </w:pPr>
      <w:bookmarkStart w:id="3176" w:name="_DTBK3096"/>
      <w:bookmarkEnd w:id="3175"/>
      <w:r>
        <w:t>it has full power and authority to enter into, perform and observe its obligations under this Agreement;</w:t>
      </w:r>
    </w:p>
    <w:p w14:paraId="64A99442" w14:textId="77777777" w:rsidR="004C56A7" w:rsidRDefault="004C56A7" w:rsidP="004C56A7">
      <w:pPr>
        <w:pStyle w:val="MELegal3"/>
      </w:pPr>
      <w:bookmarkStart w:id="3177" w:name="_DTBK3097"/>
      <w:bookmarkEnd w:id="3176"/>
      <w:r>
        <w:t>the execution, delivery and performance of this Agreement has been duly and validly authorised by the Participant;</w:t>
      </w:r>
    </w:p>
    <w:p w14:paraId="58A98BA1" w14:textId="77777777" w:rsidR="004C56A7" w:rsidRDefault="004C56A7" w:rsidP="004C56A7">
      <w:pPr>
        <w:pStyle w:val="MELegal3"/>
      </w:pPr>
      <w:bookmarkStart w:id="3178" w:name="_DTBK3098"/>
      <w:bookmarkEnd w:id="3177"/>
      <w:r>
        <w:t>this Agreement constitutes valid and legally binding obligations on it and is enforceable against it by the Department in accordance with its terms;</w:t>
      </w:r>
    </w:p>
    <w:p w14:paraId="7B5E8FA7" w14:textId="77777777" w:rsidR="004C56A7" w:rsidRDefault="004C56A7" w:rsidP="004C56A7">
      <w:pPr>
        <w:pStyle w:val="MELegal3"/>
      </w:pPr>
      <w:bookmarkStart w:id="3179" w:name="_DTBK3099"/>
      <w:bookmarkEnd w:id="3178"/>
      <w:r>
        <w:t>each authorisation from, and filing and registration with, a government agency necessary to enable it to unconditionally execute and deliver and comply with its obligations under this Agreement and carry on its principal business or activity has been obtained, effected and complied with;</w:t>
      </w:r>
    </w:p>
    <w:p w14:paraId="75B9F6A5" w14:textId="77777777" w:rsidR="004C56A7" w:rsidRDefault="004C56A7" w:rsidP="004C56A7">
      <w:pPr>
        <w:pStyle w:val="MELegal3"/>
      </w:pPr>
      <w:bookmarkStart w:id="3180" w:name="_DTBK3100"/>
      <w:bookmarkEnd w:id="3179"/>
      <w:r>
        <w:t>it will promptly notify and fully disclose to the Department in writing any event or occurrence actual or threatened arising duri</w:t>
      </w:r>
      <w:r w:rsidRPr="00C87A9E">
        <w:t xml:space="preserve">ng </w:t>
      </w:r>
      <w:r w:rsidRPr="00340AD1">
        <w:t>the Agreement Period</w:t>
      </w:r>
      <w:r>
        <w:t xml:space="preserve"> which could have an adverse effect on the Participant's ability to perform any of its obligations under this Agreement;</w:t>
      </w:r>
    </w:p>
    <w:p w14:paraId="7A38173E" w14:textId="77777777" w:rsidR="004C56A7" w:rsidRDefault="004C56A7" w:rsidP="004C56A7">
      <w:pPr>
        <w:pStyle w:val="MELegal3"/>
      </w:pPr>
      <w:bookmarkStart w:id="3181" w:name="_DTBK3101"/>
      <w:bookmarkEnd w:id="3180"/>
      <w:r>
        <w:t>it will promptly notify and fully disclose to the Department in writing if an Insolvency Event occurs with respect to it</w:t>
      </w:r>
      <w:bookmarkStart w:id="3182" w:name="_DTBK3103"/>
      <w:bookmarkEnd w:id="3181"/>
      <w:r>
        <w:t>;</w:t>
      </w:r>
    </w:p>
    <w:p w14:paraId="54E096BD" w14:textId="77777777" w:rsidR="004C56A7" w:rsidRDefault="004C56A7" w:rsidP="004C56A7">
      <w:pPr>
        <w:pStyle w:val="MELegal3"/>
      </w:pPr>
      <w:bookmarkStart w:id="3183" w:name="_DTBK3104"/>
      <w:bookmarkEnd w:id="3182"/>
      <w:r>
        <w:t>the unconditional execution and delivery of, and compliance with its obligations by it under this Agreement do not:</w:t>
      </w:r>
    </w:p>
    <w:p w14:paraId="4703BC2F" w14:textId="77777777" w:rsidR="004C56A7" w:rsidRDefault="004C56A7" w:rsidP="004C56A7">
      <w:pPr>
        <w:pStyle w:val="MELegal4"/>
      </w:pPr>
      <w:bookmarkStart w:id="3184" w:name="_DTBK3105"/>
      <w:bookmarkEnd w:id="3183"/>
      <w:r>
        <w:lastRenderedPageBreak/>
        <w:t>contravene any Law to which it or any of its property is subject or any order or directive from a Proper Authority binding on it or any of its property;</w:t>
      </w:r>
    </w:p>
    <w:bookmarkEnd w:id="3184"/>
    <w:p w14:paraId="755723A6" w14:textId="77777777" w:rsidR="004C56A7" w:rsidRDefault="004C56A7" w:rsidP="004C56A7">
      <w:pPr>
        <w:pStyle w:val="MELegal4"/>
      </w:pPr>
      <w:r>
        <w:t>contravene its constituent documents;</w:t>
      </w:r>
    </w:p>
    <w:p w14:paraId="2AFF8992" w14:textId="77777777" w:rsidR="004C56A7" w:rsidRDefault="004C56A7" w:rsidP="004C56A7">
      <w:pPr>
        <w:pStyle w:val="MELegal4"/>
      </w:pPr>
      <w:bookmarkStart w:id="3185" w:name="_DTBK3106"/>
      <w:r>
        <w:t>contravene any agreement or instrument to which it is a party;</w:t>
      </w:r>
    </w:p>
    <w:bookmarkEnd w:id="3185"/>
    <w:p w14:paraId="284D8008" w14:textId="77777777" w:rsidR="004C56A7" w:rsidRDefault="004C56A7" w:rsidP="004C56A7">
      <w:pPr>
        <w:pStyle w:val="MELegal4"/>
      </w:pPr>
      <w:r>
        <w:t>contravene any obligation of it to any other person; or</w:t>
      </w:r>
    </w:p>
    <w:p w14:paraId="40356C27" w14:textId="77777777" w:rsidR="004C56A7" w:rsidRDefault="004C56A7" w:rsidP="004C56A7">
      <w:pPr>
        <w:pStyle w:val="MELegal4"/>
      </w:pPr>
      <w:bookmarkStart w:id="3186" w:name="_DTBK3107"/>
      <w:r>
        <w:t>require it to make any payment or delivery in respect of any financial indebtedness before the scheduled date for that payment or delivery;</w:t>
      </w:r>
    </w:p>
    <w:p w14:paraId="5C82E550" w14:textId="77777777" w:rsidR="004C56A7" w:rsidRDefault="004C56A7" w:rsidP="004C56A7">
      <w:pPr>
        <w:pStyle w:val="MELegal3"/>
      </w:pPr>
      <w:bookmarkStart w:id="3187" w:name="_DTBK3108"/>
      <w:bookmarkEnd w:id="3186"/>
      <w:r>
        <w:t>no litigation, arbitration, mediation, conciliation or administrative proceedings are taking place, pending, or to the knowledge of any of its officers after due inquiry, are threatened against the Participant which, could have an adverse effect on the Participant's capacity to perform its obligations under this Agreement or the Participant's reputation;</w:t>
      </w:r>
    </w:p>
    <w:p w14:paraId="24A42367" w14:textId="77777777" w:rsidR="004C56A7" w:rsidRDefault="004C56A7" w:rsidP="004C56A7">
      <w:pPr>
        <w:pStyle w:val="MELegal3"/>
      </w:pPr>
      <w:bookmarkStart w:id="3188" w:name="_DTBK3109"/>
      <w:bookmarkEnd w:id="3187"/>
      <w:r>
        <w:t xml:space="preserve">unless otherwise disclosed in this Agreement, it is not entering into this Agreement as trustee of any trust or settlement; </w:t>
      </w:r>
    </w:p>
    <w:p w14:paraId="47EEEB21" w14:textId="77777777" w:rsidR="004C56A7" w:rsidRDefault="004C56A7" w:rsidP="004C56A7">
      <w:pPr>
        <w:pStyle w:val="MELegal3"/>
      </w:pPr>
      <w:bookmarkStart w:id="3189" w:name="_DTBK3110"/>
      <w:bookmarkEnd w:id="3188"/>
      <w:r>
        <w:t>it has not made any false declaration in respect of any current or past dealings with the Department, the Commonwealth or any Proper Authority, including in any tender or application process or in any agreement;</w:t>
      </w:r>
    </w:p>
    <w:p w14:paraId="33BF1A1F" w14:textId="77777777" w:rsidR="004C56A7" w:rsidRDefault="004C56A7" w:rsidP="004C56A7">
      <w:pPr>
        <w:pStyle w:val="MELegal3"/>
      </w:pPr>
      <w:bookmarkStart w:id="3190" w:name="_DTBK3111"/>
      <w:bookmarkEnd w:id="3189"/>
      <w:r>
        <w:t>it has had no significant deficiency in the performance of any substantive requirement or obligation under any prior agreement with the Department, the Commonwealth or any Proper Authority;</w:t>
      </w:r>
    </w:p>
    <w:p w14:paraId="4559D587" w14:textId="77777777" w:rsidR="004C56A7" w:rsidRDefault="004C56A7" w:rsidP="004C56A7">
      <w:pPr>
        <w:pStyle w:val="MELegal3"/>
      </w:pPr>
      <w:bookmarkStart w:id="3191" w:name="_DTBK2412"/>
      <w:bookmarkEnd w:id="3190"/>
      <w:r>
        <w:t>it has, and will continue to have and to use, the skills, qualifications and experience, including the Participant Personnel occupying a Specified Personnel position, to perform each Project in an efficient and controlled manner with a high degree of quality and responsiveness and to a standard that complies with this Agreement;</w:t>
      </w:r>
    </w:p>
    <w:p w14:paraId="226173B6" w14:textId="77777777" w:rsidR="004C56A7" w:rsidRDefault="004C56A7" w:rsidP="004C56A7">
      <w:pPr>
        <w:pStyle w:val="MELegal3"/>
      </w:pPr>
      <w:bookmarkStart w:id="3192" w:name="_DTBK2413"/>
      <w:bookmarkEnd w:id="3191"/>
      <w:r>
        <w:t>it has and will continue to have skilled, qualified and experienced people in Specified Personnel positions who are capable of performing each Project in accordance with this Agreement; and</w:t>
      </w:r>
    </w:p>
    <w:p w14:paraId="0FA0D487" w14:textId="77777777" w:rsidR="004C56A7" w:rsidRDefault="004C56A7" w:rsidP="004C56A7">
      <w:pPr>
        <w:pStyle w:val="MELegal3"/>
      </w:pPr>
      <w:bookmarkStart w:id="3193" w:name="_DTBK3112"/>
      <w:bookmarkEnd w:id="3192"/>
      <w:r>
        <w:t>it has and will continue to have the necessary resources to perform each Project and will use those resources to perform each Project.</w:t>
      </w:r>
    </w:p>
    <w:p w14:paraId="2805F67E" w14:textId="77777777" w:rsidR="004C56A7" w:rsidRDefault="004C56A7" w:rsidP="004C56A7">
      <w:pPr>
        <w:pStyle w:val="MELegal2"/>
      </w:pPr>
      <w:bookmarkStart w:id="3194" w:name="_Toc970898"/>
      <w:bookmarkStart w:id="3195" w:name="_Toc971703"/>
      <w:bookmarkStart w:id="3196" w:name="_Toc1143555"/>
      <w:bookmarkStart w:id="3197" w:name="_Toc1644882"/>
      <w:bookmarkStart w:id="3198" w:name="_Toc1645094"/>
      <w:bookmarkStart w:id="3199" w:name="_Toc1647620"/>
      <w:bookmarkStart w:id="3200" w:name="_Toc1647831"/>
      <w:bookmarkStart w:id="3201" w:name="_DTBK3113"/>
      <w:bookmarkEnd w:id="3193"/>
      <w:r>
        <w:t>Department reliance</w:t>
      </w:r>
      <w:bookmarkEnd w:id="3194"/>
      <w:bookmarkEnd w:id="3195"/>
      <w:bookmarkEnd w:id="3196"/>
      <w:bookmarkEnd w:id="3197"/>
      <w:bookmarkEnd w:id="3198"/>
      <w:bookmarkEnd w:id="3199"/>
      <w:bookmarkEnd w:id="3200"/>
      <w:r>
        <w:t xml:space="preserve"> </w:t>
      </w:r>
    </w:p>
    <w:p w14:paraId="07CE0323" w14:textId="77777777" w:rsidR="004C56A7" w:rsidRDefault="004C56A7" w:rsidP="004C56A7">
      <w:pPr>
        <w:pStyle w:val="MELegal3"/>
        <w:numPr>
          <w:ilvl w:val="0"/>
          <w:numId w:val="0"/>
        </w:numPr>
        <w:ind w:left="680"/>
      </w:pPr>
      <w:bookmarkStart w:id="3202" w:name="_Toc970899"/>
      <w:bookmarkStart w:id="3203" w:name="_Toc971704"/>
      <w:bookmarkStart w:id="3204" w:name="_DTBK3114"/>
      <w:bookmarkEnd w:id="3201"/>
      <w:r>
        <w:t>The Participant acknowledges that the Department in entering into this Agreement is relying on the warranties and representations contained in this Agreement.</w:t>
      </w:r>
      <w:bookmarkEnd w:id="3202"/>
      <w:bookmarkEnd w:id="3203"/>
    </w:p>
    <w:p w14:paraId="055B1482" w14:textId="77777777" w:rsidR="004C56A7" w:rsidRPr="00CF04BC" w:rsidRDefault="004C56A7" w:rsidP="004C56A7">
      <w:pPr>
        <w:pStyle w:val="MELegal1"/>
      </w:pPr>
      <w:bookmarkStart w:id="3205" w:name="_Toc1143368"/>
      <w:bookmarkStart w:id="3206" w:name="_Toc1143556"/>
      <w:bookmarkStart w:id="3207" w:name="_Toc1143722"/>
      <w:bookmarkStart w:id="3208" w:name="_Toc1143828"/>
      <w:bookmarkStart w:id="3209" w:name="_Toc1143934"/>
      <w:bookmarkStart w:id="3210" w:name="_Toc1143723"/>
      <w:bookmarkStart w:id="3211" w:name="_Toc1143829"/>
      <w:bookmarkStart w:id="3212" w:name="_Toc1143935"/>
      <w:bookmarkStart w:id="3213" w:name="_Toc970909"/>
      <w:bookmarkStart w:id="3214" w:name="_Toc971714"/>
      <w:bookmarkStart w:id="3215" w:name="_Toc1143561"/>
      <w:bookmarkStart w:id="3216" w:name="_Toc1644892"/>
      <w:bookmarkStart w:id="3217" w:name="_Toc1645104"/>
      <w:bookmarkStart w:id="3218" w:name="_Toc1646755"/>
      <w:bookmarkStart w:id="3219" w:name="_Toc1647841"/>
      <w:bookmarkStart w:id="3220" w:name="_Toc4592556"/>
      <w:bookmarkStart w:id="3221" w:name="_Toc25675420"/>
      <w:bookmarkStart w:id="3222" w:name="_Toc25739530"/>
      <w:bookmarkEnd w:id="3204"/>
      <w:bookmarkEnd w:id="3205"/>
      <w:bookmarkEnd w:id="3206"/>
      <w:bookmarkEnd w:id="3207"/>
      <w:bookmarkEnd w:id="3208"/>
      <w:bookmarkEnd w:id="3209"/>
      <w:bookmarkEnd w:id="3210"/>
      <w:bookmarkEnd w:id="3211"/>
      <w:bookmarkEnd w:id="3212"/>
      <w:r w:rsidRPr="00CF04BC">
        <w:t>General provisions</w:t>
      </w:r>
      <w:bookmarkEnd w:id="3213"/>
      <w:bookmarkEnd w:id="3214"/>
      <w:bookmarkEnd w:id="3215"/>
      <w:bookmarkEnd w:id="3216"/>
      <w:bookmarkEnd w:id="3217"/>
      <w:bookmarkEnd w:id="3218"/>
      <w:bookmarkEnd w:id="3219"/>
      <w:bookmarkEnd w:id="3220"/>
      <w:bookmarkEnd w:id="3221"/>
      <w:bookmarkEnd w:id="3222"/>
    </w:p>
    <w:p w14:paraId="122E7AF3" w14:textId="77777777" w:rsidR="004C56A7" w:rsidRDefault="004C56A7" w:rsidP="004C56A7">
      <w:pPr>
        <w:pStyle w:val="MELegal2"/>
      </w:pPr>
      <w:bookmarkStart w:id="3223" w:name="_Toc970910"/>
      <w:bookmarkStart w:id="3224" w:name="_Toc971715"/>
      <w:bookmarkStart w:id="3225" w:name="_Toc1143562"/>
      <w:bookmarkStart w:id="3226" w:name="_Ref1573916"/>
      <w:bookmarkStart w:id="3227" w:name="_Toc1644893"/>
      <w:bookmarkStart w:id="3228" w:name="_Toc1645105"/>
      <w:bookmarkStart w:id="3229" w:name="_Toc1647628"/>
      <w:bookmarkStart w:id="3230" w:name="_Toc1647842"/>
      <w:r>
        <w:t>Survival</w:t>
      </w:r>
      <w:bookmarkEnd w:id="3223"/>
      <w:bookmarkEnd w:id="3224"/>
      <w:bookmarkEnd w:id="3225"/>
      <w:bookmarkEnd w:id="3226"/>
      <w:bookmarkEnd w:id="3227"/>
      <w:bookmarkEnd w:id="3228"/>
      <w:bookmarkEnd w:id="3229"/>
      <w:bookmarkEnd w:id="3230"/>
      <w:r>
        <w:t xml:space="preserve"> </w:t>
      </w:r>
    </w:p>
    <w:p w14:paraId="1C2F66D7" w14:textId="77777777" w:rsidR="004C56A7" w:rsidRPr="00DE4976" w:rsidRDefault="004C56A7" w:rsidP="00D30D62">
      <w:pPr>
        <w:pStyle w:val="MELegal3"/>
        <w:keepNext/>
        <w:numPr>
          <w:ilvl w:val="0"/>
          <w:numId w:val="0"/>
        </w:numPr>
        <w:ind w:left="680"/>
      </w:pPr>
      <w:bookmarkStart w:id="3231" w:name="_DTBK3124"/>
      <w:r>
        <w:t>Any term by its nature intended to survive termination or expiry survives termination or expiry of this Agreement, including</w:t>
      </w:r>
      <w:r w:rsidRPr="00DE4976">
        <w:t>:</w:t>
      </w:r>
      <w:r>
        <w:t xml:space="preserve"> </w:t>
      </w:r>
    </w:p>
    <w:bookmarkEnd w:id="3231"/>
    <w:p w14:paraId="6189002C" w14:textId="2E091070" w:rsidR="004C56A7" w:rsidRDefault="004C56A7" w:rsidP="004C56A7">
      <w:pPr>
        <w:pStyle w:val="MELegal3"/>
      </w:pPr>
      <w:r>
        <w:t xml:space="preserve">clause </w:t>
      </w:r>
      <w:r>
        <w:fldChar w:fldCharType="begin"/>
      </w:r>
      <w:r>
        <w:instrText xml:space="preserve"> REF _Ref1574024 \w \h </w:instrText>
      </w:r>
      <w:r>
        <w:fldChar w:fldCharType="separate"/>
      </w:r>
      <w:r w:rsidR="007E5C1F">
        <w:t>4.6</w:t>
      </w:r>
      <w:r>
        <w:fldChar w:fldCharType="end"/>
      </w:r>
      <w:r>
        <w:t xml:space="preserve"> (Rectification); </w:t>
      </w:r>
    </w:p>
    <w:p w14:paraId="5FD88F6B" w14:textId="21687082" w:rsidR="004C56A7" w:rsidRPr="00D62C11" w:rsidRDefault="004C56A7" w:rsidP="004C56A7">
      <w:pPr>
        <w:pStyle w:val="MELegal3"/>
      </w:pPr>
      <w:r>
        <w:t>c</w:t>
      </w:r>
      <w:r w:rsidRPr="00D62C11">
        <w:t xml:space="preserve">lause </w:t>
      </w:r>
      <w:r>
        <w:fldChar w:fldCharType="begin"/>
      </w:r>
      <w:r>
        <w:instrText xml:space="preserve"> REF _Ref1573098 \w \h </w:instrText>
      </w:r>
      <w:r>
        <w:fldChar w:fldCharType="separate"/>
      </w:r>
      <w:r w:rsidR="007E5C1F">
        <w:t>4.8(c)</w:t>
      </w:r>
      <w:r>
        <w:fldChar w:fldCharType="end"/>
      </w:r>
      <w:r>
        <w:t xml:space="preserve"> (Practical Completion)</w:t>
      </w:r>
      <w:r w:rsidRPr="00D62C11">
        <w:t>;</w:t>
      </w:r>
    </w:p>
    <w:p w14:paraId="1202EA3E" w14:textId="2724F9F9" w:rsidR="004C56A7" w:rsidRPr="00D62C11" w:rsidRDefault="004C56A7" w:rsidP="004C56A7">
      <w:pPr>
        <w:pStyle w:val="MELegal3"/>
      </w:pPr>
      <w:r>
        <w:t>c</w:t>
      </w:r>
      <w:r w:rsidRPr="00D62C11">
        <w:t>lause </w:t>
      </w:r>
      <w:r>
        <w:fldChar w:fldCharType="begin"/>
      </w:r>
      <w:r>
        <w:instrText xml:space="preserve"> REF _Ref881593 \w \h </w:instrText>
      </w:r>
      <w:r>
        <w:fldChar w:fldCharType="separate"/>
      </w:r>
      <w:r w:rsidR="007E5C1F">
        <w:t>5</w:t>
      </w:r>
      <w:r>
        <w:fldChar w:fldCharType="end"/>
      </w:r>
      <w:r>
        <w:t xml:space="preserve"> (Subcontracting and subcontractor management)</w:t>
      </w:r>
      <w:r w:rsidRPr="00D62C11">
        <w:t>;</w:t>
      </w:r>
    </w:p>
    <w:p w14:paraId="14E1155B" w14:textId="38F7AB7F" w:rsidR="004C56A7" w:rsidRPr="00D62C11" w:rsidRDefault="004C56A7" w:rsidP="004C56A7">
      <w:pPr>
        <w:pStyle w:val="MELegal3"/>
      </w:pPr>
      <w:r>
        <w:t>c</w:t>
      </w:r>
      <w:r w:rsidRPr="00D62C11">
        <w:t>lause </w:t>
      </w:r>
      <w:r>
        <w:fldChar w:fldCharType="begin"/>
      </w:r>
      <w:r>
        <w:instrText xml:space="preserve"> REF _Ref1646637 \w \h </w:instrText>
      </w:r>
      <w:r>
        <w:fldChar w:fldCharType="separate"/>
      </w:r>
      <w:r w:rsidR="007E5C1F">
        <w:t>8.2</w:t>
      </w:r>
      <w:r>
        <w:fldChar w:fldCharType="end"/>
      </w:r>
      <w:r>
        <w:t xml:space="preserve"> (Participant warranties and representations)</w:t>
      </w:r>
      <w:r w:rsidRPr="00D62C11">
        <w:t>;</w:t>
      </w:r>
    </w:p>
    <w:p w14:paraId="19FD0CD1" w14:textId="5729A7CA" w:rsidR="004C56A7" w:rsidRPr="00DE4976" w:rsidRDefault="004C56A7" w:rsidP="004C56A7">
      <w:pPr>
        <w:pStyle w:val="MELegal3"/>
      </w:pPr>
      <w:r>
        <w:t>c</w:t>
      </w:r>
      <w:r w:rsidRPr="008C3825">
        <w:t>lause </w:t>
      </w:r>
      <w:r>
        <w:fldChar w:fldCharType="begin"/>
      </w:r>
      <w:r>
        <w:instrText xml:space="preserve"> REF _Ref1573230 \w \h </w:instrText>
      </w:r>
      <w:r>
        <w:fldChar w:fldCharType="separate"/>
      </w:r>
      <w:r w:rsidR="007E5C1F">
        <w:t>9</w:t>
      </w:r>
      <w:r>
        <w:fldChar w:fldCharType="end"/>
      </w:r>
      <w:r>
        <w:t xml:space="preserve"> (Security)</w:t>
      </w:r>
      <w:r w:rsidRPr="00DE4976">
        <w:t>;</w:t>
      </w:r>
    </w:p>
    <w:p w14:paraId="1BE16FB7" w14:textId="2941BF6A" w:rsidR="004C56A7" w:rsidRPr="00D62C11" w:rsidRDefault="004C56A7" w:rsidP="004C56A7">
      <w:pPr>
        <w:pStyle w:val="MELegal3"/>
      </w:pPr>
      <w:r>
        <w:t>c</w:t>
      </w:r>
      <w:r w:rsidRPr="00D62C11">
        <w:t>lause </w:t>
      </w:r>
      <w:r>
        <w:fldChar w:fldCharType="begin"/>
      </w:r>
      <w:r>
        <w:instrText xml:space="preserve"> REF _Ref882231 \w \h </w:instrText>
      </w:r>
      <w:r>
        <w:fldChar w:fldCharType="separate"/>
      </w:r>
      <w:r w:rsidR="007E5C1F">
        <w:t>10</w:t>
      </w:r>
      <w:r>
        <w:fldChar w:fldCharType="end"/>
      </w:r>
      <w:r>
        <w:t xml:space="preserve"> (Designated Use)</w:t>
      </w:r>
      <w:r w:rsidRPr="00D62C11">
        <w:t>;</w:t>
      </w:r>
    </w:p>
    <w:p w14:paraId="32878564" w14:textId="2739F4D6" w:rsidR="004C56A7" w:rsidRDefault="004C56A7" w:rsidP="004C56A7">
      <w:pPr>
        <w:pStyle w:val="MELegal3"/>
      </w:pPr>
      <w:r>
        <w:t>c</w:t>
      </w:r>
      <w:r w:rsidRPr="008C3825">
        <w:t>lause </w:t>
      </w:r>
      <w:r>
        <w:fldChar w:fldCharType="begin"/>
      </w:r>
      <w:r>
        <w:instrText xml:space="preserve"> REF _Ref1646640 \w \h </w:instrText>
      </w:r>
      <w:r>
        <w:fldChar w:fldCharType="separate"/>
      </w:r>
      <w:r w:rsidR="007E5C1F">
        <w:t>14</w:t>
      </w:r>
      <w:r>
        <w:fldChar w:fldCharType="end"/>
      </w:r>
      <w:r>
        <w:t xml:space="preserve"> (Records)</w:t>
      </w:r>
      <w:r w:rsidRPr="00DE4976">
        <w:t>;</w:t>
      </w:r>
    </w:p>
    <w:p w14:paraId="141512DD" w14:textId="421B90EE" w:rsidR="00BA451A" w:rsidRDefault="00BA451A" w:rsidP="004C56A7">
      <w:pPr>
        <w:pStyle w:val="MELegal3"/>
      </w:pPr>
      <w:r>
        <w:t xml:space="preserve">clause </w:t>
      </w:r>
      <w:r>
        <w:fldChar w:fldCharType="begin"/>
      </w:r>
      <w:r>
        <w:instrText xml:space="preserve"> REF _Ref22203686 \n \h </w:instrText>
      </w:r>
      <w:r>
        <w:fldChar w:fldCharType="separate"/>
      </w:r>
      <w:r w:rsidR="007E5C1F">
        <w:t>15</w:t>
      </w:r>
      <w:r>
        <w:fldChar w:fldCharType="end"/>
      </w:r>
      <w:r>
        <w:t xml:space="preserve"> (Reports); </w:t>
      </w:r>
    </w:p>
    <w:p w14:paraId="07817158" w14:textId="5E057982" w:rsidR="004C56A7" w:rsidRPr="00DE4976" w:rsidRDefault="004C56A7" w:rsidP="004C56A7">
      <w:pPr>
        <w:pStyle w:val="MELegal3"/>
      </w:pPr>
      <w:r>
        <w:t>c</w:t>
      </w:r>
      <w:r w:rsidRPr="008C3825">
        <w:t>lause </w:t>
      </w:r>
      <w:r>
        <w:fldChar w:fldCharType="begin"/>
      </w:r>
      <w:r>
        <w:instrText xml:space="preserve"> REF _Ref881180 \w \h </w:instrText>
      </w:r>
      <w:r>
        <w:fldChar w:fldCharType="separate"/>
      </w:r>
      <w:r w:rsidR="007E5C1F">
        <w:t>18</w:t>
      </w:r>
      <w:r>
        <w:fldChar w:fldCharType="end"/>
      </w:r>
      <w:r>
        <w:t xml:space="preserve"> (Access to premises and materials)</w:t>
      </w:r>
      <w:r w:rsidRPr="00DE4976">
        <w:t>;</w:t>
      </w:r>
    </w:p>
    <w:p w14:paraId="0BE5F445" w14:textId="68C4E08C" w:rsidR="004C56A7" w:rsidRPr="00DE4976" w:rsidRDefault="004C56A7" w:rsidP="004C56A7">
      <w:pPr>
        <w:pStyle w:val="MELegal3"/>
      </w:pPr>
      <w:r>
        <w:t>c</w:t>
      </w:r>
      <w:r w:rsidRPr="008C3825">
        <w:t>lause </w:t>
      </w:r>
      <w:r>
        <w:fldChar w:fldCharType="begin"/>
      </w:r>
      <w:r>
        <w:instrText xml:space="preserve"> REF _Ref1573435 \w \h </w:instrText>
      </w:r>
      <w:r>
        <w:fldChar w:fldCharType="separate"/>
      </w:r>
      <w:r w:rsidR="007E5C1F">
        <w:t>19</w:t>
      </w:r>
      <w:r>
        <w:fldChar w:fldCharType="end"/>
      </w:r>
      <w:r>
        <w:t xml:space="preserve"> (Assets)</w:t>
      </w:r>
      <w:r w:rsidRPr="00DE4976">
        <w:t>;</w:t>
      </w:r>
    </w:p>
    <w:p w14:paraId="0FD8B07E" w14:textId="3D91C701" w:rsidR="004C56A7" w:rsidRDefault="004C56A7" w:rsidP="004C56A7">
      <w:pPr>
        <w:pStyle w:val="MELegal3"/>
      </w:pPr>
      <w:r>
        <w:t>c</w:t>
      </w:r>
      <w:r w:rsidRPr="008C3825">
        <w:t>lause </w:t>
      </w:r>
      <w:r>
        <w:fldChar w:fldCharType="begin"/>
      </w:r>
      <w:r>
        <w:instrText xml:space="preserve"> REF _Ref884759 \w \h </w:instrText>
      </w:r>
      <w:r>
        <w:fldChar w:fldCharType="separate"/>
      </w:r>
      <w:r w:rsidR="007E5C1F">
        <w:t>20</w:t>
      </w:r>
      <w:r>
        <w:fldChar w:fldCharType="end"/>
      </w:r>
      <w:r>
        <w:t xml:space="preserve"> (Step-in rights)</w:t>
      </w:r>
      <w:r w:rsidRPr="00DE4976">
        <w:t>;</w:t>
      </w:r>
    </w:p>
    <w:p w14:paraId="06F798CF" w14:textId="49D5421A" w:rsidR="004C56A7" w:rsidRPr="00DE4976" w:rsidRDefault="004C56A7" w:rsidP="004C56A7">
      <w:pPr>
        <w:pStyle w:val="MELegal3"/>
      </w:pPr>
      <w:r>
        <w:lastRenderedPageBreak/>
        <w:t>c</w:t>
      </w:r>
      <w:r w:rsidRPr="008C3825">
        <w:t>lause </w:t>
      </w:r>
      <w:r>
        <w:fldChar w:fldCharType="begin"/>
      </w:r>
      <w:r>
        <w:instrText xml:space="preserve"> REF _Ref1646641 \w \h </w:instrText>
      </w:r>
      <w:r>
        <w:fldChar w:fldCharType="separate"/>
      </w:r>
      <w:r w:rsidR="007E5C1F">
        <w:t>21</w:t>
      </w:r>
      <w:r>
        <w:fldChar w:fldCharType="end"/>
      </w:r>
      <w:r>
        <w:t xml:space="preserve"> (Indemnities)</w:t>
      </w:r>
      <w:r w:rsidRPr="00DE4976">
        <w:t>;</w:t>
      </w:r>
    </w:p>
    <w:p w14:paraId="63ADF82A" w14:textId="14B1F732" w:rsidR="004C56A7" w:rsidRPr="00DE4976" w:rsidRDefault="004C56A7" w:rsidP="004C56A7">
      <w:pPr>
        <w:pStyle w:val="MELegal3"/>
      </w:pPr>
      <w:r>
        <w:t>c</w:t>
      </w:r>
      <w:r w:rsidRPr="008C3825">
        <w:t>lause </w:t>
      </w:r>
      <w:r>
        <w:fldChar w:fldCharType="begin"/>
      </w:r>
      <w:r>
        <w:instrText xml:space="preserve"> REF _Ref886125 \w \h </w:instrText>
      </w:r>
      <w:r>
        <w:fldChar w:fldCharType="separate"/>
      </w:r>
      <w:r w:rsidR="007E5C1F">
        <w:t>22</w:t>
      </w:r>
      <w:r>
        <w:fldChar w:fldCharType="end"/>
      </w:r>
      <w:r>
        <w:t xml:space="preserve"> (Insurance)</w:t>
      </w:r>
      <w:r w:rsidRPr="00DE4976">
        <w:t>;</w:t>
      </w:r>
    </w:p>
    <w:p w14:paraId="24166197" w14:textId="5CC5E206" w:rsidR="004C56A7" w:rsidRPr="00DE4976" w:rsidRDefault="004C56A7" w:rsidP="004C56A7">
      <w:pPr>
        <w:pStyle w:val="MELegal3"/>
      </w:pPr>
      <w:r>
        <w:t>c</w:t>
      </w:r>
      <w:r w:rsidRPr="008C3825">
        <w:t>lause</w:t>
      </w:r>
      <w:r>
        <w:t xml:space="preserve"> </w:t>
      </w:r>
      <w:r>
        <w:fldChar w:fldCharType="begin"/>
      </w:r>
      <w:r>
        <w:instrText xml:space="preserve"> REF _Ref1646639 \w \h </w:instrText>
      </w:r>
      <w:r>
        <w:fldChar w:fldCharType="separate"/>
      </w:r>
      <w:r w:rsidR="007E5C1F">
        <w:t>23</w:t>
      </w:r>
      <w:r>
        <w:fldChar w:fldCharType="end"/>
      </w:r>
      <w:r>
        <w:t xml:space="preserve"> (Suspension and termination)</w:t>
      </w:r>
      <w:r w:rsidRPr="00DE4976">
        <w:t>;</w:t>
      </w:r>
    </w:p>
    <w:p w14:paraId="09AA9AC7" w14:textId="0A681997" w:rsidR="004C56A7" w:rsidRDefault="004C56A7" w:rsidP="004C56A7">
      <w:pPr>
        <w:pStyle w:val="MELegal3"/>
      </w:pPr>
      <w:r>
        <w:t>c</w:t>
      </w:r>
      <w:r w:rsidRPr="00D62C11">
        <w:t>lause </w:t>
      </w:r>
      <w:r>
        <w:fldChar w:fldCharType="begin"/>
      </w:r>
      <w:r>
        <w:instrText xml:space="preserve"> REF _Ref885898 \w \h </w:instrText>
      </w:r>
      <w:r>
        <w:fldChar w:fldCharType="separate"/>
      </w:r>
      <w:r w:rsidR="007E5C1F">
        <w:t>24</w:t>
      </w:r>
      <w:r>
        <w:fldChar w:fldCharType="end"/>
      </w:r>
      <w:r>
        <w:t xml:space="preserve"> (Repayment of Funds)</w:t>
      </w:r>
      <w:r w:rsidRPr="00D62C11">
        <w:t>;</w:t>
      </w:r>
    </w:p>
    <w:p w14:paraId="71006B41" w14:textId="63A5E764" w:rsidR="004C56A7" w:rsidRPr="00D62C11" w:rsidRDefault="004C56A7" w:rsidP="004C56A7">
      <w:pPr>
        <w:pStyle w:val="MELegal3"/>
      </w:pPr>
      <w:r>
        <w:t>c</w:t>
      </w:r>
      <w:r w:rsidRPr="00D62C11">
        <w:t>lause </w:t>
      </w:r>
      <w:r>
        <w:fldChar w:fldCharType="begin"/>
      </w:r>
      <w:r>
        <w:instrText xml:space="preserve"> REF _Ref1646638 \w \h </w:instrText>
      </w:r>
      <w:r>
        <w:fldChar w:fldCharType="separate"/>
      </w:r>
      <w:r w:rsidR="007E5C1F">
        <w:t>25</w:t>
      </w:r>
      <w:r>
        <w:fldChar w:fldCharType="end"/>
      </w:r>
      <w:r>
        <w:t xml:space="preserve"> (Intellectual Property Rights); </w:t>
      </w:r>
    </w:p>
    <w:p w14:paraId="381F87D6" w14:textId="2CE02552" w:rsidR="004C56A7" w:rsidRPr="00D62C11" w:rsidRDefault="004C56A7" w:rsidP="004C56A7">
      <w:pPr>
        <w:pStyle w:val="MELegal3"/>
      </w:pPr>
      <w:r>
        <w:t>c</w:t>
      </w:r>
      <w:r w:rsidRPr="00D62C11">
        <w:t>lause </w:t>
      </w:r>
      <w:r>
        <w:fldChar w:fldCharType="begin"/>
      </w:r>
      <w:r>
        <w:instrText xml:space="preserve"> REF _Ref1646642 \w \h </w:instrText>
      </w:r>
      <w:r>
        <w:fldChar w:fldCharType="separate"/>
      </w:r>
      <w:r w:rsidR="007E5C1F">
        <w:t>26</w:t>
      </w:r>
      <w:r>
        <w:fldChar w:fldCharType="end"/>
      </w:r>
      <w:r>
        <w:t xml:space="preserve"> (Protection of Personal Information)</w:t>
      </w:r>
      <w:r w:rsidRPr="00D62C11">
        <w:t>;</w:t>
      </w:r>
    </w:p>
    <w:p w14:paraId="2CAAF3E3" w14:textId="00D235A6" w:rsidR="004C56A7" w:rsidRDefault="004C56A7" w:rsidP="004C56A7">
      <w:pPr>
        <w:pStyle w:val="MELegal3"/>
      </w:pPr>
      <w:r>
        <w:t>c</w:t>
      </w:r>
      <w:r w:rsidRPr="008C3825">
        <w:t>lause </w:t>
      </w:r>
      <w:r>
        <w:fldChar w:fldCharType="begin"/>
      </w:r>
      <w:r>
        <w:instrText xml:space="preserve"> REF _Ref1573604 \w \h </w:instrText>
      </w:r>
      <w:r>
        <w:fldChar w:fldCharType="separate"/>
      </w:r>
      <w:r w:rsidR="007E5C1F">
        <w:t>27</w:t>
      </w:r>
      <w:r>
        <w:fldChar w:fldCharType="end"/>
      </w:r>
      <w:r>
        <w:t xml:space="preserve"> (Confidentiality)</w:t>
      </w:r>
      <w:r w:rsidRPr="00DE4976">
        <w:t>;</w:t>
      </w:r>
    </w:p>
    <w:p w14:paraId="355B0875" w14:textId="6A462B8E" w:rsidR="004C56A7" w:rsidRPr="00DE4976" w:rsidRDefault="004C56A7" w:rsidP="004C56A7">
      <w:pPr>
        <w:pStyle w:val="MELegal3"/>
      </w:pPr>
      <w:r>
        <w:t>c</w:t>
      </w:r>
      <w:r w:rsidRPr="008C3825">
        <w:t>lause </w:t>
      </w:r>
      <w:r>
        <w:fldChar w:fldCharType="begin"/>
      </w:r>
      <w:r>
        <w:instrText xml:space="preserve"> REF _Ref884570 \w \h </w:instrText>
      </w:r>
      <w:r>
        <w:fldChar w:fldCharType="separate"/>
      </w:r>
      <w:r w:rsidR="007E5C1F">
        <w:t>28</w:t>
      </w:r>
      <w:r>
        <w:fldChar w:fldCharType="end"/>
      </w:r>
      <w:r>
        <w:t xml:space="preserve"> (Acknowledgement and publications)</w:t>
      </w:r>
      <w:r w:rsidRPr="00DE4976">
        <w:t>;</w:t>
      </w:r>
    </w:p>
    <w:p w14:paraId="006044CD" w14:textId="5E8011DE" w:rsidR="004C56A7" w:rsidRPr="00DE4976" w:rsidRDefault="004C56A7" w:rsidP="004C56A7">
      <w:pPr>
        <w:pStyle w:val="MELegal3"/>
      </w:pPr>
      <w:r>
        <w:t>c</w:t>
      </w:r>
      <w:r w:rsidRPr="008C3825">
        <w:t>lause </w:t>
      </w:r>
      <w:r>
        <w:fldChar w:fldCharType="begin"/>
      </w:r>
      <w:r>
        <w:instrText xml:space="preserve"> REF _Ref886457 \w \h </w:instrText>
      </w:r>
      <w:r>
        <w:fldChar w:fldCharType="separate"/>
      </w:r>
      <w:r w:rsidR="007E5C1F">
        <w:t>33</w:t>
      </w:r>
      <w:r>
        <w:fldChar w:fldCharType="end"/>
      </w:r>
      <w:r>
        <w:t xml:space="preserve"> (Disputes)</w:t>
      </w:r>
      <w:r w:rsidRPr="00DE4976">
        <w:t xml:space="preserve">; </w:t>
      </w:r>
    </w:p>
    <w:p w14:paraId="083C2D37" w14:textId="41520D60" w:rsidR="004C56A7" w:rsidRDefault="004C56A7" w:rsidP="004C56A7">
      <w:pPr>
        <w:pStyle w:val="MELegal3"/>
      </w:pPr>
      <w:r>
        <w:t>c</w:t>
      </w:r>
      <w:r w:rsidRPr="008C3825">
        <w:t>lause </w:t>
      </w:r>
      <w:r>
        <w:fldChar w:fldCharType="begin"/>
      </w:r>
      <w:r>
        <w:instrText xml:space="preserve"> REF _Ref886554 \w \h </w:instrText>
      </w:r>
      <w:r>
        <w:fldChar w:fldCharType="separate"/>
      </w:r>
      <w:r w:rsidR="007E5C1F">
        <w:t>34</w:t>
      </w:r>
      <w:r>
        <w:fldChar w:fldCharType="end"/>
      </w:r>
      <w:r>
        <w:t xml:space="preserve"> (GST, taxes, duties and Government charges);</w:t>
      </w:r>
    </w:p>
    <w:p w14:paraId="079F4810" w14:textId="0F563B04" w:rsidR="004C56A7" w:rsidRDefault="004C56A7" w:rsidP="004C56A7">
      <w:pPr>
        <w:pStyle w:val="MELegal3"/>
      </w:pPr>
      <w:r>
        <w:t xml:space="preserve">clause </w:t>
      </w:r>
      <w:r>
        <w:fldChar w:fldCharType="begin"/>
      </w:r>
      <w:r>
        <w:instrText xml:space="preserve"> REF _Ref1573807 \w \h </w:instrText>
      </w:r>
      <w:r>
        <w:fldChar w:fldCharType="separate"/>
      </w:r>
      <w:r w:rsidR="007E5C1F">
        <w:t>35</w:t>
      </w:r>
      <w:r>
        <w:fldChar w:fldCharType="end"/>
      </w:r>
      <w:r>
        <w:t xml:space="preserve"> (Notices);</w:t>
      </w:r>
    </w:p>
    <w:p w14:paraId="049C4EB2" w14:textId="24BB06AA" w:rsidR="004C56A7" w:rsidRDefault="004C56A7" w:rsidP="0023676D">
      <w:pPr>
        <w:pStyle w:val="MELegal3"/>
      </w:pPr>
      <w:r>
        <w:t xml:space="preserve">clause </w:t>
      </w:r>
      <w:r>
        <w:fldChar w:fldCharType="begin"/>
      </w:r>
      <w:r>
        <w:instrText xml:space="preserve"> REF _Ref886811 \w \h </w:instrText>
      </w:r>
      <w:r>
        <w:fldChar w:fldCharType="separate"/>
      </w:r>
      <w:r w:rsidR="007E5C1F">
        <w:t>38</w:t>
      </w:r>
      <w:r>
        <w:fldChar w:fldCharType="end"/>
      </w:r>
      <w:r>
        <w:t xml:space="preserve"> (Warranties and representations); </w:t>
      </w:r>
      <w:r w:rsidR="008072E4">
        <w:t>and</w:t>
      </w:r>
    </w:p>
    <w:p w14:paraId="7B83B26B" w14:textId="0AE7306F" w:rsidR="004C56A7" w:rsidRDefault="004C56A7" w:rsidP="004C56A7">
      <w:pPr>
        <w:pStyle w:val="MELegal3"/>
      </w:pPr>
      <w:r>
        <w:t xml:space="preserve">clause </w:t>
      </w:r>
      <w:r>
        <w:fldChar w:fldCharType="begin"/>
      </w:r>
      <w:r>
        <w:instrText xml:space="preserve"> REF _Ref1573916 \w \h </w:instrText>
      </w:r>
      <w:r>
        <w:fldChar w:fldCharType="separate"/>
      </w:r>
      <w:r w:rsidR="007E5C1F">
        <w:t>39.1</w:t>
      </w:r>
      <w:r>
        <w:fldChar w:fldCharType="end"/>
      </w:r>
      <w:r>
        <w:t xml:space="preserve"> (Survival)</w:t>
      </w:r>
      <w:r w:rsidR="008072E4">
        <w:t>.</w:t>
      </w:r>
      <w:r>
        <w:t xml:space="preserve"> </w:t>
      </w:r>
    </w:p>
    <w:p w14:paraId="0660AF2C" w14:textId="77777777" w:rsidR="004C56A7" w:rsidRPr="008C3825" w:rsidRDefault="004C56A7" w:rsidP="004C56A7">
      <w:pPr>
        <w:pStyle w:val="MELegal2"/>
      </w:pPr>
      <w:bookmarkStart w:id="3232" w:name="_Toc970911"/>
      <w:bookmarkStart w:id="3233" w:name="_Toc971716"/>
      <w:bookmarkStart w:id="3234" w:name="_Toc1143563"/>
      <w:bookmarkStart w:id="3235" w:name="_Toc1644894"/>
      <w:bookmarkStart w:id="3236" w:name="_Toc1645106"/>
      <w:bookmarkStart w:id="3237" w:name="_Toc1647629"/>
      <w:bookmarkStart w:id="3238" w:name="_Toc1647843"/>
      <w:bookmarkStart w:id="3239" w:name="_DTBK3125"/>
      <w:r w:rsidRPr="008C3825">
        <w:t>Governing law and jurisdiction</w:t>
      </w:r>
      <w:bookmarkEnd w:id="3232"/>
      <w:bookmarkEnd w:id="3233"/>
      <w:bookmarkEnd w:id="3234"/>
      <w:bookmarkEnd w:id="3235"/>
      <w:bookmarkEnd w:id="3236"/>
      <w:bookmarkEnd w:id="3237"/>
      <w:bookmarkEnd w:id="3238"/>
    </w:p>
    <w:p w14:paraId="462CDC5D" w14:textId="75C61001" w:rsidR="004C56A7" w:rsidRPr="008C3825" w:rsidRDefault="004C56A7" w:rsidP="004C56A7">
      <w:pPr>
        <w:pStyle w:val="MELegal3"/>
        <w:numPr>
          <w:ilvl w:val="0"/>
          <w:numId w:val="0"/>
        </w:numPr>
        <w:ind w:left="680"/>
      </w:pPr>
      <w:bookmarkStart w:id="3240" w:name="_Toc970912"/>
      <w:bookmarkStart w:id="3241" w:name="_Toc971717"/>
      <w:bookmarkStart w:id="3242" w:name="_DTBK3126"/>
      <w:bookmarkEnd w:id="3239"/>
      <w:r w:rsidRPr="001A7108">
        <w:t>This Agreement is governed by, and is to be construed in accordance with, the law in force in the</w:t>
      </w:r>
      <w:r>
        <w:t xml:space="preserve"> Australian Capital Territory</w:t>
      </w:r>
      <w:r w:rsidRPr="008C3825">
        <w:t xml:space="preserve"> </w:t>
      </w:r>
      <w:r>
        <w:t xml:space="preserve">and </w:t>
      </w:r>
      <w:r w:rsidRPr="008D1F0B">
        <w:t>each party irrevocably and unconditionally submits to the non</w:t>
      </w:r>
      <w:r w:rsidRPr="008D1F0B">
        <w:noBreakHyphen/>
        <w:t>exclusive jurisdiction of the courts of that jurisdiction</w:t>
      </w:r>
      <w:bookmarkEnd w:id="3240"/>
      <w:bookmarkEnd w:id="3241"/>
      <w:r w:rsidR="000B6AD6">
        <w:t>.</w:t>
      </w:r>
    </w:p>
    <w:p w14:paraId="420EAA29" w14:textId="77777777" w:rsidR="004C56A7" w:rsidRPr="008C3825" w:rsidRDefault="004C56A7" w:rsidP="004C56A7">
      <w:pPr>
        <w:pStyle w:val="MELegal2"/>
      </w:pPr>
      <w:bookmarkStart w:id="3243" w:name="_Toc970913"/>
      <w:bookmarkStart w:id="3244" w:name="_Toc971718"/>
      <w:bookmarkStart w:id="3245" w:name="_Toc1143564"/>
      <w:bookmarkStart w:id="3246" w:name="_Toc1644895"/>
      <w:bookmarkStart w:id="3247" w:name="_Toc1645107"/>
      <w:bookmarkStart w:id="3248" w:name="_Toc1647630"/>
      <w:bookmarkStart w:id="3249" w:name="_Toc1647844"/>
      <w:bookmarkStart w:id="3250" w:name="_DTBK3127"/>
      <w:bookmarkEnd w:id="3242"/>
      <w:r w:rsidRPr="008C3825">
        <w:t>Entire agreement</w:t>
      </w:r>
      <w:bookmarkEnd w:id="3243"/>
      <w:bookmarkEnd w:id="3244"/>
      <w:bookmarkEnd w:id="3245"/>
      <w:bookmarkEnd w:id="3246"/>
      <w:bookmarkEnd w:id="3247"/>
      <w:bookmarkEnd w:id="3248"/>
      <w:bookmarkEnd w:id="3249"/>
      <w:r w:rsidRPr="008C3825">
        <w:t xml:space="preserve"> </w:t>
      </w:r>
    </w:p>
    <w:p w14:paraId="47A2C095" w14:textId="77777777" w:rsidR="004C56A7" w:rsidRPr="008C3825" w:rsidRDefault="004C56A7" w:rsidP="004C56A7">
      <w:pPr>
        <w:pStyle w:val="MELegal3"/>
        <w:numPr>
          <w:ilvl w:val="0"/>
          <w:numId w:val="0"/>
        </w:numPr>
        <w:ind w:left="680"/>
      </w:pPr>
      <w:bookmarkStart w:id="3251" w:name="_Toc970914"/>
      <w:bookmarkStart w:id="3252" w:name="_Toc971719"/>
      <w:bookmarkStart w:id="3253" w:name="_DTBK3128"/>
      <w:bookmarkEnd w:id="3250"/>
      <w:r w:rsidRPr="008C3825">
        <w:t>This Agreement records the entire agreement between the Parties in relation to its subject matter</w:t>
      </w:r>
      <w:r>
        <w:t xml:space="preserve"> </w:t>
      </w:r>
      <w:r w:rsidRPr="008D1F0B">
        <w:t>and supersedes all previous agreements or understandings between the parties in connection with its subject matter.</w:t>
      </w:r>
      <w:bookmarkEnd w:id="3251"/>
      <w:bookmarkEnd w:id="3252"/>
    </w:p>
    <w:p w14:paraId="49C2FE3A" w14:textId="77777777" w:rsidR="004C56A7" w:rsidRPr="008C3825" w:rsidRDefault="004C56A7" w:rsidP="004C56A7">
      <w:pPr>
        <w:pStyle w:val="MELegal2"/>
      </w:pPr>
      <w:bookmarkStart w:id="3254" w:name="_Toc970915"/>
      <w:bookmarkStart w:id="3255" w:name="_Toc971720"/>
      <w:bookmarkStart w:id="3256" w:name="_Toc1143565"/>
      <w:bookmarkStart w:id="3257" w:name="_Toc1644896"/>
      <w:bookmarkStart w:id="3258" w:name="_Toc1645108"/>
      <w:bookmarkStart w:id="3259" w:name="_Toc1647631"/>
      <w:bookmarkStart w:id="3260" w:name="_Toc1647845"/>
      <w:bookmarkStart w:id="3261" w:name="_Ref2670253"/>
      <w:bookmarkEnd w:id="3253"/>
      <w:r w:rsidRPr="008C3825">
        <w:t>No variation</w:t>
      </w:r>
      <w:bookmarkEnd w:id="3254"/>
      <w:bookmarkEnd w:id="3255"/>
      <w:bookmarkEnd w:id="3256"/>
      <w:bookmarkEnd w:id="3257"/>
      <w:bookmarkEnd w:id="3258"/>
      <w:bookmarkEnd w:id="3259"/>
      <w:bookmarkEnd w:id="3260"/>
      <w:bookmarkEnd w:id="3261"/>
    </w:p>
    <w:p w14:paraId="589FD8B3" w14:textId="5BF06BF5" w:rsidR="004C56A7" w:rsidRPr="008C3825" w:rsidRDefault="004C56A7" w:rsidP="004C56A7">
      <w:pPr>
        <w:ind w:left="680"/>
      </w:pPr>
      <w:bookmarkStart w:id="3262" w:name="_Toc970916"/>
      <w:bookmarkStart w:id="3263" w:name="_Toc971721"/>
      <w:bookmarkStart w:id="3264" w:name="_DTBK3129"/>
      <w:r>
        <w:t>Subject to clause</w:t>
      </w:r>
      <w:r w:rsidR="00D37D53">
        <w:t>s </w:t>
      </w:r>
      <w:r w:rsidR="00633EC6">
        <w:t>3.3</w:t>
      </w:r>
      <w:r w:rsidR="00D37D53">
        <w:t xml:space="preserve"> and</w:t>
      </w:r>
      <w:r>
        <w:t xml:space="preserve"> </w:t>
      </w:r>
      <w:r>
        <w:fldChar w:fldCharType="begin"/>
      </w:r>
      <w:r>
        <w:instrText xml:space="preserve"> REF _Ref2854141 \r \h </w:instrText>
      </w:r>
      <w:r>
        <w:fldChar w:fldCharType="separate"/>
      </w:r>
      <w:r w:rsidR="007E5C1F">
        <w:t>35.3</w:t>
      </w:r>
      <w:r>
        <w:fldChar w:fldCharType="end"/>
      </w:r>
      <w:r>
        <w:t>, n</w:t>
      </w:r>
      <w:r w:rsidRPr="008C3825">
        <w:t xml:space="preserve">o </w:t>
      </w:r>
      <w:r w:rsidRPr="00840B2C">
        <w:t>variation</w:t>
      </w:r>
      <w:r w:rsidRPr="008C3825">
        <w:t xml:space="preserve"> of this Agreement is binding unless agreed in writing </w:t>
      </w:r>
      <w:r>
        <w:t xml:space="preserve">and signed by both </w:t>
      </w:r>
      <w:r w:rsidRPr="008C3825">
        <w:t>the Parties.</w:t>
      </w:r>
      <w:bookmarkEnd w:id="3262"/>
      <w:bookmarkEnd w:id="3263"/>
    </w:p>
    <w:p w14:paraId="07493EDF" w14:textId="77777777" w:rsidR="004C56A7" w:rsidRPr="008C3825" w:rsidRDefault="004C56A7" w:rsidP="004C56A7">
      <w:pPr>
        <w:pStyle w:val="MELegal2"/>
      </w:pPr>
      <w:bookmarkStart w:id="3265" w:name="_Toc970917"/>
      <w:bookmarkStart w:id="3266" w:name="_Toc971722"/>
      <w:bookmarkStart w:id="3267" w:name="_Toc1143566"/>
      <w:bookmarkStart w:id="3268" w:name="_Toc1644897"/>
      <w:bookmarkStart w:id="3269" w:name="_Toc1645109"/>
      <w:bookmarkStart w:id="3270" w:name="_Toc1647632"/>
      <w:bookmarkStart w:id="3271" w:name="_Toc1647846"/>
      <w:bookmarkEnd w:id="3264"/>
      <w:r w:rsidRPr="00CF04BC">
        <w:t>Severance</w:t>
      </w:r>
      <w:bookmarkEnd w:id="3265"/>
      <w:bookmarkEnd w:id="3266"/>
      <w:bookmarkEnd w:id="3267"/>
      <w:bookmarkEnd w:id="3268"/>
      <w:bookmarkEnd w:id="3269"/>
      <w:bookmarkEnd w:id="3270"/>
      <w:bookmarkEnd w:id="3271"/>
      <w:r w:rsidRPr="008C3825">
        <w:t xml:space="preserve"> </w:t>
      </w:r>
    </w:p>
    <w:p w14:paraId="1FFD9D72" w14:textId="671F2CCE" w:rsidR="004C56A7" w:rsidRPr="008C3825" w:rsidRDefault="004C56A7" w:rsidP="004C56A7">
      <w:pPr>
        <w:pStyle w:val="MELegal3"/>
        <w:numPr>
          <w:ilvl w:val="0"/>
          <w:numId w:val="0"/>
        </w:numPr>
        <w:ind w:left="680"/>
      </w:pPr>
      <w:bookmarkStart w:id="3272" w:name="_Toc970918"/>
      <w:bookmarkStart w:id="3273" w:name="_Toc971723"/>
      <w:bookmarkStart w:id="3274" w:name="_DTBK3130"/>
      <w:r w:rsidRPr="008C3825">
        <w:t>A term or part of a term of this Agreement that is illegal or unenforceable may b</w:t>
      </w:r>
      <w:r w:rsidR="000B6AD6">
        <w:t xml:space="preserve">e severed from this Agreement. </w:t>
      </w:r>
      <w:r w:rsidRPr="008C3825">
        <w:t>Any reading down or severance of a particular provision does not affect the other provisions of this Agreement.</w:t>
      </w:r>
      <w:bookmarkEnd w:id="3272"/>
      <w:bookmarkEnd w:id="3273"/>
    </w:p>
    <w:p w14:paraId="5F8DED3D" w14:textId="77777777" w:rsidR="004C56A7" w:rsidRPr="008C3825" w:rsidRDefault="004C56A7" w:rsidP="004C56A7">
      <w:pPr>
        <w:pStyle w:val="MELegal2"/>
      </w:pPr>
      <w:bookmarkStart w:id="3275" w:name="_Toc970919"/>
      <w:bookmarkStart w:id="3276" w:name="_Toc971724"/>
      <w:bookmarkStart w:id="3277" w:name="_Toc1143567"/>
      <w:bookmarkStart w:id="3278" w:name="_Toc1644898"/>
      <w:bookmarkStart w:id="3279" w:name="_Toc1645110"/>
      <w:bookmarkStart w:id="3280" w:name="_Toc1647633"/>
      <w:bookmarkStart w:id="3281" w:name="_Toc1647847"/>
      <w:bookmarkEnd w:id="3274"/>
      <w:r w:rsidRPr="008C3825">
        <w:t>Waiver</w:t>
      </w:r>
      <w:bookmarkEnd w:id="3275"/>
      <w:bookmarkEnd w:id="3276"/>
      <w:bookmarkEnd w:id="3277"/>
      <w:bookmarkEnd w:id="3278"/>
      <w:bookmarkEnd w:id="3279"/>
      <w:bookmarkEnd w:id="3280"/>
      <w:bookmarkEnd w:id="3281"/>
    </w:p>
    <w:p w14:paraId="62D31A4B" w14:textId="77777777" w:rsidR="004C56A7" w:rsidRPr="008C3825" w:rsidRDefault="004C56A7" w:rsidP="004C56A7">
      <w:pPr>
        <w:pStyle w:val="MELegal3"/>
      </w:pPr>
      <w:bookmarkStart w:id="3282" w:name="_Toc970920"/>
      <w:bookmarkStart w:id="3283" w:name="_Toc971725"/>
      <w:bookmarkStart w:id="3284" w:name="_DTBK3131"/>
      <w:r w:rsidRPr="008C3825">
        <w:t>A waiver of any provision of this Agreement must be in writing.</w:t>
      </w:r>
      <w:bookmarkEnd w:id="3282"/>
      <w:bookmarkEnd w:id="3283"/>
    </w:p>
    <w:p w14:paraId="57A4A6FB" w14:textId="77777777" w:rsidR="004C56A7" w:rsidRPr="008C3825" w:rsidRDefault="004C56A7" w:rsidP="004C56A7">
      <w:pPr>
        <w:pStyle w:val="MELegal3"/>
      </w:pPr>
      <w:bookmarkStart w:id="3285" w:name="_Toc970921"/>
      <w:bookmarkStart w:id="3286" w:name="_Toc971726"/>
      <w:bookmarkStart w:id="3287" w:name="_DTBK3132"/>
      <w:bookmarkEnd w:id="3284"/>
      <w:r w:rsidRPr="008C3825">
        <w:t>No waiver of a term or condition of this Agreement will operate as a waiver of another breach of the same or of any other term or condition contained in this Agreement.</w:t>
      </w:r>
      <w:bookmarkEnd w:id="3285"/>
      <w:bookmarkEnd w:id="3286"/>
    </w:p>
    <w:p w14:paraId="62A6CF10" w14:textId="77777777" w:rsidR="004C56A7" w:rsidRPr="008C3825" w:rsidRDefault="004C56A7" w:rsidP="004C56A7">
      <w:pPr>
        <w:pStyle w:val="MELegal3"/>
      </w:pPr>
      <w:bookmarkStart w:id="3288" w:name="_Toc970922"/>
      <w:bookmarkStart w:id="3289" w:name="_Toc971727"/>
      <w:bookmarkStart w:id="3290" w:name="_DTBK3133"/>
      <w:bookmarkEnd w:id="3287"/>
      <w:r w:rsidRPr="008C3825">
        <w:t>If a Party does not exercise, or delays in exercising, any of its rights under this Agreement or at Law, that failure or delay does not operate as a waiver of those rights.</w:t>
      </w:r>
      <w:bookmarkEnd w:id="3288"/>
      <w:bookmarkEnd w:id="3289"/>
    </w:p>
    <w:p w14:paraId="34627786" w14:textId="77777777" w:rsidR="004C56A7" w:rsidRPr="008C3825" w:rsidRDefault="004C56A7" w:rsidP="004C56A7">
      <w:pPr>
        <w:pStyle w:val="MELegal3"/>
      </w:pPr>
      <w:bookmarkStart w:id="3291" w:name="_Toc970923"/>
      <w:bookmarkStart w:id="3292" w:name="_Toc971728"/>
      <w:bookmarkStart w:id="3293" w:name="_DTBK3134"/>
      <w:bookmarkEnd w:id="3290"/>
      <w:r w:rsidRPr="008C3825">
        <w:t>A single or partial exercise by a Party of any of its rights under this Agreement or at Law does not prevent the further exercise of any right.</w:t>
      </w:r>
      <w:bookmarkEnd w:id="3291"/>
      <w:bookmarkEnd w:id="3292"/>
    </w:p>
    <w:p w14:paraId="409019EF" w14:textId="77777777" w:rsidR="004C56A7" w:rsidRDefault="004C56A7" w:rsidP="004C56A7">
      <w:pPr>
        <w:pStyle w:val="MELegal2"/>
      </w:pPr>
      <w:bookmarkStart w:id="3294" w:name="_Toc1644899"/>
      <w:bookmarkStart w:id="3295" w:name="_Toc1645111"/>
      <w:bookmarkStart w:id="3296" w:name="_Toc1647634"/>
      <w:bookmarkStart w:id="3297" w:name="_Toc1647848"/>
      <w:bookmarkStart w:id="3298" w:name="_Toc970924"/>
      <w:bookmarkStart w:id="3299" w:name="_Toc971729"/>
      <w:bookmarkStart w:id="3300" w:name="_Toc1143568"/>
      <w:bookmarkEnd w:id="3293"/>
      <w:r>
        <w:t>Relationship</w:t>
      </w:r>
      <w:bookmarkEnd w:id="3294"/>
      <w:bookmarkEnd w:id="3295"/>
      <w:bookmarkEnd w:id="3296"/>
      <w:bookmarkEnd w:id="3297"/>
    </w:p>
    <w:p w14:paraId="733FBFE3" w14:textId="77777777" w:rsidR="004C56A7" w:rsidRDefault="004C56A7" w:rsidP="004C56A7">
      <w:pPr>
        <w:pStyle w:val="MELegal3"/>
      </w:pPr>
      <w:r>
        <w:t xml:space="preserve">The Participant must not represent itself, and must ensure that its officers, employees, agents and subcontractors do not represent themselves as being an officer, employee, partner or agent of the Department, or as otherwise able to bind or represent the Department. </w:t>
      </w:r>
    </w:p>
    <w:p w14:paraId="6FB14E0A" w14:textId="77777777" w:rsidR="004C56A7" w:rsidRDefault="004C56A7" w:rsidP="004C56A7">
      <w:pPr>
        <w:pStyle w:val="MELegal3"/>
      </w:pPr>
      <w:r>
        <w:rPr>
          <w:iCs/>
        </w:rPr>
        <w:t xml:space="preserve">This </w:t>
      </w:r>
      <w:r>
        <w:rPr>
          <w:rFonts w:eastAsia="SimSun"/>
          <w:lang w:eastAsia="ja-JP"/>
        </w:rPr>
        <w:t>Agreement</w:t>
      </w:r>
      <w:r>
        <w:t xml:space="preserve"> does not create a relationship of employment, agency, joint venture or partnership between the Parties.</w:t>
      </w:r>
    </w:p>
    <w:p w14:paraId="000BC91A" w14:textId="77777777" w:rsidR="004C56A7" w:rsidRPr="008C3825" w:rsidRDefault="004C56A7" w:rsidP="004C56A7">
      <w:pPr>
        <w:pStyle w:val="MELegal2"/>
      </w:pPr>
      <w:bookmarkStart w:id="3301" w:name="_Toc1644900"/>
      <w:bookmarkStart w:id="3302" w:name="_Toc1645112"/>
      <w:bookmarkStart w:id="3303" w:name="_Toc1647635"/>
      <w:bookmarkStart w:id="3304" w:name="_Toc1647849"/>
      <w:bookmarkStart w:id="3305" w:name="_Ref1651417"/>
      <w:r w:rsidRPr="008C3825">
        <w:lastRenderedPageBreak/>
        <w:t>Assignment</w:t>
      </w:r>
      <w:bookmarkEnd w:id="3298"/>
      <w:bookmarkEnd w:id="3299"/>
      <w:bookmarkEnd w:id="3300"/>
      <w:bookmarkEnd w:id="3301"/>
      <w:bookmarkEnd w:id="3302"/>
      <w:bookmarkEnd w:id="3303"/>
      <w:bookmarkEnd w:id="3304"/>
      <w:bookmarkEnd w:id="3305"/>
    </w:p>
    <w:p w14:paraId="5F2E9A79" w14:textId="77777777" w:rsidR="004C56A7" w:rsidRPr="008C3825" w:rsidRDefault="004C56A7" w:rsidP="004C56A7">
      <w:pPr>
        <w:pStyle w:val="MELegal3"/>
        <w:numPr>
          <w:ilvl w:val="0"/>
          <w:numId w:val="0"/>
        </w:numPr>
        <w:ind w:left="680"/>
      </w:pPr>
      <w:bookmarkStart w:id="3306" w:name="_Toc970925"/>
      <w:bookmarkStart w:id="3307" w:name="_Toc971730"/>
      <w:bookmarkStart w:id="3308" w:name="_DTBK3135"/>
      <w:r w:rsidRPr="008C3825">
        <w:t xml:space="preserve">The Participant must not assign any of its rights, or novate any of its rights or obligations, under this Agreement without prior approval in writing from </w:t>
      </w:r>
      <w:r>
        <w:t>the Department</w:t>
      </w:r>
      <w:r w:rsidRPr="008C3825">
        <w:t>.</w:t>
      </w:r>
      <w:bookmarkEnd w:id="3306"/>
      <w:bookmarkEnd w:id="3307"/>
    </w:p>
    <w:p w14:paraId="19E8FE5C" w14:textId="77777777" w:rsidR="004C56A7" w:rsidRPr="008C3825" w:rsidRDefault="004C56A7" w:rsidP="004C56A7">
      <w:pPr>
        <w:pStyle w:val="MELegal2"/>
      </w:pPr>
      <w:bookmarkStart w:id="3309" w:name="_Toc970926"/>
      <w:bookmarkStart w:id="3310" w:name="_Toc971731"/>
      <w:bookmarkStart w:id="3311" w:name="_Toc1143569"/>
      <w:bookmarkStart w:id="3312" w:name="_Toc1644901"/>
      <w:bookmarkStart w:id="3313" w:name="_Toc1645113"/>
      <w:bookmarkStart w:id="3314" w:name="_Toc1647636"/>
      <w:bookmarkStart w:id="3315" w:name="_Toc1647850"/>
      <w:bookmarkEnd w:id="3308"/>
      <w:r w:rsidRPr="008C3825">
        <w:t>Costs</w:t>
      </w:r>
      <w:bookmarkEnd w:id="3309"/>
      <w:bookmarkEnd w:id="3310"/>
      <w:bookmarkEnd w:id="3311"/>
      <w:bookmarkEnd w:id="3312"/>
      <w:bookmarkEnd w:id="3313"/>
      <w:bookmarkEnd w:id="3314"/>
      <w:bookmarkEnd w:id="3315"/>
    </w:p>
    <w:p w14:paraId="1A72CDD7" w14:textId="77777777" w:rsidR="004C56A7" w:rsidRPr="008C3825" w:rsidRDefault="004C56A7" w:rsidP="004C56A7">
      <w:pPr>
        <w:pStyle w:val="MELegal3"/>
        <w:numPr>
          <w:ilvl w:val="0"/>
          <w:numId w:val="0"/>
        </w:numPr>
        <w:ind w:left="680"/>
      </w:pPr>
      <w:bookmarkStart w:id="3316" w:name="_Toc970927"/>
      <w:bookmarkStart w:id="3317" w:name="_Toc971732"/>
      <w:bookmarkStart w:id="3318" w:name="_DTBK3136"/>
      <w:r w:rsidRPr="008C3825">
        <w:t>Each Party must pay its own costs and expenses of negotiating, preparing and executing this Agreement.</w:t>
      </w:r>
      <w:bookmarkEnd w:id="3316"/>
      <w:bookmarkEnd w:id="3317"/>
    </w:p>
    <w:p w14:paraId="414F7058" w14:textId="77777777" w:rsidR="004C56A7" w:rsidRPr="008C3825" w:rsidRDefault="004C56A7" w:rsidP="004C56A7">
      <w:pPr>
        <w:pStyle w:val="MELegal2"/>
      </w:pPr>
      <w:bookmarkStart w:id="3319" w:name="_Toc970928"/>
      <w:bookmarkStart w:id="3320" w:name="_Toc971733"/>
      <w:bookmarkStart w:id="3321" w:name="_Toc1143570"/>
      <w:bookmarkStart w:id="3322" w:name="_Toc1644902"/>
      <w:bookmarkStart w:id="3323" w:name="_Toc1645114"/>
      <w:bookmarkStart w:id="3324" w:name="_Toc1647637"/>
      <w:bookmarkStart w:id="3325" w:name="_Toc1647851"/>
      <w:bookmarkEnd w:id="3318"/>
      <w:r w:rsidRPr="008C3825">
        <w:t>Counterparts</w:t>
      </w:r>
      <w:bookmarkEnd w:id="3319"/>
      <w:bookmarkEnd w:id="3320"/>
      <w:bookmarkEnd w:id="3321"/>
      <w:bookmarkEnd w:id="3322"/>
      <w:bookmarkEnd w:id="3323"/>
      <w:bookmarkEnd w:id="3324"/>
      <w:bookmarkEnd w:id="3325"/>
      <w:r w:rsidRPr="008C3825">
        <w:t xml:space="preserve"> </w:t>
      </w:r>
    </w:p>
    <w:p w14:paraId="1F95C580" w14:textId="04139519" w:rsidR="004C56A7" w:rsidRPr="008C3825" w:rsidRDefault="004C56A7" w:rsidP="004C56A7">
      <w:pPr>
        <w:pStyle w:val="MELegal3"/>
        <w:numPr>
          <w:ilvl w:val="0"/>
          <w:numId w:val="0"/>
        </w:numPr>
        <w:ind w:left="680"/>
      </w:pPr>
      <w:bookmarkStart w:id="3326" w:name="_Toc970929"/>
      <w:bookmarkStart w:id="3327" w:name="_Toc971734"/>
      <w:bookmarkStart w:id="3328" w:name="_DTBK3137"/>
      <w:r w:rsidRPr="008C3825">
        <w:t>This Agreement ma</w:t>
      </w:r>
      <w:r w:rsidR="000B6AD6">
        <w:t xml:space="preserve">y be executed in counterparts. </w:t>
      </w:r>
      <w:r w:rsidRPr="008C3825">
        <w:t>All executed counterparts constitute one document.</w:t>
      </w:r>
      <w:bookmarkEnd w:id="3326"/>
      <w:bookmarkEnd w:id="3327"/>
    </w:p>
    <w:p w14:paraId="4FC677B2" w14:textId="77777777" w:rsidR="004C56A7" w:rsidRPr="008C3825" w:rsidRDefault="004C56A7" w:rsidP="004C56A7">
      <w:pPr>
        <w:pStyle w:val="MELegal2"/>
      </w:pPr>
      <w:bookmarkStart w:id="3329" w:name="_Toc970930"/>
      <w:bookmarkStart w:id="3330" w:name="_Toc971735"/>
      <w:bookmarkStart w:id="3331" w:name="_Toc1143571"/>
      <w:bookmarkStart w:id="3332" w:name="_Toc1644903"/>
      <w:bookmarkStart w:id="3333" w:name="_Toc1645115"/>
      <w:bookmarkStart w:id="3334" w:name="_Toc1647638"/>
      <w:bookmarkStart w:id="3335" w:name="_Toc1647852"/>
      <w:bookmarkEnd w:id="3328"/>
      <w:r w:rsidRPr="008C3825">
        <w:t>Further acts</w:t>
      </w:r>
      <w:bookmarkEnd w:id="3329"/>
      <w:bookmarkEnd w:id="3330"/>
      <w:bookmarkEnd w:id="3331"/>
      <w:bookmarkEnd w:id="3332"/>
      <w:bookmarkEnd w:id="3333"/>
      <w:bookmarkEnd w:id="3334"/>
      <w:bookmarkEnd w:id="3335"/>
      <w:r w:rsidRPr="008C3825">
        <w:t xml:space="preserve"> </w:t>
      </w:r>
    </w:p>
    <w:p w14:paraId="0BEACA59" w14:textId="77777777" w:rsidR="004C56A7" w:rsidRPr="008C3825" w:rsidRDefault="004C56A7" w:rsidP="004C56A7">
      <w:pPr>
        <w:pStyle w:val="MELegal3"/>
        <w:numPr>
          <w:ilvl w:val="0"/>
          <w:numId w:val="0"/>
        </w:numPr>
        <w:ind w:left="680"/>
      </w:pPr>
      <w:bookmarkStart w:id="3336" w:name="_Toc970931"/>
      <w:bookmarkStart w:id="3337" w:name="_Toc971736"/>
      <w:bookmarkStart w:id="3338" w:name="_DTBK3138"/>
      <w:r>
        <w:t xml:space="preserve">The Participant </w:t>
      </w:r>
      <w:r w:rsidRPr="008C3825">
        <w:t>must do, at its own expense, everything reasonably necessary (including executing documents) to give full effect to this Agreement and any transaction contemplated by it.</w:t>
      </w:r>
      <w:bookmarkEnd w:id="3336"/>
      <w:bookmarkEnd w:id="3337"/>
    </w:p>
    <w:bookmarkEnd w:id="3338"/>
    <w:p w14:paraId="49617446" w14:textId="77777777" w:rsidR="004C56A7" w:rsidRPr="00C1007C" w:rsidRDefault="004C56A7" w:rsidP="004C56A7"/>
    <w:p w14:paraId="3AB68742" w14:textId="77777777" w:rsidR="004C56A7" w:rsidRDefault="004C56A7" w:rsidP="004C56A7">
      <w:pPr>
        <w:pStyle w:val="ScheduleL1"/>
      </w:pPr>
      <w:bookmarkStart w:id="3339" w:name="_bkAgreedCorp"/>
      <w:bookmarkStart w:id="3340" w:name="_DTBK2418"/>
      <w:bookmarkEnd w:id="3339"/>
      <w:r>
        <w:br w:type="page"/>
      </w:r>
      <w:r>
        <w:lastRenderedPageBreak/>
        <w:t xml:space="preserve"> </w:t>
      </w:r>
      <w:bookmarkStart w:id="3341" w:name="_Toc970932"/>
      <w:bookmarkStart w:id="3342" w:name="_Toc971737"/>
      <w:bookmarkStart w:id="3343" w:name="_Ref1023843"/>
      <w:bookmarkStart w:id="3344" w:name="_Ref1042835"/>
      <w:bookmarkStart w:id="3345" w:name="_Ref1043299"/>
      <w:bookmarkStart w:id="3346" w:name="_Ref1043346"/>
      <w:bookmarkStart w:id="3347" w:name="_Ref1121151"/>
      <w:bookmarkStart w:id="3348" w:name="_Ref1123068"/>
      <w:bookmarkStart w:id="3349" w:name="_Ref1123137"/>
      <w:bookmarkStart w:id="3350" w:name="_Ref1124617"/>
      <w:bookmarkStart w:id="3351" w:name="_Ref1124889"/>
      <w:bookmarkStart w:id="3352" w:name="_Ref1125207"/>
      <w:bookmarkStart w:id="3353" w:name="_Ref1132136"/>
      <w:bookmarkStart w:id="3354" w:name="_Ref1132431"/>
      <w:bookmarkStart w:id="3355" w:name="_Ref1132658"/>
      <w:bookmarkStart w:id="3356" w:name="_Ref1132876"/>
      <w:bookmarkStart w:id="3357" w:name="_Ref1133391"/>
      <w:bookmarkStart w:id="3358" w:name="_Ref1133596"/>
      <w:bookmarkStart w:id="3359" w:name="_Ref1139563"/>
      <w:bookmarkStart w:id="3360" w:name="_Ref1141064"/>
      <w:bookmarkStart w:id="3361" w:name="_Ref1141121"/>
      <w:bookmarkStart w:id="3362" w:name="_Ref1141200"/>
      <w:bookmarkStart w:id="3363" w:name="_Toc1143572"/>
      <w:bookmarkStart w:id="3364" w:name="_Ref1382043"/>
      <w:bookmarkStart w:id="3365" w:name="_Ref1384618"/>
      <w:bookmarkStart w:id="3366" w:name="_Ref1384630"/>
      <w:bookmarkStart w:id="3367" w:name="_Ref1384666"/>
      <w:bookmarkStart w:id="3368" w:name="_Ref1386966"/>
      <w:bookmarkStart w:id="3369" w:name="_Ref1392342"/>
      <w:bookmarkStart w:id="3370" w:name="_Ref1392408"/>
      <w:bookmarkStart w:id="3371" w:name="_Ref1392748"/>
      <w:bookmarkStart w:id="3372" w:name="_Ref1392775"/>
      <w:bookmarkStart w:id="3373" w:name="_Ref1392823"/>
      <w:bookmarkStart w:id="3374" w:name="_Ref1392849"/>
      <w:bookmarkStart w:id="3375" w:name="_Ref1392865"/>
      <w:bookmarkStart w:id="3376" w:name="_Ref1392878"/>
      <w:bookmarkStart w:id="3377" w:name="_Ref1392886"/>
      <w:bookmarkStart w:id="3378" w:name="_Ref1392894"/>
      <w:bookmarkStart w:id="3379" w:name="_Ref1555971"/>
      <w:bookmarkStart w:id="3380" w:name="_Ref1556173"/>
      <w:bookmarkStart w:id="3381" w:name="_Ref1567221"/>
      <w:bookmarkStart w:id="3382" w:name="_Ref1579821"/>
      <w:bookmarkStart w:id="3383" w:name="_Ref1579897"/>
      <w:bookmarkStart w:id="3384" w:name="_Toc1644904"/>
      <w:bookmarkStart w:id="3385" w:name="_Toc1645116"/>
      <w:bookmarkStart w:id="3386" w:name="_Toc1646756"/>
      <w:bookmarkStart w:id="3387" w:name="_Toc1647639"/>
      <w:bookmarkStart w:id="3388" w:name="_Toc1647853"/>
      <w:bookmarkStart w:id="3389" w:name="_Ref2616213"/>
      <w:bookmarkStart w:id="3390" w:name="_Ref2616713"/>
      <w:bookmarkStart w:id="3391" w:name="_Ref2938890"/>
      <w:bookmarkStart w:id="3392" w:name="_Ref4662305"/>
      <w:bookmarkStart w:id="3393" w:name="_Toc4592557"/>
      <w:bookmarkStart w:id="3394" w:name="_Ref23246578"/>
      <w:bookmarkStart w:id="3395" w:name="_Ref24959737"/>
      <w:bookmarkStart w:id="3396" w:name="_Ref24959997"/>
      <w:bookmarkStart w:id="3397" w:name="_Ref25165054"/>
      <w:bookmarkStart w:id="3398" w:name="_Ref25611703"/>
      <w:bookmarkStart w:id="3399" w:name="_Toc25675421"/>
      <w:bookmarkStart w:id="3400" w:name="_Toc25739531"/>
      <w:r>
        <w:t>– Agreement Details</w:t>
      </w:r>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p>
    <w:p w14:paraId="076FC30D" w14:textId="77777777" w:rsidR="00A50EE2" w:rsidRPr="00BA451A" w:rsidRDefault="00A50EE2" w:rsidP="00BA451A">
      <w:pPr>
        <w:pBdr>
          <w:top w:val="single" w:sz="4" w:space="1" w:color="auto"/>
          <w:left w:val="single" w:sz="4" w:space="4" w:color="auto"/>
          <w:bottom w:val="single" w:sz="4" w:space="1" w:color="auto"/>
          <w:right w:val="single" w:sz="4" w:space="4" w:color="auto"/>
        </w:pBdr>
        <w:shd w:val="clear" w:color="auto" w:fill="D9D9D9" w:themeFill="background1" w:themeFillShade="D9"/>
        <w:rPr>
          <w:b/>
        </w:rPr>
      </w:pPr>
      <w:bookmarkStart w:id="3401" w:name="Item_A"/>
      <w:bookmarkStart w:id="3402" w:name="_DTBK3139"/>
      <w:bookmarkEnd w:id="3340"/>
      <w:bookmarkEnd w:id="3401"/>
      <w:r w:rsidRPr="00BA451A">
        <w:rPr>
          <w:b/>
        </w:rPr>
        <w:t>Note to Applicants: This Schedule 1 will be further developed for each successful applicant in light of that applicant's grant application and the Guidelines.</w:t>
      </w:r>
    </w:p>
    <w:p w14:paraId="659A758E" w14:textId="77777777" w:rsidR="004C56A7" w:rsidRPr="004E505E" w:rsidRDefault="004C56A7" w:rsidP="004C56A7">
      <w:pPr>
        <w:pStyle w:val="ScheduleL2"/>
      </w:pPr>
      <w:r>
        <w:t xml:space="preserve">General </w:t>
      </w:r>
    </w:p>
    <w:p w14:paraId="719CAC63" w14:textId="77777777" w:rsidR="004C56A7" w:rsidRDefault="004C56A7" w:rsidP="004C56A7">
      <w:pPr>
        <w:pStyle w:val="ScheduleL3"/>
      </w:pPr>
      <w:bookmarkStart w:id="3403" w:name="_Ref1558549"/>
      <w:bookmarkStart w:id="3404" w:name="_DTBK3140"/>
      <w:bookmarkEnd w:id="3402"/>
      <w:r>
        <w:t>Program Objectives</w:t>
      </w:r>
      <w:bookmarkEnd w:id="3403"/>
    </w:p>
    <w:p w14:paraId="228E5012" w14:textId="77777777" w:rsidR="00A50EE2" w:rsidRDefault="00BD6913" w:rsidP="00D30D62">
      <w:pPr>
        <w:pStyle w:val="ScheduleL4"/>
      </w:pPr>
      <w:bookmarkStart w:id="3405" w:name="_Ref892705"/>
      <w:bookmarkStart w:id="3406" w:name="_DTBK3141"/>
      <w:bookmarkEnd w:id="3404"/>
      <w:r>
        <w:t>I</w:t>
      </w:r>
      <w:r w:rsidR="00A50EE2">
        <w:t xml:space="preserve">ncreased </w:t>
      </w:r>
      <w:r>
        <w:t xml:space="preserve">the </w:t>
      </w:r>
      <w:r w:rsidR="00A50EE2">
        <w:t xml:space="preserve">supply of emergency and crisis accommodation </w:t>
      </w:r>
      <w:r w:rsidR="002E1B4C">
        <w:t xml:space="preserve">to provide additional safe places </w:t>
      </w:r>
      <w:r w:rsidR="00A50EE2">
        <w:t xml:space="preserve">for women and children experiencing domestic and family violence. </w:t>
      </w:r>
      <w:r w:rsidR="00894E80">
        <w:t xml:space="preserve">It could also fund renovations and repurposing of buildings, where it creates new emergency accommodation. </w:t>
      </w:r>
    </w:p>
    <w:p w14:paraId="48A290FD" w14:textId="77777777" w:rsidR="001B5A37" w:rsidRDefault="00A50EE2" w:rsidP="00D30D62">
      <w:pPr>
        <w:pStyle w:val="ScheduleL4"/>
      </w:pPr>
      <w:r>
        <w:t xml:space="preserve">In relation to those women and children experiencing domestic and family violence, increase the proportion of women and children housed in a safe place due to the provision of additional emergency accommodation. </w:t>
      </w:r>
    </w:p>
    <w:p w14:paraId="1FA11A92" w14:textId="77777777" w:rsidR="004C56A7" w:rsidRDefault="004C56A7" w:rsidP="004C56A7">
      <w:pPr>
        <w:pStyle w:val="ScheduleL3"/>
      </w:pPr>
      <w:bookmarkStart w:id="3407" w:name="_Ref888674"/>
      <w:bookmarkStart w:id="3408" w:name="_DTBK3147"/>
      <w:bookmarkEnd w:id="3405"/>
      <w:bookmarkEnd w:id="3406"/>
      <w:r>
        <w:t>Aim of the Project</w:t>
      </w:r>
      <w:bookmarkEnd w:id="3407"/>
    </w:p>
    <w:p w14:paraId="028512A8" w14:textId="77777777" w:rsidR="009C7F21" w:rsidRDefault="00092C0A" w:rsidP="0092096A">
      <w:pPr>
        <w:pStyle w:val="ScheduleL4"/>
        <w:numPr>
          <w:ilvl w:val="0"/>
          <w:numId w:val="0"/>
        </w:numPr>
        <w:ind w:left="680"/>
      </w:pPr>
      <w:bookmarkStart w:id="3409" w:name="_DTBK2419"/>
      <w:bookmarkEnd w:id="3408"/>
      <w:r>
        <w:t xml:space="preserve">To deliver the Program Objectives through </w:t>
      </w:r>
      <w:r w:rsidR="006708DA">
        <w:t>by delivering new</w:t>
      </w:r>
      <w:r w:rsidR="007A2838">
        <w:t> </w:t>
      </w:r>
      <w:r w:rsidR="007A2838" w:rsidRPr="00B46BFA">
        <w:t>additional emergency accommodation</w:t>
      </w:r>
      <w:r w:rsidR="0092096A">
        <w:t>.</w:t>
      </w:r>
    </w:p>
    <w:p w14:paraId="462972AD" w14:textId="77777777" w:rsidR="00092C0A" w:rsidRDefault="00092C0A" w:rsidP="00D30D62">
      <w:pPr>
        <w:pStyle w:val="ScheduleL4"/>
        <w:numPr>
          <w:ilvl w:val="0"/>
          <w:numId w:val="0"/>
        </w:numPr>
        <w:ind w:left="680"/>
      </w:pPr>
      <w:r>
        <w:t xml:space="preserve">These dwellings must be </w:t>
      </w:r>
      <w:r w:rsidR="00A50EE2">
        <w:t xml:space="preserve">made available, during the Designated Use Period, </w:t>
      </w:r>
      <w:r w:rsidR="006708DA">
        <w:t xml:space="preserve">as emergency accommodation to provide additional safe places </w:t>
      </w:r>
      <w:r w:rsidR="00A50EE2">
        <w:t>to women and children experiencing domestic and family violence</w:t>
      </w:r>
      <w:r>
        <w:t>.</w:t>
      </w:r>
      <w:r w:rsidR="0092096A">
        <w:t xml:space="preserve"> </w:t>
      </w:r>
    </w:p>
    <w:p w14:paraId="3F2120CE" w14:textId="77777777" w:rsidR="004C56A7" w:rsidRPr="00340AD1" w:rsidRDefault="004C56A7" w:rsidP="004C56A7">
      <w:pPr>
        <w:pStyle w:val="ScheduleL3"/>
      </w:pPr>
      <w:bookmarkStart w:id="3410" w:name="_Ref1558706"/>
      <w:r w:rsidRPr="00340AD1">
        <w:t>Guidelines</w:t>
      </w:r>
      <w:bookmarkEnd w:id="3410"/>
      <w:r w:rsidRPr="00340AD1">
        <w:t xml:space="preserve"> </w:t>
      </w:r>
    </w:p>
    <w:p w14:paraId="74F45407" w14:textId="77777777" w:rsidR="004C56A7" w:rsidRPr="0036474A" w:rsidRDefault="007A2838">
      <w:pPr>
        <w:ind w:left="680"/>
      </w:pPr>
      <w:r>
        <w:t>Safe Places Emergency Accommodation Grant Opportunity Guidelines</w:t>
      </w:r>
      <w:r w:rsidR="00BE1197">
        <w:t>.</w:t>
      </w:r>
    </w:p>
    <w:p w14:paraId="5C487E89" w14:textId="77777777" w:rsidR="004C56A7" w:rsidRDefault="004C56A7" w:rsidP="004C56A7">
      <w:pPr>
        <w:pStyle w:val="ScheduleL2"/>
      </w:pPr>
      <w:bookmarkStart w:id="3411" w:name="Item_B"/>
      <w:bookmarkStart w:id="3412" w:name="_DTBK2422"/>
      <w:bookmarkEnd w:id="3409"/>
      <w:r>
        <w:t xml:space="preserve">Project </w:t>
      </w:r>
    </w:p>
    <w:p w14:paraId="642B407C" w14:textId="77777777" w:rsidR="004C56A7" w:rsidRDefault="004C56A7" w:rsidP="004C56A7">
      <w:pPr>
        <w:pStyle w:val="ScheduleL3"/>
      </w:pPr>
      <w:bookmarkStart w:id="3413" w:name="_Ref1558536"/>
      <w:r>
        <w:t>Project description</w:t>
      </w:r>
      <w:bookmarkEnd w:id="3413"/>
      <w:r>
        <w:t xml:space="preserve"> </w:t>
      </w:r>
    </w:p>
    <w:p w14:paraId="6A55B268" w14:textId="77777777" w:rsidR="00A50EE2" w:rsidRDefault="00A50EE2" w:rsidP="00BA451A">
      <w:pPr>
        <w:pBdr>
          <w:top w:val="single" w:sz="4" w:space="1" w:color="auto"/>
          <w:left w:val="single" w:sz="4" w:space="4" w:color="auto"/>
          <w:bottom w:val="single" w:sz="4" w:space="1" w:color="auto"/>
          <w:right w:val="single" w:sz="4" w:space="4" w:color="auto"/>
        </w:pBdr>
        <w:shd w:val="clear" w:color="auto" w:fill="D9D9D9" w:themeFill="background1" w:themeFillShade="D9"/>
        <w:rPr>
          <w:b/>
        </w:rPr>
      </w:pPr>
      <w:r w:rsidRPr="00BA451A">
        <w:rPr>
          <w:b/>
        </w:rPr>
        <w:t>Note to Applicants: This Item 2 will be developed in light of each successful applicant's grant application in light of requirements set out in the Guidelines.</w:t>
      </w:r>
    </w:p>
    <w:p w14:paraId="74AA260E" w14:textId="77777777" w:rsidR="0021634F" w:rsidRPr="00BA451A" w:rsidRDefault="007E7C5B" w:rsidP="00BA451A">
      <w:pPr>
        <w:pBdr>
          <w:top w:val="single" w:sz="4" w:space="1" w:color="auto"/>
          <w:left w:val="single" w:sz="4" w:space="4" w:color="auto"/>
          <w:bottom w:val="single" w:sz="4" w:space="1" w:color="auto"/>
          <w:right w:val="single" w:sz="4" w:space="4" w:color="auto"/>
        </w:pBdr>
        <w:shd w:val="clear" w:color="auto" w:fill="D9D9D9" w:themeFill="background1" w:themeFillShade="D9"/>
        <w:rPr>
          <w:b/>
        </w:rPr>
      </w:pPr>
      <w:r>
        <w:rPr>
          <w:b/>
        </w:rPr>
        <w:t>Applicants should note that t</w:t>
      </w:r>
      <w:r w:rsidR="0021634F">
        <w:rPr>
          <w:b/>
        </w:rPr>
        <w:t xml:space="preserve">he dwellings will </w:t>
      </w:r>
      <w:r>
        <w:rPr>
          <w:b/>
        </w:rPr>
        <w:t xml:space="preserve">be required to meet minimum requirements under the Livable Housing Design Guidelines (silver level) published by Livable Housing Australia from time to time (see </w:t>
      </w:r>
      <w:r w:rsidRPr="007E7C5B">
        <w:rPr>
          <w:b/>
        </w:rPr>
        <w:t>http://www.livablehousingaustralia.org.au/</w:t>
      </w:r>
      <w:r>
        <w:rPr>
          <w:b/>
        </w:rPr>
        <w:t xml:space="preserve">). </w:t>
      </w:r>
    </w:p>
    <w:p w14:paraId="3E82E4F7" w14:textId="77777777" w:rsidR="004C56A7" w:rsidRDefault="004C56A7" w:rsidP="004C56A7">
      <w:pPr>
        <w:pStyle w:val="ScheduleL3"/>
      </w:pPr>
      <w:bookmarkStart w:id="3414" w:name="_Ref1558433"/>
      <w:r>
        <w:t>Works</w:t>
      </w:r>
      <w:bookmarkEnd w:id="3414"/>
      <w:r>
        <w:t xml:space="preserve"> </w:t>
      </w:r>
    </w:p>
    <w:p w14:paraId="3E96B790" w14:textId="71FF8164" w:rsidR="00EC4B35" w:rsidRDefault="00EC4B35" w:rsidP="00D30D62">
      <w:pPr>
        <w:ind w:left="680"/>
      </w:pPr>
      <w:r>
        <w:t xml:space="preserve">The </w:t>
      </w:r>
      <w:r w:rsidR="00BE1197">
        <w:t xml:space="preserve">Works </w:t>
      </w:r>
      <w:r>
        <w:t xml:space="preserve">required to carry out the Project in accordance with the </w:t>
      </w:r>
      <w:r w:rsidRPr="001164AB">
        <w:t>Project Plan</w:t>
      </w:r>
      <w:r>
        <w:t xml:space="preserve"> and otherwise comply with the requirements of this Agreement, including (without limitation)</w:t>
      </w:r>
      <w:r w:rsidDel="00EC4B35">
        <w:t xml:space="preserve"> </w:t>
      </w:r>
      <w:r>
        <w:t xml:space="preserve">the </w:t>
      </w:r>
      <w:r w:rsidRPr="001164AB">
        <w:t xml:space="preserve">design, construction, modification, expansion, refurbishment or fit-out (as the case may be) </w:t>
      </w:r>
      <w:r>
        <w:t>of dwellings on the Property.</w:t>
      </w:r>
    </w:p>
    <w:p w14:paraId="370CF55E" w14:textId="77777777" w:rsidR="004C56A7" w:rsidRPr="000204A4" w:rsidRDefault="004C56A7" w:rsidP="004C56A7">
      <w:pPr>
        <w:pStyle w:val="ScheduleL3"/>
        <w:rPr>
          <w:b w:val="0"/>
        </w:rPr>
      </w:pPr>
      <w:bookmarkStart w:id="3415" w:name="_Ref1557544"/>
      <w:bookmarkStart w:id="3416" w:name="_Ref4581751"/>
      <w:r w:rsidRPr="000204A4">
        <w:rPr>
          <w:b w:val="0"/>
        </w:rPr>
        <w:t>Property</w:t>
      </w:r>
      <w:bookmarkEnd w:id="3415"/>
      <w:bookmarkEnd w:id="3416"/>
      <w:r w:rsidRPr="000204A4">
        <w:rPr>
          <w:b w:val="0"/>
        </w:rPr>
        <w:t xml:space="preserve"> </w:t>
      </w:r>
    </w:p>
    <w:p w14:paraId="072DD9C3" w14:textId="5B0C863E" w:rsidR="00E71573" w:rsidRDefault="00D40D76" w:rsidP="002965E3">
      <w:pPr>
        <w:ind w:left="680"/>
      </w:pPr>
      <w:r>
        <w:t>The Participant must</w:t>
      </w:r>
      <w:r w:rsidRPr="002965E3">
        <w:t xml:space="preserve"> </w:t>
      </w:r>
      <w:r w:rsidR="004C56A7" w:rsidRPr="002965E3">
        <w:t xml:space="preserve">acquire </w:t>
      </w:r>
      <w:r w:rsidR="008E675D">
        <w:t>suitable</w:t>
      </w:r>
      <w:r w:rsidR="00D51DC4">
        <w:t xml:space="preserve"> </w:t>
      </w:r>
      <w:r w:rsidR="00654CC5">
        <w:t xml:space="preserve">real </w:t>
      </w:r>
      <w:r w:rsidR="00D51DC4">
        <w:t>property</w:t>
      </w:r>
      <w:r w:rsidR="00D51DC4" w:rsidRPr="002965E3">
        <w:t xml:space="preserve"> </w:t>
      </w:r>
      <w:r w:rsidR="00654CC5">
        <w:t>(in accordance with the requirement</w:t>
      </w:r>
      <w:r w:rsidR="00EE28ED">
        <w:t>s</w:t>
      </w:r>
      <w:r w:rsidR="00654CC5">
        <w:t xml:space="preserve"> of this Agreement) </w:t>
      </w:r>
      <w:r w:rsidR="004C56A7" w:rsidRPr="002965E3">
        <w:t>for development</w:t>
      </w:r>
      <w:r>
        <w:t xml:space="preserve"> in</w:t>
      </w:r>
      <w:r w:rsidR="001164AB">
        <w:t xml:space="preserve"> accordance with clause </w:t>
      </w:r>
      <w:r w:rsidR="001164AB">
        <w:fldChar w:fldCharType="begin"/>
      </w:r>
      <w:r w:rsidR="001164AB">
        <w:instrText xml:space="preserve"> REF _Ref4581722 \r \h </w:instrText>
      </w:r>
      <w:r w:rsidR="001164AB">
        <w:fldChar w:fldCharType="separate"/>
      </w:r>
      <w:r w:rsidR="007E5C1F">
        <w:t>7</w:t>
      </w:r>
      <w:r w:rsidR="001164AB">
        <w:fldChar w:fldCharType="end"/>
      </w:r>
      <w:r w:rsidR="002965E3">
        <w:t xml:space="preserve"> of th</w:t>
      </w:r>
      <w:r w:rsidR="00D51DC4">
        <w:t>is</w:t>
      </w:r>
      <w:r>
        <w:t xml:space="preserve"> Agreement</w:t>
      </w:r>
      <w:r w:rsidR="004C56A7" w:rsidRPr="002965E3">
        <w:t>.</w:t>
      </w:r>
    </w:p>
    <w:p w14:paraId="0507D3AD" w14:textId="77777777" w:rsidR="004C56A7" w:rsidRDefault="00A50EE2" w:rsidP="004C56A7">
      <w:pPr>
        <w:pStyle w:val="ScheduleL3"/>
      </w:pPr>
      <w:bookmarkStart w:id="3417" w:name="_Ref1558526"/>
      <w:bookmarkStart w:id="3418" w:name="Item_C"/>
      <w:bookmarkStart w:id="3419" w:name="_Ref1380151"/>
      <w:bookmarkEnd w:id="3411"/>
      <w:bookmarkEnd w:id="3412"/>
      <w:r>
        <w:t>P</w:t>
      </w:r>
      <w:r w:rsidR="004C56A7">
        <w:t>roject Documents</w:t>
      </w:r>
      <w:bookmarkEnd w:id="3417"/>
      <w:r w:rsidR="004C56A7">
        <w:t xml:space="preserve"> </w:t>
      </w:r>
    </w:p>
    <w:p w14:paraId="1850526A" w14:textId="77777777" w:rsidR="004C56A7" w:rsidRDefault="004C56A7" w:rsidP="00E56360">
      <w:pPr>
        <w:ind w:left="680"/>
      </w:pPr>
      <w:bookmarkStart w:id="3420" w:name="_Ref1578676"/>
      <w:r>
        <w:t>The Participant must provide the Department with the following Project Documents</w:t>
      </w:r>
      <w:r w:rsidR="006708DA">
        <w:t xml:space="preserve"> where relevant</w:t>
      </w:r>
      <w:r>
        <w:t>:</w:t>
      </w:r>
      <w:bookmarkEnd w:id="3420"/>
    </w:p>
    <w:p w14:paraId="5C7679AF" w14:textId="77777777" w:rsidR="004C56A7" w:rsidRDefault="004C56A7" w:rsidP="005F0186">
      <w:pPr>
        <w:pStyle w:val="ScheduleL4"/>
      </w:pPr>
      <w:r>
        <w:t>drawings and specifications for the Works which contain sufficient details and definition to enable a competent builder to construct the Works without further determination as to form, quality or quantity;</w:t>
      </w:r>
    </w:p>
    <w:p w14:paraId="48270BDC" w14:textId="77777777" w:rsidR="004C56A7" w:rsidRDefault="004C56A7" w:rsidP="005F0186">
      <w:pPr>
        <w:pStyle w:val="ScheduleL4"/>
      </w:pPr>
      <w:r>
        <w:t>a site plan including ingress and egress arrangements for pedestrians and motor vehicles;</w:t>
      </w:r>
    </w:p>
    <w:p w14:paraId="1CFED63C" w14:textId="77777777" w:rsidR="004C56A7" w:rsidRDefault="004C56A7" w:rsidP="005F0186">
      <w:pPr>
        <w:pStyle w:val="ScheduleL4"/>
      </w:pPr>
      <w:r>
        <w:lastRenderedPageBreak/>
        <w:t xml:space="preserve">development </w:t>
      </w:r>
      <w:r w:rsidR="00D51DC4">
        <w:t>A</w:t>
      </w:r>
      <w:r>
        <w:t>pproval;</w:t>
      </w:r>
    </w:p>
    <w:p w14:paraId="776D7111" w14:textId="77777777" w:rsidR="004C56A7" w:rsidRDefault="004C56A7" w:rsidP="005F0186">
      <w:pPr>
        <w:pStyle w:val="ScheduleL4"/>
      </w:pPr>
      <w:r>
        <w:t>land owner approval;</w:t>
      </w:r>
    </w:p>
    <w:p w14:paraId="3C979F00" w14:textId="77777777" w:rsidR="004C56A7" w:rsidRDefault="004C56A7" w:rsidP="005F0186">
      <w:pPr>
        <w:pStyle w:val="ScheduleL4"/>
      </w:pPr>
      <w:r>
        <w:t>design brief;</w:t>
      </w:r>
    </w:p>
    <w:p w14:paraId="1FBB865D" w14:textId="77777777" w:rsidR="004C56A7" w:rsidRDefault="004C56A7" w:rsidP="005F0186">
      <w:pPr>
        <w:pStyle w:val="ScheduleL4"/>
      </w:pPr>
      <w:r>
        <w:t>design specifications;</w:t>
      </w:r>
    </w:p>
    <w:p w14:paraId="781E5C92" w14:textId="77777777" w:rsidR="004C56A7" w:rsidRDefault="004C56A7" w:rsidP="005F0186">
      <w:pPr>
        <w:pStyle w:val="ScheduleL4"/>
      </w:pPr>
      <w:r>
        <w:t>design drawings;</w:t>
      </w:r>
    </w:p>
    <w:p w14:paraId="3FD2557C" w14:textId="77777777" w:rsidR="004C56A7" w:rsidRDefault="004C56A7" w:rsidP="005F0186">
      <w:pPr>
        <w:pStyle w:val="ScheduleL4"/>
      </w:pPr>
      <w:r>
        <w:t>equipment specifications and suppliers;</w:t>
      </w:r>
    </w:p>
    <w:p w14:paraId="0326470C" w14:textId="77777777" w:rsidR="004C56A7" w:rsidRDefault="004C56A7" w:rsidP="005F0186">
      <w:pPr>
        <w:pStyle w:val="ScheduleL4"/>
      </w:pPr>
      <w:bookmarkStart w:id="3421" w:name="_Ref1578662"/>
      <w:r>
        <w:t>list of proposed head contractors to be invited to tender;</w:t>
      </w:r>
      <w:bookmarkEnd w:id="3421"/>
    </w:p>
    <w:p w14:paraId="6E805865" w14:textId="77777777" w:rsidR="004C56A7" w:rsidRDefault="004C56A7" w:rsidP="005F0186">
      <w:pPr>
        <w:pStyle w:val="ScheduleL4"/>
      </w:pPr>
      <w:bookmarkStart w:id="3422" w:name="_Ref1578669"/>
      <w:r>
        <w:t>tender acceptance report;</w:t>
      </w:r>
      <w:bookmarkEnd w:id="3422"/>
    </w:p>
    <w:p w14:paraId="4CCC0E02" w14:textId="77777777" w:rsidR="004C56A7" w:rsidRDefault="004C56A7" w:rsidP="005F0186">
      <w:pPr>
        <w:pStyle w:val="ScheduleL4"/>
      </w:pPr>
      <w:bookmarkStart w:id="3423" w:name="_Ref1578388"/>
      <w:r>
        <w:t>certification of equipment delivered to site and commissioned;</w:t>
      </w:r>
      <w:bookmarkEnd w:id="3423"/>
    </w:p>
    <w:p w14:paraId="4B42421C" w14:textId="77777777" w:rsidR="004C56A7" w:rsidRDefault="004C56A7" w:rsidP="005F0186">
      <w:pPr>
        <w:pStyle w:val="ScheduleL4"/>
      </w:pPr>
      <w:bookmarkStart w:id="3424" w:name="_Ref1578402"/>
      <w:r>
        <w:t>accreditation (as required) for training offered; and</w:t>
      </w:r>
      <w:bookmarkEnd w:id="3424"/>
    </w:p>
    <w:p w14:paraId="47EF0EC7" w14:textId="7482A5F3" w:rsidR="004C56A7" w:rsidRDefault="004C56A7" w:rsidP="005F0186">
      <w:pPr>
        <w:pStyle w:val="ScheduleL4"/>
      </w:pPr>
      <w:bookmarkStart w:id="3425" w:name="_Ref1578366"/>
      <w:r>
        <w:t>evidence of certification as required by clause </w:t>
      </w:r>
      <w:r>
        <w:fldChar w:fldCharType="begin"/>
      </w:r>
      <w:r>
        <w:instrText xml:space="preserve"> REF _Ref886915 \w \h </w:instrText>
      </w:r>
      <w:r w:rsidR="005F0186">
        <w:instrText xml:space="preserve"> \* MERGEFORMAT </w:instrText>
      </w:r>
      <w:r>
        <w:fldChar w:fldCharType="separate"/>
      </w:r>
      <w:r w:rsidR="007E5C1F">
        <w:t>4.8(a)(iv)</w:t>
      </w:r>
      <w:r>
        <w:fldChar w:fldCharType="end"/>
      </w:r>
      <w:r w:rsidR="00AF7A55">
        <w:t xml:space="preserve"> of this Agreement</w:t>
      </w:r>
      <w:r>
        <w:t>.</w:t>
      </w:r>
      <w:bookmarkEnd w:id="3425"/>
    </w:p>
    <w:p w14:paraId="3916C3A2" w14:textId="77777777" w:rsidR="004C56A7" w:rsidRDefault="00BD6913" w:rsidP="004C56A7">
      <w:pPr>
        <w:pStyle w:val="ScheduleL3"/>
      </w:pPr>
      <w:bookmarkStart w:id="3426" w:name="_Ref1559123"/>
      <w:r>
        <w:t>C</w:t>
      </w:r>
      <w:r w:rsidR="004C56A7" w:rsidRPr="004350F6">
        <w:t>ontractors</w:t>
      </w:r>
      <w:bookmarkEnd w:id="3426"/>
    </w:p>
    <w:p w14:paraId="395BE170" w14:textId="77777777" w:rsidR="008E675D" w:rsidRDefault="00984E8B" w:rsidP="007B3804">
      <w:pPr>
        <w:ind w:left="680"/>
      </w:pPr>
      <w:r>
        <w:t>[</w:t>
      </w:r>
      <w:r w:rsidRPr="00E15384">
        <w:rPr>
          <w:b/>
          <w:i/>
          <w:highlight w:val="lightGray"/>
        </w:rPr>
        <w:t>insert</w:t>
      </w:r>
      <w:r>
        <w:t xml:space="preserve">] </w:t>
      </w:r>
    </w:p>
    <w:p w14:paraId="14E45963" w14:textId="77777777" w:rsidR="00984E8B" w:rsidRDefault="00984E8B" w:rsidP="00984E8B">
      <w:pPr>
        <w:pStyle w:val="ScheduleL3"/>
        <w:rPr>
          <w:szCs w:val="20"/>
        </w:rPr>
      </w:pPr>
      <w:bookmarkStart w:id="3427" w:name="_Ref23252992"/>
      <w:r>
        <w:rPr>
          <w:szCs w:val="20"/>
        </w:rPr>
        <w:t>Specialist Service Providers</w:t>
      </w:r>
      <w:bookmarkEnd w:id="3427"/>
    </w:p>
    <w:p w14:paraId="1745DA53" w14:textId="77777777" w:rsidR="00984E8B" w:rsidRDefault="00984E8B" w:rsidP="00BA451A">
      <w:pPr>
        <w:ind w:left="680"/>
      </w:pPr>
      <w:r>
        <w:t>[</w:t>
      </w:r>
      <w:r w:rsidRPr="00E15384">
        <w:rPr>
          <w:b/>
          <w:i/>
          <w:highlight w:val="lightGray"/>
        </w:rPr>
        <w:t>insert</w:t>
      </w:r>
      <w:r>
        <w:t>]</w:t>
      </w:r>
    </w:p>
    <w:p w14:paraId="6DD54DD5" w14:textId="77777777" w:rsidR="00165ADC" w:rsidRPr="004E505E" w:rsidRDefault="00165ADC" w:rsidP="00165ADC">
      <w:pPr>
        <w:pStyle w:val="ScheduleL2"/>
      </w:pPr>
      <w:bookmarkStart w:id="3428" w:name="_Ref4675816"/>
      <w:bookmarkStart w:id="3429" w:name="_Ref1559052"/>
      <w:bookmarkStart w:id="3430" w:name="_Ref890849"/>
      <w:bookmarkStart w:id="3431" w:name="_DTBK2424"/>
      <w:bookmarkEnd w:id="3418"/>
      <w:bookmarkEnd w:id="3419"/>
      <w:r>
        <w:t>Project time frames</w:t>
      </w:r>
      <w:bookmarkEnd w:id="3428"/>
      <w:bookmarkEnd w:id="3429"/>
    </w:p>
    <w:p w14:paraId="2B17E09D" w14:textId="77777777" w:rsidR="00165ADC" w:rsidRPr="002965E3" w:rsidRDefault="00165ADC" w:rsidP="00165ADC">
      <w:pPr>
        <w:pStyle w:val="ScheduleL3"/>
      </w:pPr>
      <w:bookmarkStart w:id="3432" w:name="_Ref891477"/>
      <w:bookmarkStart w:id="3433" w:name="_DTBK3160"/>
      <w:r w:rsidRPr="002965E3">
        <w:t>Commencement of the Works</w:t>
      </w:r>
      <w:bookmarkEnd w:id="3432"/>
    </w:p>
    <w:p w14:paraId="4E10A0CE" w14:textId="24609173" w:rsidR="00165ADC" w:rsidRDefault="00165ADC" w:rsidP="00165ADC">
      <w:pPr>
        <w:ind w:left="680"/>
      </w:pPr>
      <w:bookmarkStart w:id="3434" w:name="_DTBK2531"/>
      <w:bookmarkEnd w:id="3433"/>
      <w:r w:rsidRPr="002965E3">
        <w:t xml:space="preserve">The Participant must commence the Works </w:t>
      </w:r>
      <w:r w:rsidR="00654CC5">
        <w:t xml:space="preserve">on or before </w:t>
      </w:r>
      <w:r w:rsidR="00A50EE2">
        <w:t>[</w:t>
      </w:r>
      <w:r w:rsidR="007E7C5B">
        <w:t>insert date</w:t>
      </w:r>
      <w:r w:rsidR="00A50EE2">
        <w:t>]</w:t>
      </w:r>
      <w:r>
        <w:t>.</w:t>
      </w:r>
    </w:p>
    <w:p w14:paraId="6EF5DA65" w14:textId="77777777" w:rsidR="004C56A7" w:rsidRDefault="004C56A7" w:rsidP="004C56A7">
      <w:pPr>
        <w:pStyle w:val="ScheduleL3"/>
      </w:pPr>
      <w:bookmarkStart w:id="3435" w:name="_Ref4689823"/>
      <w:bookmarkEnd w:id="3434"/>
      <w:r>
        <w:t>Date for Practical Completion</w:t>
      </w:r>
      <w:bookmarkEnd w:id="3430"/>
      <w:bookmarkEnd w:id="3435"/>
    </w:p>
    <w:p w14:paraId="68C8538B" w14:textId="1504782D" w:rsidR="004C56A7" w:rsidRDefault="004C56A7" w:rsidP="004C56A7">
      <w:pPr>
        <w:ind w:left="680"/>
      </w:pPr>
      <w:bookmarkStart w:id="3436" w:name="_DTBK2425"/>
      <w:bookmarkEnd w:id="3431"/>
      <w:r>
        <w:t xml:space="preserve">The Date for Practical Completion is </w:t>
      </w:r>
      <w:r w:rsidR="00672407">
        <w:t>30 June 2022</w:t>
      </w:r>
      <w:r w:rsidR="000B6AD6">
        <w:t>.</w:t>
      </w:r>
    </w:p>
    <w:p w14:paraId="6839E944" w14:textId="77777777" w:rsidR="004C56A7" w:rsidRDefault="004C56A7" w:rsidP="004C56A7">
      <w:pPr>
        <w:pStyle w:val="ScheduleL3"/>
      </w:pPr>
      <w:bookmarkStart w:id="3437" w:name="_Ref891209"/>
      <w:bookmarkStart w:id="3438" w:name="_DTBK2426"/>
      <w:bookmarkEnd w:id="3436"/>
      <w:r>
        <w:t>Project Period</w:t>
      </w:r>
      <w:bookmarkEnd w:id="3437"/>
    </w:p>
    <w:p w14:paraId="10B6B384" w14:textId="77777777" w:rsidR="004C56A7" w:rsidRDefault="004C56A7" w:rsidP="004C56A7">
      <w:pPr>
        <w:ind w:left="680"/>
      </w:pPr>
      <w:bookmarkStart w:id="3439" w:name="_DTBK2427"/>
      <w:bookmarkEnd w:id="3438"/>
      <w:r>
        <w:t>The Project Period commences on the Date of this Agreement and ends on the date on which the Participant achieves Practical Completion of the Works.</w:t>
      </w:r>
    </w:p>
    <w:p w14:paraId="4C119250" w14:textId="28FD35DD" w:rsidR="00EE28ED" w:rsidRDefault="00EE28ED" w:rsidP="00EE28ED">
      <w:pPr>
        <w:pStyle w:val="ScheduleL3"/>
      </w:pPr>
      <w:bookmarkStart w:id="3440" w:name="_Ref25611860"/>
      <w:r>
        <w:t xml:space="preserve">Approval of Draft Project Plan and Budget timeframe (clause </w:t>
      </w:r>
      <w:r>
        <w:fldChar w:fldCharType="begin"/>
      </w:r>
      <w:r>
        <w:instrText xml:space="preserve"> REF _Ref25611775 \w \h </w:instrText>
      </w:r>
      <w:r>
        <w:fldChar w:fldCharType="separate"/>
      </w:r>
      <w:r w:rsidR="007E5C1F">
        <w:rPr>
          <w:b w:val="0"/>
          <w:bCs/>
          <w:lang w:val="en-US"/>
        </w:rPr>
        <w:t>Error! Reference source not found.</w:t>
      </w:r>
      <w:r>
        <w:fldChar w:fldCharType="end"/>
      </w:r>
      <w:r>
        <w:t>)</w:t>
      </w:r>
      <w:bookmarkEnd w:id="3440"/>
    </w:p>
    <w:p w14:paraId="5926EC37" w14:textId="77777777" w:rsidR="00EE28ED" w:rsidRDefault="00EE28ED" w:rsidP="00EE28ED">
      <w:pPr>
        <w:ind w:left="680"/>
      </w:pPr>
      <w:r>
        <w:t>[</w:t>
      </w:r>
      <w:r>
        <w:rPr>
          <w:b/>
          <w:i/>
          <w:highlight w:val="lightGray"/>
        </w:rPr>
        <w:t>insert</w:t>
      </w:r>
      <w:r>
        <w:t>]</w:t>
      </w:r>
    </w:p>
    <w:p w14:paraId="4540DC10" w14:textId="73CCDD1A" w:rsidR="00EA54B5" w:rsidRDefault="00EA54B5" w:rsidP="00EA54B5">
      <w:pPr>
        <w:pStyle w:val="ScheduleL3"/>
      </w:pPr>
      <w:bookmarkStart w:id="3441" w:name="_Ref25661555"/>
      <w:r>
        <w:t>Timeframe for identifying a suitable property (clause</w:t>
      </w:r>
      <w:r w:rsidR="009F0CDF">
        <w:t>s</w:t>
      </w:r>
      <w:r>
        <w:t xml:space="preserve"> </w:t>
      </w:r>
      <w:r w:rsidR="009F0CDF">
        <w:fldChar w:fldCharType="begin"/>
      </w:r>
      <w:r w:rsidR="009F0CDF">
        <w:instrText xml:space="preserve"> REF _Ref25661487 \w \h </w:instrText>
      </w:r>
      <w:r w:rsidR="009F0CDF">
        <w:fldChar w:fldCharType="separate"/>
      </w:r>
      <w:r w:rsidR="007E5C1F">
        <w:t>7</w:t>
      </w:r>
      <w:r w:rsidR="009F0CDF">
        <w:fldChar w:fldCharType="end"/>
      </w:r>
      <w:r w:rsidR="009F0CDF">
        <w:t xml:space="preserve"> and </w:t>
      </w:r>
      <w:r w:rsidR="009F0CDF">
        <w:fldChar w:fldCharType="begin"/>
      </w:r>
      <w:r w:rsidR="009F0CDF">
        <w:instrText xml:space="preserve"> REF _Ref25661447 \w \h </w:instrText>
      </w:r>
      <w:r w:rsidR="009F0CDF">
        <w:fldChar w:fldCharType="separate"/>
      </w:r>
      <w:r w:rsidR="007E5C1F">
        <w:t>23.1(a)(i)</w:t>
      </w:r>
      <w:r w:rsidR="009F0CDF">
        <w:fldChar w:fldCharType="end"/>
      </w:r>
      <w:r w:rsidR="009F0CDF">
        <w:t>)</w:t>
      </w:r>
      <w:bookmarkEnd w:id="3441"/>
      <w:r w:rsidR="009F0CDF">
        <w:t xml:space="preserve"> </w:t>
      </w:r>
    </w:p>
    <w:p w14:paraId="644722BC" w14:textId="77777777" w:rsidR="009F0CDF" w:rsidRPr="009F0CDF" w:rsidRDefault="009F0CDF" w:rsidP="0003449A">
      <w:pPr>
        <w:ind w:firstLine="680"/>
      </w:pPr>
      <w:r w:rsidRPr="009F0CDF">
        <w:t>[</w:t>
      </w:r>
      <w:r w:rsidRPr="0003449A">
        <w:rPr>
          <w:b/>
          <w:i/>
          <w:highlight w:val="lightGray"/>
        </w:rPr>
        <w:t>insert</w:t>
      </w:r>
      <w:r w:rsidRPr="009F0CDF">
        <w:t>]</w:t>
      </w:r>
    </w:p>
    <w:p w14:paraId="180C66BB" w14:textId="7DABA642" w:rsidR="004C56A7" w:rsidRPr="004E505E" w:rsidRDefault="004C56A7" w:rsidP="004C56A7">
      <w:pPr>
        <w:pStyle w:val="ScheduleL2"/>
      </w:pPr>
      <w:bookmarkStart w:id="3442" w:name="Item_D"/>
      <w:bookmarkStart w:id="3443" w:name="_DTBK3165"/>
      <w:bookmarkEnd w:id="3439"/>
      <w:r w:rsidRPr="004E505E">
        <w:t>Designated Use</w:t>
      </w:r>
      <w:bookmarkEnd w:id="3442"/>
      <w:r>
        <w:t xml:space="preserve"> (clause </w:t>
      </w:r>
      <w:r>
        <w:fldChar w:fldCharType="begin"/>
      </w:r>
      <w:r>
        <w:instrText xml:space="preserve"> REF _Ref882231 \n \h </w:instrText>
      </w:r>
      <w:r>
        <w:fldChar w:fldCharType="separate"/>
      </w:r>
      <w:r w:rsidR="007E5C1F">
        <w:t>10</w:t>
      </w:r>
      <w:r>
        <w:fldChar w:fldCharType="end"/>
      </w:r>
      <w:r>
        <w:t>)</w:t>
      </w:r>
    </w:p>
    <w:p w14:paraId="2ECDE502" w14:textId="77777777" w:rsidR="004C56A7" w:rsidRDefault="004C56A7" w:rsidP="004C56A7">
      <w:pPr>
        <w:pStyle w:val="ScheduleL3"/>
      </w:pPr>
      <w:bookmarkStart w:id="3444" w:name="_Ref890883"/>
      <w:bookmarkStart w:id="3445" w:name="_DTBK3166"/>
      <w:bookmarkEnd w:id="3443"/>
      <w:r>
        <w:t>Designated Use Period</w:t>
      </w:r>
      <w:bookmarkEnd w:id="3444"/>
      <w:r>
        <w:t xml:space="preserve"> </w:t>
      </w:r>
    </w:p>
    <w:p w14:paraId="2BD745BC" w14:textId="77777777" w:rsidR="004C56A7" w:rsidRDefault="004C56A7" w:rsidP="004C56A7">
      <w:pPr>
        <w:ind w:left="680"/>
      </w:pPr>
      <w:bookmarkStart w:id="3446" w:name="_DTBK2429"/>
      <w:bookmarkEnd w:id="3445"/>
      <w:r>
        <w:t xml:space="preserve">The Designated Use Period is the period commencing on the date that the Participant achieves Practical Completion of the Works and expiring </w:t>
      </w:r>
      <w:r w:rsidR="00EE6108">
        <w:t xml:space="preserve">on the date that is </w:t>
      </w:r>
      <w:r w:rsidR="001B5A37">
        <w:t>15</w:t>
      </w:r>
      <w:r w:rsidR="00EE6108">
        <w:rPr>
          <w:b/>
          <w:i/>
        </w:rPr>
        <w:t> </w:t>
      </w:r>
      <w:r>
        <w:t xml:space="preserve">years after that date. </w:t>
      </w:r>
    </w:p>
    <w:p w14:paraId="7C9B0620" w14:textId="77777777" w:rsidR="004C56A7" w:rsidRDefault="004C56A7" w:rsidP="004C56A7">
      <w:pPr>
        <w:pStyle w:val="ScheduleL3"/>
      </w:pPr>
      <w:bookmarkStart w:id="3447" w:name="_Ref890870"/>
      <w:bookmarkStart w:id="3448" w:name="_DTBK3167"/>
      <w:bookmarkEnd w:id="3446"/>
      <w:r w:rsidRPr="00D30D62">
        <w:t>Designated Use</w:t>
      </w:r>
      <w:bookmarkStart w:id="3449" w:name="_DTBK2534"/>
      <w:bookmarkEnd w:id="3447"/>
      <w:bookmarkEnd w:id="3448"/>
    </w:p>
    <w:p w14:paraId="6246E8BE" w14:textId="77777777" w:rsidR="00672407" w:rsidRDefault="00672407" w:rsidP="00433AE9">
      <w:pPr>
        <w:pStyle w:val="ScheduleL4"/>
        <w:numPr>
          <w:ilvl w:val="3"/>
          <w:numId w:val="48"/>
        </w:numPr>
      </w:pPr>
      <w:r>
        <w:t>The provision of emergency accommodation in accordance with the Guidelines.</w:t>
      </w:r>
    </w:p>
    <w:p w14:paraId="555BA93F" w14:textId="1400A988" w:rsidR="00672407" w:rsidRPr="00BA451A" w:rsidRDefault="00672407" w:rsidP="00433AE9">
      <w:pPr>
        <w:pStyle w:val="ScheduleL4"/>
        <w:numPr>
          <w:ilvl w:val="3"/>
          <w:numId w:val="48"/>
        </w:numPr>
      </w:pPr>
      <w:r>
        <w:t xml:space="preserve">Making Specialist Services available to those women and children </w:t>
      </w:r>
      <w:r w:rsidR="006708DA">
        <w:t xml:space="preserve">in accordance with </w:t>
      </w:r>
      <w:r w:rsidR="00E2235F">
        <w:t xml:space="preserve">clause </w:t>
      </w:r>
      <w:r w:rsidR="00E2235F">
        <w:fldChar w:fldCharType="begin"/>
      </w:r>
      <w:r w:rsidR="00E2235F">
        <w:instrText xml:space="preserve"> REF _Ref23253869 \n \h </w:instrText>
      </w:r>
      <w:r w:rsidR="00E2235F">
        <w:fldChar w:fldCharType="separate"/>
      </w:r>
      <w:r w:rsidR="007E5C1F">
        <w:t>11</w:t>
      </w:r>
      <w:r w:rsidR="00E2235F">
        <w:fldChar w:fldCharType="end"/>
      </w:r>
      <w:r w:rsidR="00E2235F">
        <w:t xml:space="preserve"> </w:t>
      </w:r>
      <w:r w:rsidR="00AF7A55">
        <w:t xml:space="preserve">of this Agreement </w:t>
      </w:r>
      <w:r w:rsidR="00E2235F">
        <w:t xml:space="preserve">and </w:t>
      </w:r>
      <w:r w:rsidR="006708DA">
        <w:t>the Guidelines</w:t>
      </w:r>
      <w:r>
        <w:t xml:space="preserve">. </w:t>
      </w:r>
    </w:p>
    <w:p w14:paraId="3878C921" w14:textId="1203DF32" w:rsidR="004C56A7" w:rsidRPr="00340AD1" w:rsidRDefault="00C63E0F" w:rsidP="004C56A7">
      <w:pPr>
        <w:pStyle w:val="ScheduleL2"/>
      </w:pPr>
      <w:bookmarkStart w:id="3450" w:name="Item_E"/>
      <w:bookmarkStart w:id="3451" w:name="_Ref1555961"/>
      <w:bookmarkStart w:id="3452" w:name="_DTBK3169"/>
      <w:bookmarkEnd w:id="3449"/>
      <w:r>
        <w:lastRenderedPageBreak/>
        <w:t>R</w:t>
      </w:r>
      <w:r w:rsidR="004C56A7" w:rsidRPr="00340AD1">
        <w:t>eports</w:t>
      </w:r>
      <w:bookmarkEnd w:id="3450"/>
      <w:r w:rsidR="004C56A7">
        <w:t xml:space="preserve"> (clause </w:t>
      </w:r>
      <w:r w:rsidR="004C56A7">
        <w:fldChar w:fldCharType="begin"/>
      </w:r>
      <w:r w:rsidR="004C56A7">
        <w:instrText xml:space="preserve"> REF _Ref1386959 \n \h </w:instrText>
      </w:r>
      <w:r w:rsidR="004C56A7">
        <w:fldChar w:fldCharType="separate"/>
      </w:r>
      <w:r w:rsidR="007E5C1F">
        <w:t>15</w:t>
      </w:r>
      <w:r w:rsidR="004C56A7">
        <w:fldChar w:fldCharType="end"/>
      </w:r>
      <w:r w:rsidR="004C56A7">
        <w:t>)</w:t>
      </w:r>
      <w:bookmarkEnd w:id="3451"/>
      <w:r w:rsidR="004C56A7">
        <w:t xml:space="preserve"> </w:t>
      </w:r>
    </w:p>
    <w:p w14:paraId="0CC8B867" w14:textId="62ACEC3B" w:rsidR="004C56A7" w:rsidRPr="00340AD1" w:rsidRDefault="006A330C" w:rsidP="004C56A7">
      <w:pPr>
        <w:pStyle w:val="ScheduleL3"/>
      </w:pPr>
      <w:bookmarkStart w:id="3453" w:name="_Ref22197712"/>
      <w:bookmarkStart w:id="3454" w:name="_Ref22224404"/>
      <w:bookmarkStart w:id="3455" w:name="_DTBK2430"/>
      <w:bookmarkEnd w:id="3452"/>
      <w:r>
        <w:t xml:space="preserve">Progress </w:t>
      </w:r>
      <w:r w:rsidR="004C56A7" w:rsidRPr="00340AD1">
        <w:t>Reports</w:t>
      </w:r>
      <w:bookmarkEnd w:id="3453"/>
      <w:r w:rsidR="00984E8B">
        <w:t xml:space="preserve"> (clause </w:t>
      </w:r>
      <w:r w:rsidR="007903A8">
        <w:fldChar w:fldCharType="begin"/>
      </w:r>
      <w:r w:rsidR="007903A8">
        <w:instrText xml:space="preserve"> REF _Ref25157500 \w \h </w:instrText>
      </w:r>
      <w:r w:rsidR="007903A8">
        <w:fldChar w:fldCharType="separate"/>
      </w:r>
      <w:r w:rsidR="007E5C1F">
        <w:t>15.2(a)</w:t>
      </w:r>
      <w:r w:rsidR="007903A8">
        <w:fldChar w:fldCharType="end"/>
      </w:r>
      <w:r w:rsidR="00984E8B">
        <w:t>)</w:t>
      </w:r>
      <w:bookmarkEnd w:id="3454"/>
      <w:r w:rsidR="00984E8B">
        <w:t xml:space="preserve"> </w:t>
      </w:r>
    </w:p>
    <w:p w14:paraId="0B5710DA" w14:textId="7ACFB1DC" w:rsidR="003844D8" w:rsidRPr="00664307" w:rsidRDefault="003844D8" w:rsidP="0003449A">
      <w:pPr>
        <w:pStyle w:val="ScheduleL4"/>
        <w:numPr>
          <w:ilvl w:val="3"/>
          <w:numId w:val="101"/>
        </w:numPr>
      </w:pPr>
      <w:bookmarkStart w:id="3456" w:name="_DTBK2431"/>
      <w:bookmarkEnd w:id="3455"/>
      <w:r>
        <w:t>Progress Reports are required in respe</w:t>
      </w:r>
      <w:r w:rsidR="000B6AD6">
        <w:t>ct of Milestones 2 and 3 only.</w:t>
      </w:r>
    </w:p>
    <w:p w14:paraId="262E2EF9" w14:textId="77777777" w:rsidR="006A330C" w:rsidRPr="00340AD1" w:rsidRDefault="001D73C9" w:rsidP="0003449A">
      <w:pPr>
        <w:pStyle w:val="ScheduleL4"/>
        <w:numPr>
          <w:ilvl w:val="3"/>
          <w:numId w:val="101"/>
        </w:numPr>
      </w:pPr>
      <w:r>
        <w:t xml:space="preserve">Each Progress Report must include: </w:t>
      </w:r>
    </w:p>
    <w:p w14:paraId="54CCCDA3" w14:textId="77777777" w:rsidR="001D73C9" w:rsidRDefault="001D73C9" w:rsidP="0003449A">
      <w:pPr>
        <w:pStyle w:val="ScheduleL5"/>
      </w:pPr>
      <w:r>
        <w:t xml:space="preserve">evidence of completion of all applicable deliverables and/or the documents set out in the Milestone Schedule for the applicable Milestone; </w:t>
      </w:r>
    </w:p>
    <w:p w14:paraId="4FF9D57C" w14:textId="77777777" w:rsidR="006A330C" w:rsidRPr="00340AD1" w:rsidRDefault="006A330C" w:rsidP="0003449A">
      <w:pPr>
        <w:pStyle w:val="ScheduleL5"/>
      </w:pPr>
      <w:r w:rsidRPr="00340AD1">
        <w:t>the Funds received for the period and total to date;</w:t>
      </w:r>
    </w:p>
    <w:p w14:paraId="3E7FC5C5" w14:textId="77777777" w:rsidR="006A330C" w:rsidRPr="00340AD1" w:rsidRDefault="006A330C" w:rsidP="0003449A">
      <w:pPr>
        <w:pStyle w:val="ScheduleL5"/>
      </w:pPr>
      <w:r w:rsidRPr="00340AD1">
        <w:t>expenditure (period to date);</w:t>
      </w:r>
      <w:r w:rsidR="001D73C9">
        <w:t xml:space="preserve"> and </w:t>
      </w:r>
    </w:p>
    <w:p w14:paraId="46D2FA98" w14:textId="77777777" w:rsidR="006A330C" w:rsidRDefault="006A330C" w:rsidP="0003449A">
      <w:pPr>
        <w:pStyle w:val="ScheduleL5"/>
      </w:pPr>
      <w:r w:rsidRPr="00340AD1">
        <w:t>any amendments to the Project Plan or the Project Budget.</w:t>
      </w:r>
    </w:p>
    <w:p w14:paraId="26E485DE" w14:textId="182071AA" w:rsidR="004C56A7" w:rsidRDefault="00A43C4C" w:rsidP="004C56A7">
      <w:pPr>
        <w:pStyle w:val="ScheduleL3"/>
      </w:pPr>
      <w:bookmarkStart w:id="3457" w:name="_Ref891851"/>
      <w:bookmarkStart w:id="3458" w:name="_Ref1556028"/>
      <w:bookmarkStart w:id="3459" w:name="_DTBK2440"/>
      <w:bookmarkEnd w:id="3456"/>
      <w:r>
        <w:t xml:space="preserve">Acquittal </w:t>
      </w:r>
      <w:r w:rsidR="004C56A7" w:rsidRPr="00340AD1">
        <w:t>Report</w:t>
      </w:r>
      <w:bookmarkEnd w:id="3457"/>
      <w:r w:rsidR="004C56A7">
        <w:t xml:space="preserve"> (clause </w:t>
      </w:r>
      <w:r w:rsidR="009F0CDF">
        <w:fldChar w:fldCharType="begin"/>
      </w:r>
      <w:r w:rsidR="009F0CDF">
        <w:instrText xml:space="preserve"> REF _Ref25660861 \n \h </w:instrText>
      </w:r>
      <w:r w:rsidR="009F0CDF">
        <w:fldChar w:fldCharType="separate"/>
      </w:r>
      <w:r w:rsidR="007E5C1F">
        <w:t>15.3</w:t>
      </w:r>
      <w:r w:rsidR="009F0CDF">
        <w:fldChar w:fldCharType="end"/>
      </w:r>
      <w:r w:rsidR="004C56A7">
        <w:t>)</w:t>
      </w:r>
      <w:bookmarkEnd w:id="3458"/>
    </w:p>
    <w:p w14:paraId="27F057A9" w14:textId="77777777" w:rsidR="004C56A7" w:rsidRDefault="007903A8" w:rsidP="00433AE9">
      <w:pPr>
        <w:pStyle w:val="ScheduleL4"/>
        <w:numPr>
          <w:ilvl w:val="3"/>
          <w:numId w:val="46"/>
        </w:numPr>
      </w:pPr>
      <w:bookmarkStart w:id="3460" w:name="_Ref1555250"/>
      <w:bookmarkStart w:id="3461" w:name="_DTBK2441"/>
      <w:bookmarkEnd w:id="3459"/>
      <w:r>
        <w:t xml:space="preserve">Each </w:t>
      </w:r>
      <w:r w:rsidR="00A43C4C">
        <w:t xml:space="preserve">Acquittal </w:t>
      </w:r>
      <w:r w:rsidR="004C56A7">
        <w:t>Report must include:</w:t>
      </w:r>
      <w:bookmarkEnd w:id="3460"/>
    </w:p>
    <w:p w14:paraId="4A5FC935" w14:textId="77777777" w:rsidR="004C56A7" w:rsidRDefault="004C56A7" w:rsidP="004C56A7">
      <w:pPr>
        <w:pStyle w:val="ScheduleL5"/>
      </w:pPr>
      <w:r>
        <w:t>an Audited detailed statement of receipts and expenditure in respect of the Funds for the Project prepared by an Approved Auditor in compliance with the Australian Auditing Standards which must include:</w:t>
      </w:r>
    </w:p>
    <w:p w14:paraId="57B6D5C9" w14:textId="77777777" w:rsidR="004C56A7" w:rsidRDefault="004C56A7" w:rsidP="004C56A7">
      <w:pPr>
        <w:pStyle w:val="ScheduleL6"/>
      </w:pPr>
      <w:r>
        <w:t xml:space="preserve">a definitive statement as to whether the financial accounts are complete and accurate; </w:t>
      </w:r>
    </w:p>
    <w:p w14:paraId="1C347090" w14:textId="77777777" w:rsidR="004C56A7" w:rsidRDefault="004C56A7" w:rsidP="004C56A7">
      <w:pPr>
        <w:pStyle w:val="ScheduleL6"/>
      </w:pPr>
      <w:r>
        <w:t>a copy of the Approved Auditor's letter to management; and</w:t>
      </w:r>
    </w:p>
    <w:p w14:paraId="22CF1769" w14:textId="77777777" w:rsidR="004C56A7" w:rsidRDefault="004C56A7" w:rsidP="004C56A7">
      <w:pPr>
        <w:pStyle w:val="ScheduleL6"/>
      </w:pPr>
      <w:r>
        <w:t>a statement of the balance of the Funds for the Project</w:t>
      </w:r>
      <w:r w:rsidR="00224278">
        <w:t xml:space="preserve">; </w:t>
      </w:r>
    </w:p>
    <w:p w14:paraId="7DC1DB7A" w14:textId="77777777" w:rsidR="004C56A7" w:rsidRDefault="004C56A7" w:rsidP="004C56A7">
      <w:pPr>
        <w:pStyle w:val="ScheduleL5"/>
      </w:pPr>
      <w:bookmarkStart w:id="3462" w:name="_Ref1555259"/>
      <w:r>
        <w:t>a certificate provided by the Chief Executive Officer or Chief Financial Officer of the Participant, or a person authorised by the Participant to execute documents and legally bind the Participant by their execution, confirming that:</w:t>
      </w:r>
      <w:bookmarkEnd w:id="3462"/>
    </w:p>
    <w:p w14:paraId="110DCA57" w14:textId="77777777" w:rsidR="004C56A7" w:rsidRDefault="004C56A7" w:rsidP="004C56A7">
      <w:pPr>
        <w:pStyle w:val="ScheduleL6"/>
      </w:pPr>
      <w:r>
        <w:t xml:space="preserve">the Funds and Other Contributions received for the Project were spent for the purpose of the Project and in accordance with this Agreement and that the Participant has complied with this Agreement; </w:t>
      </w:r>
    </w:p>
    <w:p w14:paraId="59181830" w14:textId="77777777" w:rsidR="004C56A7" w:rsidRDefault="004C56A7" w:rsidP="004C56A7">
      <w:pPr>
        <w:pStyle w:val="ScheduleL6"/>
      </w:pPr>
      <w:r>
        <w:t>salaries and allowances paid to persons involved in the Project are in accordance with any applicable award or agreement in force under any relevant Law on industrial or workplace relations; and</w:t>
      </w:r>
    </w:p>
    <w:p w14:paraId="0C64C634" w14:textId="77777777" w:rsidR="00A43C4C" w:rsidRDefault="004C56A7" w:rsidP="004C56A7">
      <w:pPr>
        <w:pStyle w:val="ScheduleL6"/>
      </w:pPr>
      <w:r>
        <w:t xml:space="preserve">at the time the </w:t>
      </w:r>
      <w:r w:rsidR="00A43C4C">
        <w:t xml:space="preserve">Acquittal </w:t>
      </w:r>
      <w:r>
        <w:t>Report is provided to the Department, the Participant is able to pay all its debts as and when they fall due</w:t>
      </w:r>
      <w:r w:rsidR="00A43C4C">
        <w:t>;</w:t>
      </w:r>
    </w:p>
    <w:p w14:paraId="1114676D" w14:textId="77777777" w:rsidR="00887120" w:rsidRDefault="00887120" w:rsidP="00A43C4C">
      <w:pPr>
        <w:pStyle w:val="ScheduleL5"/>
      </w:pPr>
      <w:r>
        <w:t>a version of the Project Material and Reports for the Project produced to the date of the Acquittal Report;</w:t>
      </w:r>
    </w:p>
    <w:p w14:paraId="56D06C5B" w14:textId="29C7AA01" w:rsidR="00A43C4C" w:rsidRDefault="00A43C4C" w:rsidP="00A43C4C">
      <w:pPr>
        <w:pStyle w:val="ScheduleL5"/>
      </w:pPr>
      <w:r>
        <w:t xml:space="preserve">the information required under clause </w:t>
      </w:r>
      <w:r w:rsidR="005A7BFA">
        <w:fldChar w:fldCharType="begin"/>
      </w:r>
      <w:r w:rsidR="005A7BFA">
        <w:instrText xml:space="preserve"> REF _Ref25160571 \w \h </w:instrText>
      </w:r>
      <w:r w:rsidR="005A7BFA">
        <w:fldChar w:fldCharType="separate"/>
      </w:r>
      <w:r w:rsidR="007E5C1F">
        <w:t>5.3</w:t>
      </w:r>
      <w:r w:rsidR="005A7BFA">
        <w:fldChar w:fldCharType="end"/>
      </w:r>
      <w:r w:rsidR="00AF7A55">
        <w:t xml:space="preserve"> of this Agreement</w:t>
      </w:r>
      <w:r>
        <w:t>;; and</w:t>
      </w:r>
    </w:p>
    <w:p w14:paraId="14D9BBE6" w14:textId="77777777" w:rsidR="004C56A7" w:rsidRDefault="00A43C4C" w:rsidP="00E56360">
      <w:pPr>
        <w:pStyle w:val="ScheduleL5"/>
      </w:pPr>
      <w:r>
        <w:t>any other requirements notified by the Department in writing.</w:t>
      </w:r>
    </w:p>
    <w:p w14:paraId="000A1C0F" w14:textId="6FF4ABC3" w:rsidR="004C56A7" w:rsidRDefault="004C56A7" w:rsidP="004C56A7">
      <w:pPr>
        <w:pStyle w:val="ScheduleL4"/>
      </w:pPr>
      <w:r>
        <w:t xml:space="preserve">In preparing the certificate required under Item </w:t>
      </w:r>
      <w:r>
        <w:fldChar w:fldCharType="begin"/>
      </w:r>
      <w:r>
        <w:instrText xml:space="preserve"> REF _Ref891851 \n \h </w:instrText>
      </w:r>
      <w:r>
        <w:fldChar w:fldCharType="separate"/>
      </w:r>
      <w:r w:rsidR="007E5C1F">
        <w:t>5.2</w:t>
      </w:r>
      <w:r>
        <w:fldChar w:fldCharType="end"/>
      </w:r>
      <w:r>
        <w:fldChar w:fldCharType="begin"/>
      </w:r>
      <w:r>
        <w:instrText xml:space="preserve"> REF _Ref1555250 \n \h </w:instrText>
      </w:r>
      <w:r>
        <w:fldChar w:fldCharType="separate"/>
      </w:r>
      <w:r w:rsidR="007E5C1F">
        <w:t>(a)</w:t>
      </w:r>
      <w:r>
        <w:fldChar w:fldCharType="end"/>
      </w:r>
      <w:r>
        <w:fldChar w:fldCharType="begin"/>
      </w:r>
      <w:r>
        <w:instrText xml:space="preserve"> REF _Ref1555259 \n \h </w:instrText>
      </w:r>
      <w:r>
        <w:fldChar w:fldCharType="separate"/>
      </w:r>
      <w:r w:rsidR="007E5C1F">
        <w:t>(ii)</w:t>
      </w:r>
      <w:r>
        <w:fldChar w:fldCharType="end"/>
      </w:r>
      <w:r>
        <w:t xml:space="preserve"> of this </w:t>
      </w:r>
      <w:r>
        <w:fldChar w:fldCharType="begin"/>
      </w:r>
      <w:r>
        <w:instrText xml:space="preserve"> REF _Ref1133391 \w \h </w:instrText>
      </w:r>
      <w:r>
        <w:fldChar w:fldCharType="separate"/>
      </w:r>
      <w:r w:rsidR="007E5C1F">
        <w:t>Schedule 1</w:t>
      </w:r>
      <w:r>
        <w:fldChar w:fldCharType="end"/>
      </w:r>
      <w:r>
        <w:t>, the Participant should have regard to:</w:t>
      </w:r>
    </w:p>
    <w:p w14:paraId="1EE31317" w14:textId="5CB2EA0D" w:rsidR="004C56A7" w:rsidRDefault="004C56A7" w:rsidP="004C56A7">
      <w:pPr>
        <w:pStyle w:val="ScheduleL5"/>
      </w:pPr>
      <w:r>
        <w:t>clause </w:t>
      </w:r>
      <w:r>
        <w:fldChar w:fldCharType="begin"/>
      </w:r>
      <w:r>
        <w:instrText xml:space="preserve"> REF _Ref884083 \w \h </w:instrText>
      </w:r>
      <w:r>
        <w:fldChar w:fldCharType="separate"/>
      </w:r>
      <w:r w:rsidR="007E5C1F">
        <w:t>32.2</w:t>
      </w:r>
      <w:r>
        <w:fldChar w:fldCharType="end"/>
      </w:r>
      <w:r>
        <w:t xml:space="preserve"> of this Agreement: and </w:t>
      </w:r>
    </w:p>
    <w:p w14:paraId="08601035" w14:textId="77777777" w:rsidR="004C56A7" w:rsidRDefault="004C56A7" w:rsidP="004C56A7">
      <w:pPr>
        <w:pStyle w:val="ScheduleL5"/>
      </w:pPr>
      <w:r>
        <w:t>any other requirements notified by the Department in writing</w:t>
      </w:r>
      <w:r w:rsidRPr="00505AA8">
        <w:t xml:space="preserve"> </w:t>
      </w:r>
    </w:p>
    <w:p w14:paraId="685A80DE" w14:textId="77777777" w:rsidR="004C56A7" w:rsidRPr="00340AD1" w:rsidRDefault="004C56A7" w:rsidP="004C56A7">
      <w:pPr>
        <w:pStyle w:val="ScheduleL4"/>
      </w:pPr>
      <w:r w:rsidRPr="00340AD1">
        <w:t xml:space="preserve">The Participant must provide a copy of the Assets register </w:t>
      </w:r>
      <w:r w:rsidR="00887120">
        <w:t xml:space="preserve">as at the time </w:t>
      </w:r>
      <w:r w:rsidRPr="00340AD1">
        <w:t xml:space="preserve">the </w:t>
      </w:r>
      <w:r w:rsidR="00887120">
        <w:t>Acquittal</w:t>
      </w:r>
      <w:r w:rsidR="00887120" w:rsidRPr="00340AD1">
        <w:t xml:space="preserve"> </w:t>
      </w:r>
      <w:r w:rsidRPr="00340AD1">
        <w:t>Report</w:t>
      </w:r>
      <w:r w:rsidR="00887120">
        <w:t xml:space="preserve"> is provided to the Department</w:t>
      </w:r>
      <w:r w:rsidRPr="00340AD1">
        <w:t>.</w:t>
      </w:r>
    </w:p>
    <w:p w14:paraId="730EA6A7" w14:textId="77777777" w:rsidR="004C56A7" w:rsidRPr="00887120" w:rsidRDefault="004C56A7" w:rsidP="00917746">
      <w:pPr>
        <w:keepNext/>
        <w:keepLines/>
        <w:ind w:left="680"/>
      </w:pPr>
      <w:bookmarkStart w:id="3463" w:name="_DTBK2442"/>
      <w:bookmarkEnd w:id="3461"/>
      <w:r w:rsidRPr="00340AD1">
        <w:rPr>
          <w:i/>
        </w:rPr>
        <w:lastRenderedPageBreak/>
        <w:t xml:space="preserve">Timetable for provision of </w:t>
      </w:r>
      <w:r w:rsidR="00A43C4C">
        <w:rPr>
          <w:i/>
        </w:rPr>
        <w:t xml:space="preserve">Acquittal </w:t>
      </w:r>
      <w:r w:rsidRPr="00340AD1">
        <w:rPr>
          <w:i/>
        </w:rPr>
        <w:t>Report, unless otherwise agreed in writing between the Department and the Participant</w:t>
      </w:r>
      <w:r w:rsidR="006A330C">
        <w:rPr>
          <w:i/>
        </w:rPr>
        <w:t xml:space="preserve">, noting that an </w:t>
      </w:r>
      <w:r w:rsidR="00887120">
        <w:rPr>
          <w:i/>
        </w:rPr>
        <w:t>A</w:t>
      </w:r>
      <w:r w:rsidR="006A330C">
        <w:rPr>
          <w:i/>
        </w:rPr>
        <w:t xml:space="preserve">cquittal </w:t>
      </w:r>
      <w:r w:rsidR="00887120">
        <w:rPr>
          <w:i/>
        </w:rPr>
        <w:t>R</w:t>
      </w:r>
      <w:r w:rsidR="006A330C">
        <w:rPr>
          <w:i/>
        </w:rPr>
        <w:t>eport is only required for the year/s funding is received</w:t>
      </w:r>
      <w:r w:rsidR="00731E7A">
        <w:rPr>
          <w:i/>
        </w:rPr>
        <w:t>.</w:t>
      </w:r>
    </w:p>
    <w:tbl>
      <w:tblPr>
        <w:tblStyle w:val="MEClassic"/>
        <w:tblW w:w="9355" w:type="dxa"/>
        <w:tblInd w:w="574" w:type="dxa"/>
        <w:tblLook w:val="04A0" w:firstRow="1" w:lastRow="0" w:firstColumn="1" w:lastColumn="0" w:noHBand="0" w:noVBand="1"/>
        <w:tblCaption w:val="Timetable for the Acquittal Report"/>
        <w:tblDescription w:val="The table includes information on the report name, reporting period and due date."/>
      </w:tblPr>
      <w:tblGrid>
        <w:gridCol w:w="1560"/>
        <w:gridCol w:w="4676"/>
        <w:gridCol w:w="3119"/>
      </w:tblGrid>
      <w:tr w:rsidR="006A330C" w:rsidRPr="00505AA8" w14:paraId="77EA1ADB" w14:textId="77777777" w:rsidTr="000B6AD6">
        <w:trPr>
          <w:cnfStyle w:val="100000000000" w:firstRow="1" w:lastRow="0" w:firstColumn="0" w:lastColumn="0" w:oddVBand="0" w:evenVBand="0" w:oddHBand="0" w:evenHBand="0" w:firstRowFirstColumn="0" w:firstRowLastColumn="0" w:lastRowFirstColumn="0" w:lastRowLastColumn="0"/>
          <w:tblHeader/>
        </w:trPr>
        <w:tc>
          <w:tcPr>
            <w:tcW w:w="1560" w:type="dxa"/>
          </w:tcPr>
          <w:p w14:paraId="141C44FD" w14:textId="77777777" w:rsidR="006A330C" w:rsidRPr="00340AD1" w:rsidRDefault="006A330C" w:rsidP="00917746">
            <w:pPr>
              <w:keepNext/>
              <w:keepLines/>
            </w:pPr>
            <w:bookmarkStart w:id="3464" w:name="_DTBK2443" w:colFirst="0" w:colLast="0"/>
            <w:bookmarkStart w:id="3465" w:name="_DTBK2444" w:colFirst="1" w:colLast="1"/>
            <w:bookmarkStart w:id="3466" w:name="_DTBK2543" w:colFirst="2" w:colLast="2"/>
            <w:bookmarkEnd w:id="3463"/>
            <w:r w:rsidRPr="00340AD1">
              <w:t>Report</w:t>
            </w:r>
          </w:p>
        </w:tc>
        <w:tc>
          <w:tcPr>
            <w:tcW w:w="4676" w:type="dxa"/>
          </w:tcPr>
          <w:p w14:paraId="1B8F5C2E" w14:textId="77777777" w:rsidR="006A330C" w:rsidRPr="00340AD1" w:rsidRDefault="006A330C" w:rsidP="00917746">
            <w:pPr>
              <w:keepNext/>
              <w:keepLines/>
            </w:pPr>
            <w:r w:rsidRPr="00340AD1">
              <w:t>Reporting period</w:t>
            </w:r>
          </w:p>
        </w:tc>
        <w:tc>
          <w:tcPr>
            <w:tcW w:w="3119" w:type="dxa"/>
          </w:tcPr>
          <w:p w14:paraId="65D00203" w14:textId="77777777" w:rsidR="006A330C" w:rsidRPr="00340AD1" w:rsidRDefault="006A330C" w:rsidP="00917746">
            <w:pPr>
              <w:keepNext/>
              <w:keepLines/>
            </w:pPr>
            <w:r w:rsidRPr="00340AD1">
              <w:t>Due date</w:t>
            </w:r>
          </w:p>
        </w:tc>
      </w:tr>
      <w:tr w:rsidR="006A330C" w:rsidRPr="00505AA8" w14:paraId="37106107" w14:textId="77777777" w:rsidTr="006A330C">
        <w:trPr>
          <w:trHeight w:val="388"/>
        </w:trPr>
        <w:tc>
          <w:tcPr>
            <w:tcW w:w="1560" w:type="dxa"/>
          </w:tcPr>
          <w:p w14:paraId="6B1547BB" w14:textId="77777777" w:rsidR="006A330C" w:rsidRPr="00340AD1" w:rsidRDefault="006A330C" w:rsidP="00917746">
            <w:pPr>
              <w:keepNext/>
              <w:keepLines/>
            </w:pPr>
            <w:r>
              <w:t>2020-21 Acquittal Report</w:t>
            </w:r>
          </w:p>
        </w:tc>
        <w:tc>
          <w:tcPr>
            <w:tcW w:w="4676" w:type="dxa"/>
          </w:tcPr>
          <w:p w14:paraId="2A6DBAA9" w14:textId="61BACFA9" w:rsidR="006A330C" w:rsidRPr="00340AD1" w:rsidDel="00A43C4C" w:rsidRDefault="00887120" w:rsidP="00917746">
            <w:pPr>
              <w:keepNext/>
              <w:keepLines/>
            </w:pPr>
            <w:r>
              <w:t xml:space="preserve">Commencement of Project Period </w:t>
            </w:r>
            <w:r w:rsidR="006A330C">
              <w:t>to 30 June 2021</w:t>
            </w:r>
          </w:p>
        </w:tc>
        <w:tc>
          <w:tcPr>
            <w:tcW w:w="3119" w:type="dxa"/>
          </w:tcPr>
          <w:p w14:paraId="4E9EA442" w14:textId="77777777" w:rsidR="006A330C" w:rsidDel="00A43C4C" w:rsidRDefault="006A330C" w:rsidP="00917746">
            <w:pPr>
              <w:keepNext/>
              <w:keepLines/>
            </w:pPr>
            <w:r>
              <w:t>30 September 2021</w:t>
            </w:r>
          </w:p>
        </w:tc>
      </w:tr>
      <w:tr w:rsidR="006A330C" w:rsidRPr="00505AA8" w14:paraId="21BCF93C" w14:textId="77777777" w:rsidTr="006A330C">
        <w:trPr>
          <w:trHeight w:val="388"/>
        </w:trPr>
        <w:tc>
          <w:tcPr>
            <w:tcW w:w="1560" w:type="dxa"/>
          </w:tcPr>
          <w:p w14:paraId="0A671659" w14:textId="77777777" w:rsidR="006A330C" w:rsidRPr="00340AD1" w:rsidRDefault="006A330C" w:rsidP="00917746">
            <w:pPr>
              <w:keepNext/>
              <w:keepLines/>
            </w:pPr>
            <w:r>
              <w:t xml:space="preserve">2021-22 Acquittal </w:t>
            </w:r>
            <w:r w:rsidRPr="00340AD1">
              <w:t>Report</w:t>
            </w:r>
          </w:p>
        </w:tc>
        <w:tc>
          <w:tcPr>
            <w:tcW w:w="4676" w:type="dxa"/>
          </w:tcPr>
          <w:p w14:paraId="2FD10EC7" w14:textId="77777777" w:rsidR="006A330C" w:rsidRPr="00340AD1" w:rsidRDefault="00C63ACD" w:rsidP="00917746">
            <w:pPr>
              <w:keepNext/>
              <w:keepLines/>
            </w:pPr>
            <w:r>
              <w:t xml:space="preserve">1 July 2021 to </w:t>
            </w:r>
            <w:r w:rsidR="00887120">
              <w:t xml:space="preserve">end of </w:t>
            </w:r>
            <w:r w:rsidR="006A330C">
              <w:t>the Project Period</w:t>
            </w:r>
            <w:r>
              <w:t>.</w:t>
            </w:r>
            <w:r w:rsidR="006A330C">
              <w:t xml:space="preserve"> </w:t>
            </w:r>
          </w:p>
        </w:tc>
        <w:tc>
          <w:tcPr>
            <w:tcW w:w="3119" w:type="dxa"/>
          </w:tcPr>
          <w:p w14:paraId="0230B5D9" w14:textId="77777777" w:rsidR="006A330C" w:rsidRPr="00505AA8" w:rsidRDefault="006A330C" w:rsidP="00917746">
            <w:pPr>
              <w:keepNext/>
              <w:keepLines/>
            </w:pPr>
            <w:r>
              <w:t xml:space="preserve">30 September 2022 </w:t>
            </w:r>
            <w:r w:rsidR="00887120">
              <w:t xml:space="preserve">or three (3) months after the end of the Project Period] </w:t>
            </w:r>
          </w:p>
        </w:tc>
      </w:tr>
    </w:tbl>
    <w:p w14:paraId="69B23D80" w14:textId="765ADF60" w:rsidR="00A43C4C" w:rsidRDefault="00A43C4C" w:rsidP="0003449A">
      <w:pPr>
        <w:pStyle w:val="ScheduleL3"/>
        <w:keepLines/>
      </w:pPr>
      <w:bookmarkStart w:id="3467" w:name="_Ref23246825"/>
      <w:bookmarkStart w:id="3468" w:name="_Ref1556155"/>
      <w:bookmarkStart w:id="3469" w:name="_DTBK3185"/>
      <w:bookmarkEnd w:id="3464"/>
      <w:bookmarkEnd w:id="3465"/>
      <w:bookmarkEnd w:id="3466"/>
      <w:r w:rsidRPr="00340AD1">
        <w:t>Final Report</w:t>
      </w:r>
      <w:r>
        <w:t xml:space="preserve"> (clause </w:t>
      </w:r>
      <w:r w:rsidR="009F0CDF">
        <w:fldChar w:fldCharType="begin"/>
      </w:r>
      <w:r w:rsidR="009F0CDF">
        <w:instrText xml:space="preserve"> REF _Ref25157600 \n \h </w:instrText>
      </w:r>
      <w:r w:rsidR="009F0CDF">
        <w:fldChar w:fldCharType="separate"/>
      </w:r>
      <w:r w:rsidR="007E5C1F">
        <w:t>15.4</w:t>
      </w:r>
      <w:r w:rsidR="009F0CDF">
        <w:fldChar w:fldCharType="end"/>
      </w:r>
      <w:r>
        <w:t>)</w:t>
      </w:r>
      <w:bookmarkEnd w:id="3467"/>
    </w:p>
    <w:p w14:paraId="75EE4C03" w14:textId="77777777" w:rsidR="00A43C4C" w:rsidRDefault="00A43C4C" w:rsidP="0003449A">
      <w:pPr>
        <w:pStyle w:val="ScheduleL4"/>
        <w:keepNext/>
        <w:keepLines/>
        <w:numPr>
          <w:ilvl w:val="0"/>
          <w:numId w:val="0"/>
        </w:numPr>
        <w:ind w:left="680"/>
      </w:pPr>
      <w:r>
        <w:t>The Final Report must include:</w:t>
      </w:r>
      <w:r w:rsidR="00773ECC">
        <w:t xml:space="preserve"> </w:t>
      </w:r>
    </w:p>
    <w:p w14:paraId="51E6FA3D" w14:textId="40346A46" w:rsidR="00A43C4C" w:rsidRDefault="00A43C4C" w:rsidP="00E56360">
      <w:pPr>
        <w:pStyle w:val="ScheduleL4"/>
      </w:pPr>
      <w:r>
        <w:t>a comprehensive report on actual performance against the Milestones, the Guidelines and the Aim of the Project and Program Objectives</w:t>
      </w:r>
      <w:r w:rsidR="00887120">
        <w:t>,</w:t>
      </w:r>
      <w:r>
        <w:t xml:space="preserve"> </w:t>
      </w:r>
      <w:r w:rsidR="00887120">
        <w:t>including</w:t>
      </w:r>
      <w:r>
        <w:t xml:space="preserve"> whether the Aim of the Project and Program Objectives w</w:t>
      </w:r>
      <w:r w:rsidR="00887120">
        <w:t>ere</w:t>
      </w:r>
      <w:r w:rsidR="000B6AD6">
        <w:t xml:space="preserve"> achieved and, if not, why not;</w:t>
      </w:r>
    </w:p>
    <w:p w14:paraId="251AC669" w14:textId="77777777" w:rsidR="00C63ACD" w:rsidRDefault="00C63ACD" w:rsidP="00E56360">
      <w:pPr>
        <w:pStyle w:val="ScheduleL4"/>
      </w:pPr>
      <w:r>
        <w:t>certificate of occupancy</w:t>
      </w:r>
      <w:r w:rsidR="00FE5AB4">
        <w:t>;</w:t>
      </w:r>
    </w:p>
    <w:p w14:paraId="0F3A723B" w14:textId="79343C54" w:rsidR="00A43C4C" w:rsidRDefault="00A43C4C" w:rsidP="00E56360">
      <w:pPr>
        <w:pStyle w:val="ScheduleL4"/>
      </w:pPr>
      <w:r>
        <w:t>a certificate provided by a person authorised by the Participant, confirming that</w:t>
      </w:r>
      <w:r w:rsidR="00214D9E">
        <w:t xml:space="preserve"> </w:t>
      </w:r>
      <w:r>
        <w:t xml:space="preserve">the Specialist Service Provider has commenced delivery of the Specialist Services in accordance with Item </w:t>
      </w:r>
      <w:r>
        <w:fldChar w:fldCharType="begin"/>
      </w:r>
      <w:r>
        <w:instrText xml:space="preserve"> REF _Ref890870 \r \h </w:instrText>
      </w:r>
      <w:r>
        <w:fldChar w:fldCharType="separate"/>
      </w:r>
      <w:r w:rsidR="007E5C1F">
        <w:t>4.2</w:t>
      </w:r>
      <w:r>
        <w:fldChar w:fldCharType="end"/>
      </w:r>
      <w:r>
        <w:t xml:space="preserve"> of </w:t>
      </w:r>
      <w:r>
        <w:fldChar w:fldCharType="begin"/>
      </w:r>
      <w:r>
        <w:instrText xml:space="preserve"> REF _Ref23246578 \r \h </w:instrText>
      </w:r>
      <w:r>
        <w:fldChar w:fldCharType="separate"/>
      </w:r>
      <w:r w:rsidR="007E5C1F">
        <w:t>Schedule 1</w:t>
      </w:r>
      <w:r>
        <w:fldChar w:fldCharType="end"/>
      </w:r>
      <w:r>
        <w:t>, including that</w:t>
      </w:r>
      <w:r w:rsidR="00214D9E">
        <w:t xml:space="preserve"> </w:t>
      </w:r>
      <w:r>
        <w:t xml:space="preserve">those Personnel delivering Specialist Services comply the requirements set out in clauses </w:t>
      </w:r>
      <w:r>
        <w:fldChar w:fldCharType="begin"/>
      </w:r>
      <w:r>
        <w:instrText xml:space="preserve"> REF _Ref23241764 \r \h </w:instrText>
      </w:r>
      <w:r>
        <w:fldChar w:fldCharType="separate"/>
      </w:r>
      <w:r w:rsidR="007E5C1F">
        <w:t>11.2</w:t>
      </w:r>
      <w:r>
        <w:fldChar w:fldCharType="end"/>
      </w:r>
      <w:r>
        <w:t xml:space="preserve"> and </w:t>
      </w:r>
      <w:r>
        <w:fldChar w:fldCharType="begin"/>
      </w:r>
      <w:r>
        <w:instrText xml:space="preserve"> REF _Ref23242214 \r \h </w:instrText>
      </w:r>
      <w:r>
        <w:fldChar w:fldCharType="separate"/>
      </w:r>
      <w:r w:rsidR="007E5C1F">
        <w:t>11.3</w:t>
      </w:r>
      <w:r>
        <w:fldChar w:fldCharType="end"/>
      </w:r>
      <w:r w:rsidR="00AF7A55">
        <w:t xml:space="preserve"> of this Agreement </w:t>
      </w:r>
      <w:r w:rsidR="00214D9E">
        <w:t xml:space="preserve">. </w:t>
      </w:r>
    </w:p>
    <w:p w14:paraId="503CEADE" w14:textId="77777777" w:rsidR="00214D9E" w:rsidRDefault="00214D9E" w:rsidP="00E56360">
      <w:pPr>
        <w:pStyle w:val="ScheduleL6"/>
        <w:numPr>
          <w:ilvl w:val="0"/>
          <w:numId w:val="0"/>
        </w:numPr>
        <w:ind w:left="720"/>
      </w:pPr>
      <w:r w:rsidRPr="00340AD1">
        <w:rPr>
          <w:i/>
        </w:rPr>
        <w:t xml:space="preserve">Timetable for provision of </w:t>
      </w:r>
      <w:r w:rsidR="00887120">
        <w:rPr>
          <w:i/>
        </w:rPr>
        <w:t xml:space="preserve">the </w:t>
      </w:r>
      <w:r w:rsidRPr="00340AD1">
        <w:rPr>
          <w:i/>
        </w:rPr>
        <w:t>Final Report, unless otherwise agreed in writing between the Department and the Participant</w:t>
      </w:r>
    </w:p>
    <w:tbl>
      <w:tblPr>
        <w:tblStyle w:val="MEClassic"/>
        <w:tblW w:w="9355" w:type="dxa"/>
        <w:tblInd w:w="574" w:type="dxa"/>
        <w:tblLook w:val="04A0" w:firstRow="1" w:lastRow="0" w:firstColumn="1" w:lastColumn="0" w:noHBand="0" w:noVBand="1"/>
        <w:tblCaption w:val="Timetable for the provsion of the final report"/>
        <w:tblDescription w:val="Table includes information on the reporting period and due date for the final report."/>
      </w:tblPr>
      <w:tblGrid>
        <w:gridCol w:w="1560"/>
        <w:gridCol w:w="4676"/>
        <w:gridCol w:w="3119"/>
      </w:tblGrid>
      <w:tr w:rsidR="00773ECC" w:rsidRPr="00505AA8" w14:paraId="1A11447A" w14:textId="77777777" w:rsidTr="00773ECC">
        <w:trPr>
          <w:cnfStyle w:val="100000000000" w:firstRow="1" w:lastRow="0" w:firstColumn="0" w:lastColumn="0" w:oddVBand="0" w:evenVBand="0" w:oddHBand="0" w:evenHBand="0" w:firstRowFirstColumn="0" w:firstRowLastColumn="0" w:lastRowFirstColumn="0" w:lastRowLastColumn="0"/>
          <w:tblHeader/>
        </w:trPr>
        <w:tc>
          <w:tcPr>
            <w:tcW w:w="1560" w:type="dxa"/>
          </w:tcPr>
          <w:p w14:paraId="4C0B31A5" w14:textId="77777777" w:rsidR="00773ECC" w:rsidRPr="00340AD1" w:rsidRDefault="00773ECC" w:rsidP="00773ECC">
            <w:r w:rsidRPr="00340AD1">
              <w:t>Report</w:t>
            </w:r>
          </w:p>
        </w:tc>
        <w:tc>
          <w:tcPr>
            <w:tcW w:w="4676" w:type="dxa"/>
          </w:tcPr>
          <w:p w14:paraId="647C6F77" w14:textId="77777777" w:rsidR="00773ECC" w:rsidRPr="00340AD1" w:rsidRDefault="00773ECC" w:rsidP="00773ECC">
            <w:r w:rsidRPr="00340AD1">
              <w:t>Reporting period</w:t>
            </w:r>
          </w:p>
        </w:tc>
        <w:tc>
          <w:tcPr>
            <w:tcW w:w="3119" w:type="dxa"/>
          </w:tcPr>
          <w:p w14:paraId="14CD10FC" w14:textId="77777777" w:rsidR="00773ECC" w:rsidRPr="00340AD1" w:rsidRDefault="00773ECC" w:rsidP="00773ECC">
            <w:r w:rsidRPr="00340AD1">
              <w:t>Due date</w:t>
            </w:r>
          </w:p>
        </w:tc>
      </w:tr>
      <w:tr w:rsidR="00773ECC" w:rsidRPr="00505AA8" w14:paraId="6E661A0C" w14:textId="77777777" w:rsidTr="00773ECC">
        <w:trPr>
          <w:trHeight w:val="388"/>
        </w:trPr>
        <w:tc>
          <w:tcPr>
            <w:tcW w:w="1560" w:type="dxa"/>
          </w:tcPr>
          <w:p w14:paraId="237CC740" w14:textId="77777777" w:rsidR="00773ECC" w:rsidRPr="00340AD1" w:rsidRDefault="00773ECC" w:rsidP="00773ECC">
            <w:r w:rsidRPr="00340AD1">
              <w:t>Final Report</w:t>
            </w:r>
          </w:p>
        </w:tc>
        <w:tc>
          <w:tcPr>
            <w:tcW w:w="4676" w:type="dxa"/>
          </w:tcPr>
          <w:p w14:paraId="04F4AE4E" w14:textId="77777777" w:rsidR="00773ECC" w:rsidRPr="00340AD1" w:rsidRDefault="00887120" w:rsidP="00E32E29">
            <w:r>
              <w:t xml:space="preserve">Duration of the </w:t>
            </w:r>
            <w:r w:rsidR="00214D9E">
              <w:t xml:space="preserve">Project Period </w:t>
            </w:r>
          </w:p>
        </w:tc>
        <w:tc>
          <w:tcPr>
            <w:tcW w:w="3119" w:type="dxa"/>
          </w:tcPr>
          <w:p w14:paraId="39CFA7D3" w14:textId="77777777" w:rsidR="00773ECC" w:rsidRPr="00505AA8" w:rsidRDefault="00887120" w:rsidP="00731E7A">
            <w:r w:rsidRPr="00731E7A">
              <w:t xml:space="preserve">Within </w:t>
            </w:r>
            <w:r w:rsidR="00E32E29">
              <w:t>3</w:t>
            </w:r>
            <w:r w:rsidRPr="00731E7A">
              <w:t xml:space="preserve">0 days of the Participant </w:t>
            </w:r>
            <w:r w:rsidR="00731E7A" w:rsidRPr="00731E7A">
              <w:t>achieving Practical Completion.</w:t>
            </w:r>
            <w:r>
              <w:t xml:space="preserve"> </w:t>
            </w:r>
          </w:p>
        </w:tc>
      </w:tr>
    </w:tbl>
    <w:p w14:paraId="5E023ABD" w14:textId="77777777" w:rsidR="00A43C4C" w:rsidRDefault="00A43C4C" w:rsidP="00E56360">
      <w:pPr>
        <w:pStyle w:val="ScheduleL4"/>
        <w:numPr>
          <w:ilvl w:val="0"/>
          <w:numId w:val="0"/>
        </w:numPr>
        <w:ind w:left="1361"/>
      </w:pPr>
    </w:p>
    <w:p w14:paraId="16945295" w14:textId="3F826D85" w:rsidR="00C63E0F" w:rsidRDefault="00C63E0F" w:rsidP="004C56A7">
      <w:pPr>
        <w:pStyle w:val="ScheduleL3"/>
      </w:pPr>
      <w:r>
        <w:t xml:space="preserve">Designated Use Report (clause </w:t>
      </w:r>
      <w:r>
        <w:fldChar w:fldCharType="begin"/>
      </w:r>
      <w:r>
        <w:instrText xml:space="preserve"> REF _Ref22033473 \r \h </w:instrText>
      </w:r>
      <w:r>
        <w:fldChar w:fldCharType="separate"/>
      </w:r>
      <w:r w:rsidR="007E5C1F">
        <w:t>15.5</w:t>
      </w:r>
      <w:r>
        <w:fldChar w:fldCharType="end"/>
      </w:r>
      <w:r>
        <w:t>)</w:t>
      </w:r>
    </w:p>
    <w:p w14:paraId="5330E383" w14:textId="77777777" w:rsidR="006B7FEF" w:rsidRDefault="00C63E0F" w:rsidP="00731E7A">
      <w:pPr>
        <w:pStyle w:val="ScheduleL4"/>
        <w:numPr>
          <w:ilvl w:val="0"/>
          <w:numId w:val="0"/>
        </w:numPr>
        <w:ind w:firstLine="680"/>
      </w:pPr>
      <w:r>
        <w:t>Each Designated Use Report</w:t>
      </w:r>
      <w:r w:rsidR="00C63ACD" w:rsidRPr="00C63ACD">
        <w:t xml:space="preserve"> </w:t>
      </w:r>
      <w:r>
        <w:t>must:</w:t>
      </w:r>
    </w:p>
    <w:p w14:paraId="1594FA13" w14:textId="77777777" w:rsidR="00887120" w:rsidRDefault="00887120" w:rsidP="00C63E0F">
      <w:pPr>
        <w:pStyle w:val="ScheduleL4"/>
      </w:pPr>
      <w:r>
        <w:t xml:space="preserve">be provided by the Chief Executive Officer of the Participant (or equivalent); </w:t>
      </w:r>
    </w:p>
    <w:p w14:paraId="0F4A6A72" w14:textId="242FF881" w:rsidR="00C63E0F" w:rsidRDefault="00C63E0F" w:rsidP="00C63E0F">
      <w:pPr>
        <w:pStyle w:val="ScheduleL4"/>
      </w:pPr>
      <w:r>
        <w:t>describe the way in which the Works have been used in the reporting period</w:t>
      </w:r>
      <w:r w:rsidR="00672407">
        <w:t xml:space="preserve">, including evidence of compliance with clause </w:t>
      </w:r>
      <w:r w:rsidR="00887120">
        <w:fldChar w:fldCharType="begin"/>
      </w:r>
      <w:r w:rsidR="00887120">
        <w:instrText xml:space="preserve"> REF _Ref25161769 \w \h </w:instrText>
      </w:r>
      <w:r w:rsidR="00887120">
        <w:fldChar w:fldCharType="separate"/>
      </w:r>
      <w:r w:rsidR="007E5C1F">
        <w:t>10.1</w:t>
      </w:r>
      <w:r w:rsidR="00887120">
        <w:fldChar w:fldCharType="end"/>
      </w:r>
      <w:r w:rsidR="00887120">
        <w:t xml:space="preserve">, </w:t>
      </w:r>
      <w:r w:rsidR="00887120">
        <w:fldChar w:fldCharType="begin"/>
      </w:r>
      <w:r w:rsidR="00887120">
        <w:instrText xml:space="preserve"> REF _Ref25161779 \w \h </w:instrText>
      </w:r>
      <w:r w:rsidR="00887120">
        <w:fldChar w:fldCharType="separate"/>
      </w:r>
      <w:r w:rsidR="007E5C1F">
        <w:t>10.3</w:t>
      </w:r>
      <w:r w:rsidR="00887120">
        <w:fldChar w:fldCharType="end"/>
      </w:r>
      <w:r w:rsidR="00887120">
        <w:t xml:space="preserve"> and </w:t>
      </w:r>
      <w:r w:rsidR="00887120">
        <w:fldChar w:fldCharType="begin"/>
      </w:r>
      <w:r w:rsidR="00887120">
        <w:instrText xml:space="preserve"> REF _Ref25161785 \w \h </w:instrText>
      </w:r>
      <w:r w:rsidR="00887120">
        <w:fldChar w:fldCharType="separate"/>
      </w:r>
      <w:r w:rsidR="007E5C1F">
        <w:t>11</w:t>
      </w:r>
      <w:r w:rsidR="00887120">
        <w:fldChar w:fldCharType="end"/>
      </w:r>
      <w:r w:rsidR="00AF7A55">
        <w:t xml:space="preserve"> of this Agreement</w:t>
      </w:r>
      <w:r w:rsidR="00CB3DC3">
        <w:t>;</w:t>
      </w:r>
    </w:p>
    <w:p w14:paraId="34E24C17" w14:textId="77777777" w:rsidR="00C63ACD" w:rsidRDefault="00C63E0F" w:rsidP="00C63E0F">
      <w:pPr>
        <w:pStyle w:val="ScheduleL4"/>
      </w:pPr>
      <w:r>
        <w:t xml:space="preserve">confirm whether or not the </w:t>
      </w:r>
      <w:r w:rsidR="00887120">
        <w:t xml:space="preserve">Property and the </w:t>
      </w:r>
      <w:r>
        <w:t>Works have been used for the Designated Use in the reporting period</w:t>
      </w:r>
      <w:r w:rsidR="00C63ACD">
        <w:t>; and</w:t>
      </w:r>
    </w:p>
    <w:p w14:paraId="688DDC6E" w14:textId="77777777" w:rsidR="00C63E0F" w:rsidRDefault="00887120" w:rsidP="00C63E0F">
      <w:pPr>
        <w:pStyle w:val="ScheduleL4"/>
      </w:pPr>
      <w:r>
        <w:t xml:space="preserve">include a statement of how many </w:t>
      </w:r>
      <w:r w:rsidR="00C63ACD">
        <w:t xml:space="preserve">women and children </w:t>
      </w:r>
      <w:r>
        <w:t>were housed in</w:t>
      </w:r>
      <w:r w:rsidR="00C63ACD">
        <w:t xml:space="preserve"> </w:t>
      </w:r>
      <w:r>
        <w:t xml:space="preserve">a </w:t>
      </w:r>
      <w:r w:rsidR="00C63ACD">
        <w:t xml:space="preserve">safe place in the </w:t>
      </w:r>
      <w:r>
        <w:t>reporting period</w:t>
      </w:r>
      <w:r w:rsidR="00C63ACD">
        <w:t xml:space="preserve"> due to </w:t>
      </w:r>
      <w:r>
        <w:t>the Works</w:t>
      </w:r>
      <w:r w:rsidR="00C63ACD">
        <w:t xml:space="preserve">. </w:t>
      </w:r>
    </w:p>
    <w:tbl>
      <w:tblPr>
        <w:tblStyle w:val="MEClassic"/>
        <w:tblW w:w="9355" w:type="dxa"/>
        <w:tblInd w:w="574" w:type="dxa"/>
        <w:tblLook w:val="04A0" w:firstRow="1" w:lastRow="0" w:firstColumn="1" w:lastColumn="0" w:noHBand="0" w:noVBand="1"/>
        <w:tblCaption w:val="Designated Use Report"/>
        <w:tblDescription w:val="The table includes information on the reporting period for the Designated Use Report."/>
      </w:tblPr>
      <w:tblGrid>
        <w:gridCol w:w="1560"/>
        <w:gridCol w:w="4676"/>
        <w:gridCol w:w="3119"/>
      </w:tblGrid>
      <w:tr w:rsidR="00C63E0F" w:rsidRPr="00505AA8" w14:paraId="5336E896" w14:textId="77777777" w:rsidTr="00731E7A">
        <w:trPr>
          <w:cnfStyle w:val="100000000000" w:firstRow="1" w:lastRow="0" w:firstColumn="0" w:lastColumn="0" w:oddVBand="0" w:evenVBand="0" w:oddHBand="0" w:evenHBand="0" w:firstRowFirstColumn="0" w:firstRowLastColumn="0" w:lastRowFirstColumn="0" w:lastRowLastColumn="0"/>
          <w:tblHeader/>
        </w:trPr>
        <w:tc>
          <w:tcPr>
            <w:tcW w:w="0" w:type="dxa"/>
          </w:tcPr>
          <w:p w14:paraId="254E4C24" w14:textId="77777777" w:rsidR="00C63E0F" w:rsidRPr="00340AD1" w:rsidRDefault="00C63E0F" w:rsidP="00FC134C">
            <w:r w:rsidRPr="00340AD1">
              <w:t>Report</w:t>
            </w:r>
          </w:p>
        </w:tc>
        <w:tc>
          <w:tcPr>
            <w:tcW w:w="0" w:type="dxa"/>
          </w:tcPr>
          <w:p w14:paraId="47CBD54C" w14:textId="77777777" w:rsidR="00C63E0F" w:rsidRPr="00340AD1" w:rsidRDefault="00C63E0F" w:rsidP="00FC134C">
            <w:r w:rsidRPr="00340AD1">
              <w:t>Reporting period</w:t>
            </w:r>
          </w:p>
        </w:tc>
        <w:tc>
          <w:tcPr>
            <w:tcW w:w="0" w:type="dxa"/>
          </w:tcPr>
          <w:p w14:paraId="71C2A4BD" w14:textId="77777777" w:rsidR="00C63E0F" w:rsidRPr="00340AD1" w:rsidRDefault="00C63E0F" w:rsidP="00FC134C">
            <w:r w:rsidRPr="00340AD1">
              <w:t>Due date</w:t>
            </w:r>
          </w:p>
        </w:tc>
      </w:tr>
      <w:tr w:rsidR="00C63E0F" w:rsidRPr="00505AA8" w14:paraId="483B6DC2" w14:textId="77777777" w:rsidTr="00FC134C">
        <w:trPr>
          <w:trHeight w:val="388"/>
        </w:trPr>
        <w:tc>
          <w:tcPr>
            <w:tcW w:w="1560" w:type="dxa"/>
          </w:tcPr>
          <w:p w14:paraId="7C859B21" w14:textId="77777777" w:rsidR="00C63E0F" w:rsidRPr="00340AD1" w:rsidRDefault="00C63E0F" w:rsidP="00FC134C">
            <w:r>
              <w:t>Designated Use</w:t>
            </w:r>
            <w:r w:rsidRPr="00340AD1">
              <w:t xml:space="preserve"> Report</w:t>
            </w:r>
          </w:p>
        </w:tc>
        <w:tc>
          <w:tcPr>
            <w:tcW w:w="4676" w:type="dxa"/>
          </w:tcPr>
          <w:p w14:paraId="2C9D3C9F" w14:textId="77777777" w:rsidR="00C63E0F" w:rsidRPr="00340AD1" w:rsidRDefault="00C63E0F" w:rsidP="00FC134C">
            <w:r w:rsidRPr="00340AD1">
              <w:t xml:space="preserve">Commencement of </w:t>
            </w:r>
            <w:r>
              <w:t xml:space="preserve">Designated Use </w:t>
            </w:r>
            <w:r w:rsidRPr="00340AD1">
              <w:t xml:space="preserve">Period </w:t>
            </w:r>
            <w:r>
              <w:t>–</w:t>
            </w:r>
            <w:r w:rsidRPr="00340AD1">
              <w:t xml:space="preserve"> </w:t>
            </w:r>
            <w:r>
              <w:t>30 June 2023</w:t>
            </w:r>
            <w:r w:rsidR="00984E8B">
              <w:t xml:space="preserve"> and each financial year thereafter for the duration of the Designated Use Period</w:t>
            </w:r>
          </w:p>
        </w:tc>
        <w:tc>
          <w:tcPr>
            <w:tcW w:w="3119" w:type="dxa"/>
          </w:tcPr>
          <w:p w14:paraId="272B6E83" w14:textId="77777777" w:rsidR="00C63E0F" w:rsidRPr="00505AA8" w:rsidRDefault="00984E8B" w:rsidP="00C63ACD">
            <w:r w:rsidRPr="00D30D62">
              <w:t xml:space="preserve">15 </w:t>
            </w:r>
            <w:r w:rsidR="00C63ACD">
              <w:t>August</w:t>
            </w:r>
            <w:r w:rsidRPr="000204A4">
              <w:t xml:space="preserve"> annually from the </w:t>
            </w:r>
            <w:r w:rsidR="00BD6913">
              <w:t>commencement of the Designated Use Period</w:t>
            </w:r>
          </w:p>
        </w:tc>
      </w:tr>
    </w:tbl>
    <w:p w14:paraId="2AEE80F9" w14:textId="77777777" w:rsidR="00C63E0F" w:rsidRPr="00BA451A" w:rsidRDefault="00C63E0F" w:rsidP="00BA451A"/>
    <w:p w14:paraId="1AD68D9A" w14:textId="126F4415" w:rsidR="004C56A7" w:rsidRPr="004E505E" w:rsidRDefault="004C56A7" w:rsidP="004C56A7">
      <w:pPr>
        <w:pStyle w:val="ScheduleL2"/>
      </w:pPr>
      <w:bookmarkStart w:id="3470" w:name="Item_F"/>
      <w:bookmarkStart w:id="3471" w:name="_DTBK3194"/>
      <w:bookmarkEnd w:id="3468"/>
      <w:bookmarkEnd w:id="3469"/>
      <w:r w:rsidRPr="004E505E">
        <w:t>Funds and Milestones</w:t>
      </w:r>
      <w:bookmarkEnd w:id="3470"/>
      <w:r>
        <w:t xml:space="preserve"> (clauses </w:t>
      </w:r>
      <w:r>
        <w:fldChar w:fldCharType="begin"/>
      </w:r>
      <w:r>
        <w:instrText xml:space="preserve"> REF _Ref886692 \w \h </w:instrText>
      </w:r>
      <w:r>
        <w:fldChar w:fldCharType="separate"/>
      </w:r>
      <w:r w:rsidR="007E5C1F">
        <w:t>4</w:t>
      </w:r>
      <w:r>
        <w:fldChar w:fldCharType="end"/>
      </w:r>
      <w:r w:rsidR="00214D9E">
        <w:t>,</w:t>
      </w:r>
      <w:r>
        <w:t xml:space="preserve"> </w:t>
      </w:r>
      <w:r>
        <w:fldChar w:fldCharType="begin"/>
      </w:r>
      <w:r>
        <w:instrText xml:space="preserve"> REF _Ref1658243 \w \h </w:instrText>
      </w:r>
      <w:r>
        <w:fldChar w:fldCharType="separate"/>
      </w:r>
      <w:r w:rsidR="007E5C1F">
        <w:t>12</w:t>
      </w:r>
      <w:r>
        <w:fldChar w:fldCharType="end"/>
      </w:r>
      <w:r w:rsidR="00214D9E">
        <w:t xml:space="preserve"> and </w:t>
      </w:r>
      <w:r w:rsidR="009F0CDF">
        <w:fldChar w:fldCharType="begin"/>
      </w:r>
      <w:r w:rsidR="009F0CDF">
        <w:instrText xml:space="preserve"> REF _Ref25610684 \n \h </w:instrText>
      </w:r>
      <w:r w:rsidR="009F0CDF">
        <w:fldChar w:fldCharType="separate"/>
      </w:r>
      <w:r w:rsidR="007E5C1F">
        <w:t>13</w:t>
      </w:r>
      <w:r w:rsidR="009F0CDF">
        <w:fldChar w:fldCharType="end"/>
      </w:r>
      <w:r>
        <w:t xml:space="preserve">) </w:t>
      </w:r>
    </w:p>
    <w:p w14:paraId="340308D0" w14:textId="77777777" w:rsidR="004C56A7" w:rsidRDefault="004C56A7" w:rsidP="004C56A7">
      <w:pPr>
        <w:pStyle w:val="ScheduleL3"/>
      </w:pPr>
      <w:bookmarkStart w:id="3472" w:name="_Ref890936"/>
      <w:bookmarkEnd w:id="3471"/>
      <w:r>
        <w:t>Funds</w:t>
      </w:r>
      <w:bookmarkEnd w:id="3472"/>
    </w:p>
    <w:p w14:paraId="7375F26B" w14:textId="77777777" w:rsidR="004C56A7" w:rsidRDefault="004C56A7" w:rsidP="0003449A">
      <w:pPr>
        <w:ind w:left="680"/>
      </w:pPr>
      <w:bookmarkStart w:id="3473" w:name="_Ref890937"/>
      <w:bookmarkStart w:id="3474" w:name="_DTBK2446"/>
      <w:r w:rsidRPr="005B6FCF">
        <w:rPr>
          <w:b/>
        </w:rPr>
        <w:t>Maximum amount of Funds</w:t>
      </w:r>
      <w:r>
        <w:t xml:space="preserve">: The maximum amount of Funds payable by the Department under this Agreement will be </w:t>
      </w:r>
      <w:r w:rsidR="00412954" w:rsidRPr="00BA451A">
        <w:t>[</w:t>
      </w:r>
      <w:r w:rsidR="00412954" w:rsidRPr="00BA451A">
        <w:rPr>
          <w:b/>
          <w:i/>
          <w:highlight w:val="lightGray"/>
        </w:rPr>
        <w:t>insert amount</w:t>
      </w:r>
      <w:r w:rsidR="00412954" w:rsidRPr="00BA451A">
        <w:t>]</w:t>
      </w:r>
      <w:r w:rsidR="00412954">
        <w:t xml:space="preserve"> </w:t>
      </w:r>
      <w:r>
        <w:t>(exclusive of GST</w:t>
      </w:r>
      <w:bookmarkEnd w:id="3473"/>
      <w:r w:rsidR="00731E7A">
        <w:t>).</w:t>
      </w:r>
      <w:r>
        <w:t xml:space="preserve"> </w:t>
      </w:r>
    </w:p>
    <w:p w14:paraId="0EE1F16E" w14:textId="77777777" w:rsidR="004C56A7" w:rsidRDefault="004C56A7" w:rsidP="004C56A7">
      <w:pPr>
        <w:pStyle w:val="ScheduleL3"/>
      </w:pPr>
      <w:bookmarkStart w:id="3475" w:name="_Ref891163"/>
      <w:bookmarkStart w:id="3476" w:name="_DTBK2448"/>
      <w:bookmarkEnd w:id="3474"/>
      <w:r>
        <w:lastRenderedPageBreak/>
        <w:t>Milestone Schedule</w:t>
      </w:r>
      <w:bookmarkEnd w:id="3475"/>
    </w:p>
    <w:p w14:paraId="0CF7B47F" w14:textId="2622E4C4" w:rsidR="004C56A7" w:rsidRDefault="004C56A7" w:rsidP="00D30D62">
      <w:pPr>
        <w:ind w:left="680"/>
      </w:pPr>
      <w:bookmarkStart w:id="3477" w:name="_Ref1559570"/>
      <w:bookmarkStart w:id="3478" w:name="_DTBK2449"/>
      <w:bookmarkEnd w:id="3476"/>
      <w:r>
        <w:t>The proportion of the Funds specified in respect of each Milestone in the Milestone Schedule will be paid to the Participant in accordance with the Milestone Schedule within 30 days of the Participant achieving the Milestone to the satisfaction of the Department and after receipt by the Department of a correctly rendered invoice</w:t>
      </w:r>
      <w:r w:rsidR="00C25F18">
        <w:t xml:space="preserve"> and any Reports required under clause </w:t>
      </w:r>
      <w:r w:rsidR="00C25F18">
        <w:fldChar w:fldCharType="begin"/>
      </w:r>
      <w:r w:rsidR="00C25F18">
        <w:instrText xml:space="preserve"> REF _Ref22203686 \w \h </w:instrText>
      </w:r>
      <w:r w:rsidR="00C25F18">
        <w:fldChar w:fldCharType="separate"/>
      </w:r>
      <w:r w:rsidR="007E5C1F">
        <w:t>15</w:t>
      </w:r>
      <w:r w:rsidR="00C25F18">
        <w:fldChar w:fldCharType="end"/>
      </w:r>
      <w:r w:rsidR="00AF7A55">
        <w:t xml:space="preserve"> of this Agreement</w:t>
      </w:r>
      <w:r>
        <w:t>. The Department may revise the Milestone Schedule by notice to the Participant.</w:t>
      </w:r>
      <w:bookmarkEnd w:id="3477"/>
    </w:p>
    <w:p w14:paraId="15D43412" w14:textId="6048F3F9" w:rsidR="004C56A7" w:rsidRDefault="004C56A7" w:rsidP="000204A4">
      <w:pPr>
        <w:pStyle w:val="ScheduleL3"/>
      </w:pPr>
      <w:bookmarkStart w:id="3479" w:name="_Ref1559641"/>
      <w:bookmarkEnd w:id="3478"/>
      <w:r>
        <w:t xml:space="preserve">Invoice requirements (clause </w:t>
      </w:r>
      <w:r>
        <w:fldChar w:fldCharType="begin"/>
      </w:r>
      <w:r>
        <w:instrText xml:space="preserve"> REF _Ref1559625 \n \h </w:instrText>
      </w:r>
      <w:r>
        <w:fldChar w:fldCharType="separate"/>
      </w:r>
      <w:r w:rsidR="007E5C1F">
        <w:t>12.2</w:t>
      </w:r>
      <w:r>
        <w:fldChar w:fldCharType="end"/>
      </w:r>
      <w:r>
        <w:t>)</w:t>
      </w:r>
      <w:bookmarkEnd w:id="3479"/>
      <w:r>
        <w:t xml:space="preserve"> </w:t>
      </w:r>
    </w:p>
    <w:p w14:paraId="08DE5868" w14:textId="77777777" w:rsidR="004C56A7" w:rsidRDefault="004C56A7" w:rsidP="004C56A7">
      <w:pPr>
        <w:ind w:left="680"/>
      </w:pPr>
      <w:r>
        <w:t>A correctly rendered invoice is one that:</w:t>
      </w:r>
    </w:p>
    <w:p w14:paraId="54F2344B" w14:textId="77777777" w:rsidR="004C56A7" w:rsidRDefault="004C56A7" w:rsidP="004C56A7">
      <w:pPr>
        <w:pStyle w:val="ScheduleL4"/>
      </w:pPr>
      <w:bookmarkStart w:id="3480" w:name="_DTBK3195"/>
      <w:r>
        <w:t>identifies the name of the Project;</w:t>
      </w:r>
    </w:p>
    <w:p w14:paraId="6ACD0905" w14:textId="77777777" w:rsidR="004C56A7" w:rsidRDefault="004C56A7" w:rsidP="004C56A7">
      <w:pPr>
        <w:pStyle w:val="ScheduleL4"/>
      </w:pPr>
      <w:bookmarkStart w:id="3481" w:name="_DTBK2450"/>
      <w:bookmarkEnd w:id="3480"/>
      <w:r>
        <w:t xml:space="preserve">sets out the name of the </w:t>
      </w:r>
      <w:r w:rsidR="00E56360">
        <w:t>Funding Arrangement Manager</w:t>
      </w:r>
      <w:r>
        <w:t>;</w:t>
      </w:r>
    </w:p>
    <w:p w14:paraId="56DFF49C" w14:textId="77777777" w:rsidR="004C56A7" w:rsidRDefault="004C56A7" w:rsidP="004C56A7">
      <w:pPr>
        <w:pStyle w:val="ScheduleL4"/>
      </w:pPr>
      <w:bookmarkStart w:id="3482" w:name="_DTBK2451"/>
      <w:bookmarkEnd w:id="3481"/>
      <w:r>
        <w:t>contains a claim for the amount of the Funds properly required; and</w:t>
      </w:r>
    </w:p>
    <w:p w14:paraId="68B7DECF" w14:textId="77777777" w:rsidR="004C56A7" w:rsidRDefault="004C56A7" w:rsidP="004C56A7">
      <w:pPr>
        <w:pStyle w:val="ScheduleL4"/>
      </w:pPr>
      <w:bookmarkStart w:id="3483" w:name="_DTBK3196"/>
      <w:bookmarkEnd w:id="3482"/>
      <w:r>
        <w:t>is a tax invoice.</w:t>
      </w:r>
    </w:p>
    <w:p w14:paraId="70EB98BE" w14:textId="77777777" w:rsidR="00214D9E" w:rsidRDefault="00214D9E" w:rsidP="00214D9E">
      <w:pPr>
        <w:pStyle w:val="ScheduleL3"/>
      </w:pPr>
      <w:bookmarkStart w:id="3484" w:name="_Ref23252921"/>
      <w:r>
        <w:t>Other Contributions</w:t>
      </w:r>
      <w:bookmarkEnd w:id="3484"/>
      <w:r>
        <w:t xml:space="preserve"> </w:t>
      </w:r>
    </w:p>
    <w:p w14:paraId="194FA04B" w14:textId="77777777" w:rsidR="00C25F18" w:rsidRPr="00664307" w:rsidRDefault="00C25F18" w:rsidP="009A34E0">
      <w:pPr>
        <w:ind w:left="680"/>
      </w:pPr>
      <w:r>
        <w:t>[</w:t>
      </w:r>
      <w:r w:rsidRPr="009A34E0">
        <w:rPr>
          <w:b/>
          <w:i/>
          <w:highlight w:val="lightGray"/>
        </w:rPr>
        <w:t xml:space="preserve">Note to Applicants: The below table will be populated based on a </w:t>
      </w:r>
      <w:r w:rsidR="00AF7A55">
        <w:rPr>
          <w:b/>
          <w:i/>
          <w:highlight w:val="lightGray"/>
        </w:rPr>
        <w:t>successful</w:t>
      </w:r>
      <w:r w:rsidRPr="009A34E0">
        <w:rPr>
          <w:b/>
          <w:i/>
          <w:highlight w:val="lightGray"/>
        </w:rPr>
        <w:t xml:space="preserve"> applicant's grant application.</w:t>
      </w:r>
      <w:r>
        <w:t>]</w:t>
      </w:r>
    </w:p>
    <w:tbl>
      <w:tblPr>
        <w:tblStyle w:val="TableGrid"/>
        <w:tblW w:w="0" w:type="auto"/>
        <w:tblLook w:val="04A0" w:firstRow="1" w:lastRow="0" w:firstColumn="1" w:lastColumn="0" w:noHBand="0" w:noVBand="1"/>
        <w:tblCaption w:val="Other Contributions"/>
        <w:tblDescription w:val="This table will be populated based on successful applicants grant applications. It includes information on the contributor name, nature of contribution, amount (GST exclusive) and timing."/>
      </w:tblPr>
      <w:tblGrid>
        <w:gridCol w:w="2336"/>
        <w:gridCol w:w="2336"/>
        <w:gridCol w:w="2336"/>
        <w:gridCol w:w="2337"/>
      </w:tblGrid>
      <w:tr w:rsidR="00725931" w14:paraId="1E0F6637" w14:textId="77777777" w:rsidTr="000B6AD6">
        <w:trPr>
          <w:tblHeader/>
        </w:trPr>
        <w:tc>
          <w:tcPr>
            <w:tcW w:w="2336" w:type="dxa"/>
            <w:shd w:val="clear" w:color="auto" w:fill="808080" w:themeFill="background1" w:themeFillShade="80"/>
          </w:tcPr>
          <w:p w14:paraId="1EC52D0C" w14:textId="77777777" w:rsidR="00725931" w:rsidRPr="00E56360" w:rsidRDefault="00725931" w:rsidP="00E56360">
            <w:pPr>
              <w:jc w:val="center"/>
              <w:rPr>
                <w:b/>
                <w:color w:val="FFFFFF" w:themeColor="background1"/>
              </w:rPr>
            </w:pPr>
            <w:r w:rsidRPr="00E56360">
              <w:rPr>
                <w:b/>
                <w:color w:val="FFFFFF" w:themeColor="background1"/>
              </w:rPr>
              <w:t xml:space="preserve">Contributor </w:t>
            </w:r>
          </w:p>
        </w:tc>
        <w:tc>
          <w:tcPr>
            <w:tcW w:w="2336" w:type="dxa"/>
            <w:shd w:val="clear" w:color="auto" w:fill="808080" w:themeFill="background1" w:themeFillShade="80"/>
          </w:tcPr>
          <w:p w14:paraId="0D5DE9FF" w14:textId="77777777" w:rsidR="00725931" w:rsidRPr="00E56360" w:rsidRDefault="00725931" w:rsidP="00E56360">
            <w:pPr>
              <w:jc w:val="center"/>
              <w:rPr>
                <w:b/>
                <w:color w:val="FFFFFF" w:themeColor="background1"/>
              </w:rPr>
            </w:pPr>
            <w:r w:rsidRPr="00E56360">
              <w:rPr>
                <w:b/>
                <w:color w:val="FFFFFF" w:themeColor="background1"/>
              </w:rPr>
              <w:t xml:space="preserve">Nature of Contribution </w:t>
            </w:r>
          </w:p>
        </w:tc>
        <w:tc>
          <w:tcPr>
            <w:tcW w:w="2336" w:type="dxa"/>
            <w:shd w:val="clear" w:color="auto" w:fill="808080" w:themeFill="background1" w:themeFillShade="80"/>
          </w:tcPr>
          <w:p w14:paraId="66E69DCC" w14:textId="77777777" w:rsidR="00725931" w:rsidRPr="00E56360" w:rsidRDefault="00725931" w:rsidP="00E56360">
            <w:pPr>
              <w:jc w:val="center"/>
              <w:rPr>
                <w:b/>
                <w:color w:val="FFFFFF" w:themeColor="background1"/>
              </w:rPr>
            </w:pPr>
            <w:r w:rsidRPr="00E56360">
              <w:rPr>
                <w:b/>
                <w:color w:val="FFFFFF" w:themeColor="background1"/>
              </w:rPr>
              <w:t xml:space="preserve">Amount (GST exclusive) </w:t>
            </w:r>
          </w:p>
        </w:tc>
        <w:tc>
          <w:tcPr>
            <w:tcW w:w="2337" w:type="dxa"/>
            <w:shd w:val="clear" w:color="auto" w:fill="808080" w:themeFill="background1" w:themeFillShade="80"/>
          </w:tcPr>
          <w:p w14:paraId="384083DC" w14:textId="77777777" w:rsidR="00725931" w:rsidRPr="00E56360" w:rsidRDefault="00725931" w:rsidP="00E56360">
            <w:pPr>
              <w:jc w:val="center"/>
              <w:rPr>
                <w:b/>
                <w:color w:val="FFFFFF" w:themeColor="background1"/>
              </w:rPr>
            </w:pPr>
            <w:r w:rsidRPr="00E56360">
              <w:rPr>
                <w:b/>
                <w:color w:val="FFFFFF" w:themeColor="background1"/>
              </w:rPr>
              <w:t xml:space="preserve">Timing </w:t>
            </w:r>
          </w:p>
        </w:tc>
      </w:tr>
      <w:tr w:rsidR="00725931" w14:paraId="1C8442B8" w14:textId="77777777" w:rsidTr="00725931">
        <w:tc>
          <w:tcPr>
            <w:tcW w:w="2336" w:type="dxa"/>
          </w:tcPr>
          <w:p w14:paraId="4FD116E8" w14:textId="77777777" w:rsidR="00725931" w:rsidRDefault="00725931" w:rsidP="00725931">
            <w:r>
              <w:t>[</w:t>
            </w:r>
            <w:r w:rsidRPr="00E56360">
              <w:rPr>
                <w:i/>
                <w:highlight w:val="lightGray"/>
              </w:rPr>
              <w:t>insert name of entity providing the Other Contribution (this may b</w:t>
            </w:r>
            <w:r>
              <w:rPr>
                <w:i/>
                <w:highlight w:val="lightGray"/>
              </w:rPr>
              <w:t>e</w:t>
            </w:r>
            <w:r w:rsidRPr="00E56360">
              <w:rPr>
                <w:i/>
                <w:highlight w:val="lightGray"/>
              </w:rPr>
              <w:t xml:space="preserve"> the Participant)</w:t>
            </w:r>
            <w:r>
              <w:t>]</w:t>
            </w:r>
          </w:p>
        </w:tc>
        <w:tc>
          <w:tcPr>
            <w:tcW w:w="2336" w:type="dxa"/>
          </w:tcPr>
          <w:p w14:paraId="2368B4B3" w14:textId="77777777" w:rsidR="00725931" w:rsidRDefault="00725931" w:rsidP="00725931">
            <w:r>
              <w:t>[</w:t>
            </w:r>
            <w:r w:rsidRPr="00E56360">
              <w:rPr>
                <w:i/>
                <w:highlight w:val="lightGray"/>
              </w:rPr>
              <w:t>insert description of contribution, e.g., cash, access to equipment, secondment of personnel etc</w:t>
            </w:r>
            <w:r>
              <w:t>]</w:t>
            </w:r>
          </w:p>
        </w:tc>
        <w:tc>
          <w:tcPr>
            <w:tcW w:w="2336" w:type="dxa"/>
          </w:tcPr>
          <w:p w14:paraId="02E8F885" w14:textId="77777777" w:rsidR="00725931" w:rsidRDefault="00725931" w:rsidP="00725931">
            <w:r>
              <w:t>$[</w:t>
            </w:r>
            <w:r w:rsidRPr="00E56360">
              <w:rPr>
                <w:i/>
                <w:highlight w:val="lightGray"/>
              </w:rPr>
              <w:t>insert</w:t>
            </w:r>
            <w:r>
              <w:t>]</w:t>
            </w:r>
          </w:p>
        </w:tc>
        <w:tc>
          <w:tcPr>
            <w:tcW w:w="2337" w:type="dxa"/>
          </w:tcPr>
          <w:p w14:paraId="3E92B05A" w14:textId="77777777" w:rsidR="00725931" w:rsidRDefault="00725931" w:rsidP="00725931">
            <w:r>
              <w:t>[</w:t>
            </w:r>
            <w:r w:rsidRPr="00E56360">
              <w:rPr>
                <w:i/>
                <w:highlight w:val="lightGray"/>
              </w:rPr>
              <w:t>insert date or Milestone to which the Other Contribution relates</w:t>
            </w:r>
            <w:r>
              <w:t>]</w:t>
            </w:r>
          </w:p>
        </w:tc>
      </w:tr>
      <w:tr w:rsidR="00725931" w14:paraId="283ECFE4" w14:textId="77777777" w:rsidTr="00725931">
        <w:tc>
          <w:tcPr>
            <w:tcW w:w="2336" w:type="dxa"/>
          </w:tcPr>
          <w:p w14:paraId="1900450B" w14:textId="77777777" w:rsidR="00725931" w:rsidRDefault="00725931" w:rsidP="00725931"/>
        </w:tc>
        <w:tc>
          <w:tcPr>
            <w:tcW w:w="2336" w:type="dxa"/>
          </w:tcPr>
          <w:p w14:paraId="3A657350" w14:textId="77777777" w:rsidR="00725931" w:rsidRDefault="00725931" w:rsidP="00725931"/>
        </w:tc>
        <w:tc>
          <w:tcPr>
            <w:tcW w:w="2336" w:type="dxa"/>
          </w:tcPr>
          <w:p w14:paraId="6105A65E" w14:textId="77777777" w:rsidR="00725931" w:rsidRDefault="00725931" w:rsidP="00725931"/>
        </w:tc>
        <w:tc>
          <w:tcPr>
            <w:tcW w:w="2337" w:type="dxa"/>
          </w:tcPr>
          <w:p w14:paraId="30CC49FA" w14:textId="77777777" w:rsidR="00725931" w:rsidRDefault="00725931" w:rsidP="00725931"/>
        </w:tc>
      </w:tr>
    </w:tbl>
    <w:p w14:paraId="0CBA3007" w14:textId="77777777" w:rsidR="00725931" w:rsidRPr="00725931" w:rsidRDefault="00725931" w:rsidP="00E56360"/>
    <w:p w14:paraId="5DD139FC" w14:textId="40A9392F" w:rsidR="004C56A7" w:rsidRPr="004E505E" w:rsidRDefault="004C56A7" w:rsidP="004C56A7">
      <w:pPr>
        <w:pStyle w:val="ScheduleL2"/>
      </w:pPr>
      <w:bookmarkStart w:id="3485" w:name="Item_H"/>
      <w:bookmarkStart w:id="3486" w:name="_DTBK2453"/>
      <w:bookmarkEnd w:id="3483"/>
      <w:r>
        <w:t>Contact Officer</w:t>
      </w:r>
      <w:r w:rsidRPr="004E505E">
        <w:t xml:space="preserve"> and address</w:t>
      </w:r>
      <w:bookmarkEnd w:id="3485"/>
      <w:r>
        <w:t xml:space="preserve"> (clauses </w:t>
      </w:r>
      <w:r>
        <w:fldChar w:fldCharType="begin"/>
      </w:r>
      <w:r>
        <w:instrText xml:space="preserve"> REF _Ref881930 \w \h </w:instrText>
      </w:r>
      <w:r>
        <w:fldChar w:fldCharType="separate"/>
      </w:r>
      <w:r w:rsidR="007E5C1F">
        <w:t>1.1</w:t>
      </w:r>
      <w:r>
        <w:fldChar w:fldCharType="end"/>
      </w:r>
      <w:r>
        <w:t xml:space="preserve"> and </w:t>
      </w:r>
      <w:r>
        <w:fldChar w:fldCharType="begin"/>
      </w:r>
      <w:r>
        <w:instrText xml:space="preserve"> REF _Ref884345 \w \h </w:instrText>
      </w:r>
      <w:r>
        <w:fldChar w:fldCharType="separate"/>
      </w:r>
      <w:r w:rsidR="007E5C1F">
        <w:t>17</w:t>
      </w:r>
      <w:r>
        <w:fldChar w:fldCharType="end"/>
      </w:r>
      <w:r>
        <w:t xml:space="preserve">) </w:t>
      </w:r>
    </w:p>
    <w:p w14:paraId="3EAA504A" w14:textId="77777777" w:rsidR="004C56A7" w:rsidRDefault="00085880" w:rsidP="004C56A7">
      <w:pPr>
        <w:pStyle w:val="ScheduleL3"/>
      </w:pPr>
      <w:bookmarkStart w:id="3487" w:name="_Ref25660888"/>
      <w:bookmarkStart w:id="3488" w:name="_DTBK2454"/>
      <w:bookmarkEnd w:id="3486"/>
      <w:r>
        <w:t xml:space="preserve">Funding Arrangement Manager </w:t>
      </w:r>
      <w:bookmarkEnd w:id="3487"/>
    </w:p>
    <w:p w14:paraId="26D6F542" w14:textId="77777777" w:rsidR="004C56A7" w:rsidRDefault="00E61518" w:rsidP="004C56A7">
      <w:pPr>
        <w:pStyle w:val="BodyText"/>
        <w:ind w:left="680"/>
      </w:pPr>
      <w:bookmarkStart w:id="3489" w:name="_DTBK2455"/>
      <w:bookmarkEnd w:id="3488"/>
      <w:r w:rsidRPr="00E61518">
        <w:t xml:space="preserve">The Funding Arrangement Manager </w:t>
      </w:r>
      <w:r w:rsidR="00085880">
        <w:t xml:space="preserve">is </w:t>
      </w:r>
      <w:r w:rsidRPr="00E61518">
        <w:t>available at the following address</w:t>
      </w:r>
      <w:r w:rsidR="004C56A7">
        <w:t>:</w:t>
      </w:r>
      <w:r w:rsidR="00085880">
        <w:t xml:space="preserve"> </w:t>
      </w:r>
    </w:p>
    <w:p w14:paraId="1F8BBEAB" w14:textId="77777777" w:rsidR="000446B4" w:rsidRPr="005F0186" w:rsidRDefault="000446B4" w:rsidP="00D30D62">
      <w:pPr>
        <w:spacing w:after="0" w:line="276" w:lineRule="auto"/>
        <w:ind w:left="680"/>
      </w:pPr>
      <w:bookmarkStart w:id="3490" w:name="_DTBK2551"/>
      <w:bookmarkEnd w:id="3489"/>
      <w:r w:rsidRPr="005F0186">
        <w:t>Community Grants Hub</w:t>
      </w:r>
    </w:p>
    <w:bookmarkEnd w:id="3490"/>
    <w:p w14:paraId="4F1E69DB" w14:textId="77777777" w:rsidR="000446B4" w:rsidRPr="000204A4" w:rsidRDefault="00E56360" w:rsidP="000204A4">
      <w:pPr>
        <w:spacing w:after="0" w:line="276" w:lineRule="auto"/>
        <w:ind w:left="680"/>
      </w:pPr>
      <w:r>
        <w:t>GPO Box 9820</w:t>
      </w:r>
      <w:r>
        <w:br/>
        <w:t xml:space="preserve">Hobart TAS 7001 </w:t>
      </w:r>
    </w:p>
    <w:p w14:paraId="5CCFD830" w14:textId="77777777" w:rsidR="004C56A7" w:rsidRPr="00044B01" w:rsidRDefault="004C56A7" w:rsidP="004C56A7">
      <w:pPr>
        <w:ind w:left="680"/>
      </w:pPr>
      <w:r w:rsidRPr="00044B01">
        <w:t>and available on the following telephone number and email address:</w:t>
      </w:r>
    </w:p>
    <w:p w14:paraId="2CA59D47" w14:textId="77777777" w:rsidR="004C56A7" w:rsidRPr="00044B01" w:rsidRDefault="004C56A7" w:rsidP="004C56A7">
      <w:pPr>
        <w:ind w:left="680"/>
      </w:pPr>
      <w:bookmarkStart w:id="3491" w:name="_DTBK2552"/>
      <w:r w:rsidRPr="00044B01">
        <w:t>Phone:</w:t>
      </w:r>
      <w:r w:rsidRPr="005F0186">
        <w:t xml:space="preserve"> </w:t>
      </w:r>
      <w:r w:rsidR="000446B4" w:rsidRPr="00D30D62">
        <w:t>1800 044 584</w:t>
      </w:r>
      <w:r w:rsidR="00E56360">
        <w:t xml:space="preserve"> </w:t>
      </w:r>
      <w:r w:rsidR="00E61518">
        <w:t>(Choose Option 2 for Capital Grants team)</w:t>
      </w:r>
    </w:p>
    <w:p w14:paraId="688F7F96" w14:textId="77777777" w:rsidR="004C56A7" w:rsidRPr="00044B01" w:rsidRDefault="004C56A7" w:rsidP="004C56A7">
      <w:pPr>
        <w:ind w:left="680"/>
      </w:pPr>
      <w:bookmarkStart w:id="3492" w:name="_DTBK2554"/>
      <w:bookmarkEnd w:id="3491"/>
      <w:r w:rsidRPr="00044B01">
        <w:t xml:space="preserve">Email: </w:t>
      </w:r>
      <w:r w:rsidR="000446B4">
        <w:t>capital@dss.gov.au</w:t>
      </w:r>
    </w:p>
    <w:p w14:paraId="641E92AE" w14:textId="77777777" w:rsidR="004C56A7" w:rsidRDefault="004C56A7" w:rsidP="004C56A7">
      <w:pPr>
        <w:pStyle w:val="ScheduleL3"/>
      </w:pPr>
      <w:bookmarkStart w:id="3493" w:name="_Ref1558589"/>
      <w:bookmarkStart w:id="3494" w:name="_DTBK2456"/>
      <w:bookmarkEnd w:id="3492"/>
      <w:r>
        <w:t xml:space="preserve">Participant </w:t>
      </w:r>
      <w:bookmarkEnd w:id="3493"/>
      <w:r>
        <w:t xml:space="preserve">Contact Officer </w:t>
      </w:r>
    </w:p>
    <w:p w14:paraId="03EDFA5A" w14:textId="77777777" w:rsidR="004C56A7" w:rsidRDefault="00125EA9" w:rsidP="004C56A7">
      <w:pPr>
        <w:ind w:left="680"/>
      </w:pPr>
      <w:bookmarkStart w:id="3495" w:name="_DTBK2457"/>
      <w:bookmarkEnd w:id="3494"/>
      <w:r>
        <w:t>The Participant Contact Officer</w:t>
      </w:r>
      <w:r w:rsidR="004C56A7">
        <w:t xml:space="preserve"> is the person occupying the position of </w:t>
      </w:r>
      <w:r w:rsidR="00DB5FB5">
        <w:t>[</w:t>
      </w:r>
      <w:r w:rsidR="00DB5FB5" w:rsidRPr="00DB5FB5">
        <w:rPr>
          <w:b/>
          <w:i/>
          <w:highlight w:val="lightGray"/>
          <w:shd w:val="pct15" w:color="auto" w:fill="FFFFFF"/>
        </w:rPr>
        <w:t>inser</w:t>
      </w:r>
      <w:r w:rsidR="00DB5FB5" w:rsidRPr="00DB5FB5">
        <w:rPr>
          <w:b/>
          <w:i/>
          <w:shd w:val="pct15" w:color="auto" w:fill="FFFFFF"/>
        </w:rPr>
        <w:t>t</w:t>
      </w:r>
      <w:r w:rsidR="00DB5FB5">
        <w:t>]</w:t>
      </w:r>
      <w:r w:rsidR="004C56A7" w:rsidRPr="0036474A">
        <w:t xml:space="preserve">. </w:t>
      </w:r>
      <w:r w:rsidR="004C56A7">
        <w:t xml:space="preserve">This position is currently </w:t>
      </w:r>
      <w:r w:rsidR="004C56A7" w:rsidRPr="009B1EEC">
        <w:t xml:space="preserve">occupied by </w:t>
      </w:r>
      <w:r w:rsidR="00B20CA3">
        <w:t>[</w:t>
      </w:r>
      <w:r w:rsidR="00B20CA3" w:rsidRPr="00DB5FB5">
        <w:rPr>
          <w:b/>
          <w:i/>
          <w:highlight w:val="lightGray"/>
          <w:shd w:val="pct15" w:color="auto" w:fill="FFFFFF"/>
        </w:rPr>
        <w:t>inser</w:t>
      </w:r>
      <w:r w:rsidR="00B20CA3" w:rsidRPr="00DB5FB5">
        <w:rPr>
          <w:b/>
          <w:i/>
          <w:shd w:val="pct15" w:color="auto" w:fill="FFFFFF"/>
        </w:rPr>
        <w:t>t</w:t>
      </w:r>
      <w:r w:rsidR="00B20CA3">
        <w:t>]</w:t>
      </w:r>
      <w:r w:rsidR="004C56A7">
        <w:t xml:space="preserve"> available at the following address:</w:t>
      </w:r>
    </w:p>
    <w:bookmarkEnd w:id="3495"/>
    <w:p w14:paraId="5BA9F9B4" w14:textId="77777777" w:rsidR="004C56A7" w:rsidRDefault="00A67C41" w:rsidP="004C56A7">
      <w:pPr>
        <w:ind w:left="680"/>
      </w:pPr>
      <w:r w:rsidRPr="00984592">
        <w:rPr>
          <w:highlight w:val="lightGray"/>
        </w:rPr>
        <w:t>[</w:t>
      </w:r>
      <w:r w:rsidRPr="00984592">
        <w:rPr>
          <w:b/>
          <w:i/>
          <w:highlight w:val="lightGray"/>
        </w:rPr>
        <w:t>insert</w:t>
      </w:r>
      <w:r w:rsidRPr="00984592">
        <w:rPr>
          <w:highlight w:val="lightGray"/>
        </w:rPr>
        <w:t>]</w:t>
      </w:r>
      <w:r>
        <w:t xml:space="preserve"> </w:t>
      </w:r>
      <w:r w:rsidR="004C56A7">
        <w:t>and available on the following telephone number and email address:</w:t>
      </w:r>
    </w:p>
    <w:p w14:paraId="22DD5246" w14:textId="77777777" w:rsidR="004C56A7" w:rsidRPr="009B1EEC" w:rsidRDefault="004C56A7" w:rsidP="004C56A7">
      <w:pPr>
        <w:ind w:left="680"/>
      </w:pPr>
      <w:bookmarkStart w:id="3496" w:name="_DTBK2556"/>
      <w:r>
        <w:t>Phone:</w:t>
      </w:r>
      <w:r>
        <w:tab/>
      </w:r>
      <w:r w:rsidR="00A67C41" w:rsidRPr="00BA451A">
        <w:t>[</w:t>
      </w:r>
      <w:r w:rsidR="00A67C41" w:rsidRPr="00984592">
        <w:rPr>
          <w:b/>
          <w:i/>
          <w:highlight w:val="lightGray"/>
        </w:rPr>
        <w:t>insert</w:t>
      </w:r>
      <w:r w:rsidR="00A67C41" w:rsidRPr="00BA451A">
        <w:t>]</w:t>
      </w:r>
    </w:p>
    <w:p w14:paraId="1FA9FFC7" w14:textId="77777777" w:rsidR="004C56A7" w:rsidRDefault="004C56A7" w:rsidP="004C56A7">
      <w:pPr>
        <w:ind w:left="680"/>
      </w:pPr>
      <w:bookmarkStart w:id="3497" w:name="_DTBK2558"/>
      <w:bookmarkEnd w:id="3496"/>
      <w:r w:rsidRPr="009B1EEC">
        <w:t>Email:</w:t>
      </w:r>
      <w:r w:rsidRPr="009B1EEC">
        <w:tab/>
      </w:r>
      <w:r w:rsidR="00A67C41" w:rsidRPr="00BA451A">
        <w:t>[</w:t>
      </w:r>
      <w:r w:rsidR="00A67C41" w:rsidRPr="00984592">
        <w:rPr>
          <w:b/>
          <w:i/>
          <w:highlight w:val="lightGray"/>
        </w:rPr>
        <w:t>insert</w:t>
      </w:r>
      <w:r w:rsidR="00A67C41" w:rsidRPr="00BA451A">
        <w:t>]</w:t>
      </w:r>
    </w:p>
    <w:p w14:paraId="57C63F8C" w14:textId="2110C35D" w:rsidR="004C56A7" w:rsidRPr="004350F6" w:rsidRDefault="004C56A7" w:rsidP="004C56A7">
      <w:pPr>
        <w:pStyle w:val="ScheduleL2"/>
      </w:pPr>
      <w:bookmarkStart w:id="3498" w:name="Item_I"/>
      <w:bookmarkStart w:id="3499" w:name="_Ref1558381"/>
      <w:bookmarkStart w:id="3500" w:name="_DTBK2458"/>
      <w:bookmarkEnd w:id="3497"/>
      <w:r w:rsidRPr="004350F6">
        <w:t>Specified Personnel Positions</w:t>
      </w:r>
      <w:bookmarkEnd w:id="3498"/>
      <w:r w:rsidRPr="004350F6">
        <w:t xml:space="preserve"> (clause </w:t>
      </w:r>
      <w:r w:rsidRPr="004350F6">
        <w:fldChar w:fldCharType="begin"/>
      </w:r>
      <w:r w:rsidRPr="004350F6">
        <w:instrText xml:space="preserve"> REF _Ref1558352 \n \h </w:instrText>
      </w:r>
      <w:r w:rsidR="002E5C49" w:rsidRPr="004350F6">
        <w:instrText xml:space="preserve"> \* MERGEFORMAT </w:instrText>
      </w:r>
      <w:r w:rsidRPr="004350F6">
        <w:fldChar w:fldCharType="separate"/>
      </w:r>
      <w:r w:rsidR="007E5C1F">
        <w:t>4.3</w:t>
      </w:r>
      <w:r w:rsidRPr="004350F6">
        <w:fldChar w:fldCharType="end"/>
      </w:r>
      <w:r w:rsidRPr="004350F6">
        <w:t>)</w:t>
      </w:r>
      <w:bookmarkEnd w:id="3499"/>
    </w:p>
    <w:p w14:paraId="6B80B7EC" w14:textId="77777777" w:rsidR="004C56A7" w:rsidRPr="004350F6" w:rsidRDefault="004C56A7" w:rsidP="004C56A7">
      <w:pPr>
        <w:ind w:left="680"/>
      </w:pPr>
      <w:bookmarkStart w:id="3501" w:name="_DTBK2459"/>
      <w:bookmarkEnd w:id="3500"/>
      <w:r w:rsidRPr="004350F6">
        <w:t>The Specified Personnel Positions are</w:t>
      </w:r>
      <w:r w:rsidR="007B3804">
        <w:t xml:space="preserve"> as set out in the Project Plan.</w:t>
      </w:r>
    </w:p>
    <w:p w14:paraId="441CBF50" w14:textId="1F79A017" w:rsidR="004C56A7" w:rsidRPr="004E505E" w:rsidRDefault="004C56A7" w:rsidP="004C56A7">
      <w:pPr>
        <w:pStyle w:val="ScheduleL2"/>
      </w:pPr>
      <w:bookmarkStart w:id="3502" w:name="Item_J"/>
      <w:bookmarkStart w:id="3503" w:name="_DTBK2460"/>
      <w:bookmarkEnd w:id="3501"/>
      <w:r w:rsidRPr="004E505E">
        <w:lastRenderedPageBreak/>
        <w:t>Insurance</w:t>
      </w:r>
      <w:bookmarkEnd w:id="3502"/>
      <w:r>
        <w:t xml:space="preserve"> (clause </w:t>
      </w:r>
      <w:r>
        <w:fldChar w:fldCharType="begin"/>
      </w:r>
      <w:r>
        <w:instrText xml:space="preserve"> REF _Ref886125 \n \h </w:instrText>
      </w:r>
      <w:r>
        <w:fldChar w:fldCharType="separate"/>
      </w:r>
      <w:r w:rsidR="007E5C1F">
        <w:t>22</w:t>
      </w:r>
      <w:r>
        <w:fldChar w:fldCharType="end"/>
      </w:r>
      <w:r>
        <w:t xml:space="preserve">) </w:t>
      </w:r>
    </w:p>
    <w:p w14:paraId="1DE42D2B" w14:textId="77777777" w:rsidR="004C56A7" w:rsidRDefault="004C56A7" w:rsidP="004C56A7">
      <w:pPr>
        <w:pStyle w:val="ScheduleL3"/>
      </w:pPr>
      <w:bookmarkStart w:id="3504" w:name="_Ref892061"/>
      <w:bookmarkStart w:id="3505" w:name="_Ref1559871"/>
      <w:bookmarkStart w:id="3506" w:name="_DTBK3200"/>
      <w:bookmarkEnd w:id="3503"/>
      <w:r>
        <w:t>On execution of this Agreement:</w:t>
      </w:r>
      <w:bookmarkEnd w:id="3504"/>
      <w:bookmarkEnd w:id="3505"/>
    </w:p>
    <w:p w14:paraId="55A57A93" w14:textId="77777777" w:rsidR="004C56A7" w:rsidRDefault="004C56A7" w:rsidP="005F0186">
      <w:pPr>
        <w:pStyle w:val="ScheduleL4"/>
        <w:numPr>
          <w:ilvl w:val="3"/>
          <w:numId w:val="24"/>
        </w:numPr>
      </w:pPr>
      <w:bookmarkStart w:id="3507" w:name="_Ref892833"/>
      <w:bookmarkStart w:id="3508" w:name="_DTBK3201"/>
      <w:bookmarkEnd w:id="3506"/>
      <w:r>
        <w:t>To the extent required by Law, workers compensation insurance in respect of the Participant’s liability for any loss or claim by a person employed or otherwise engaged, or deemed to be employed or otherwise engaged, by the Participant in connection with the Project; and</w:t>
      </w:r>
      <w:bookmarkEnd w:id="3507"/>
    </w:p>
    <w:p w14:paraId="485C3CD5" w14:textId="77777777" w:rsidR="004C56A7" w:rsidRDefault="004C56A7" w:rsidP="005F0186">
      <w:pPr>
        <w:pStyle w:val="ScheduleL4"/>
        <w:numPr>
          <w:ilvl w:val="3"/>
          <w:numId w:val="24"/>
        </w:numPr>
      </w:pPr>
      <w:bookmarkStart w:id="3509" w:name="_DTBK3202"/>
      <w:bookmarkEnd w:id="3508"/>
      <w:r>
        <w:t>Public liability policy covering legal liability (including liability assumed under contract) for loss or damage to property or injury or death to persons arising out of or in connection with carrying out the Works, for the sum of twenty million dollars ($20,000,000) per claim, or per occurrence giving rise to a claim.</w:t>
      </w:r>
    </w:p>
    <w:p w14:paraId="159692A5" w14:textId="77777777" w:rsidR="004C56A7" w:rsidRPr="000267F0" w:rsidRDefault="004C56A7" w:rsidP="004C56A7">
      <w:pPr>
        <w:pStyle w:val="ScheduleL3"/>
      </w:pPr>
      <w:bookmarkStart w:id="3510" w:name="_Ref1559891"/>
      <w:bookmarkStart w:id="3511" w:name="_DTBK2461"/>
      <w:bookmarkEnd w:id="3509"/>
      <w:r w:rsidRPr="000267F0">
        <w:t xml:space="preserve">On </w:t>
      </w:r>
      <w:r w:rsidR="002A30DD">
        <w:t xml:space="preserve">acquisition of an interest in </w:t>
      </w:r>
      <w:r w:rsidRPr="000267F0">
        <w:t>the Property</w:t>
      </w:r>
      <w:r w:rsidR="00C25F18">
        <w:t xml:space="preserve"> or execution of this Agreement (as applicable)</w:t>
      </w:r>
      <w:r w:rsidRPr="000267F0">
        <w:t>:</w:t>
      </w:r>
      <w:bookmarkEnd w:id="3510"/>
      <w:r w:rsidRPr="000267F0">
        <w:t xml:space="preserve"> </w:t>
      </w:r>
    </w:p>
    <w:p w14:paraId="4C84808F" w14:textId="77777777" w:rsidR="00C25F18" w:rsidRDefault="00D37D53" w:rsidP="00C25F18">
      <w:pPr>
        <w:pStyle w:val="ScheduleL4"/>
      </w:pPr>
      <w:bookmarkStart w:id="3512" w:name="_DTBK1998"/>
      <w:bookmarkStart w:id="3513" w:name="_DTBK1997"/>
      <w:bookmarkEnd w:id="3511"/>
      <w:r>
        <w:t>If</w:t>
      </w:r>
      <w:r w:rsidR="00C25F18">
        <w:t xml:space="preserve"> the Property is not owned by the Participant, property damage insurance for the full reinstatement value of all fixtures, structures, improvements, fittings, plant, equipment, vehicles and other articles in or on the area leased or licensed to the Participant and which are the property of the Participant including any Asset; and </w:t>
      </w:r>
    </w:p>
    <w:p w14:paraId="7363C58B" w14:textId="6E78C50D" w:rsidR="00C25F18" w:rsidRDefault="00D37D53" w:rsidP="00766772">
      <w:pPr>
        <w:pStyle w:val="ScheduleL4"/>
      </w:pPr>
      <w:r>
        <w:t>If</w:t>
      </w:r>
      <w:r w:rsidR="00C25F18">
        <w:t xml:space="preserve"> the Property is owned by the Participant, building insurance (including plate glass) for its full reinstatement or replacement value (including architects, surveyors and other professional fees, the cost of debris removal, demolition, site clearance, any works that may be required by any Law and incidental expenses) at the time of loss or damage, against loss or damage from fire, lightning, flood, storm and tempest, earthquake, water damage (including sprinkler leakage and rain water), explosion or concussion from explosion, impact by vehicles or aircraft or articles dropped from aircraft, riots, strikes, civil commotion, malicious damage, terrorism, radiation and fusion and such other risks (present or future) against which a building owner would ordinarily insure.</w:t>
      </w:r>
    </w:p>
    <w:p w14:paraId="559E616D" w14:textId="77777777" w:rsidR="004C56A7" w:rsidRDefault="004C56A7" w:rsidP="004C56A7">
      <w:pPr>
        <w:pStyle w:val="ScheduleL3"/>
      </w:pPr>
      <w:bookmarkStart w:id="3514" w:name="_Ref892407"/>
      <w:bookmarkStart w:id="3515" w:name="_DTBK3203"/>
      <w:bookmarkEnd w:id="3512"/>
      <w:r>
        <w:t>On commencement of the Works:</w:t>
      </w:r>
      <w:bookmarkEnd w:id="3514"/>
    </w:p>
    <w:p w14:paraId="380C7D39" w14:textId="77777777" w:rsidR="004C56A7" w:rsidRDefault="004C56A7" w:rsidP="005F0186">
      <w:pPr>
        <w:pStyle w:val="ScheduleL4"/>
        <w:numPr>
          <w:ilvl w:val="3"/>
          <w:numId w:val="25"/>
        </w:numPr>
      </w:pPr>
      <w:bookmarkStart w:id="3516" w:name="_DTBK3204"/>
      <w:bookmarkEnd w:id="3515"/>
      <w:r>
        <w:t>Contract works policy covering loss or damage to the Works and any temporary work including materials stored off site or in transit, for the full reinstatement and replacement cost of the Works including:</w:t>
      </w:r>
      <w:r w:rsidR="00C25F18">
        <w:t xml:space="preserve"> </w:t>
      </w:r>
    </w:p>
    <w:p w14:paraId="522CB964" w14:textId="77777777" w:rsidR="004C56A7" w:rsidRDefault="004C56A7" w:rsidP="004C56A7">
      <w:pPr>
        <w:pStyle w:val="ScheduleL5"/>
      </w:pPr>
      <w:bookmarkStart w:id="3517" w:name="_DTBK1999"/>
      <w:bookmarkEnd w:id="3516"/>
      <w:r>
        <w:t xml:space="preserve">the full amount of the cost to the Participant to </w:t>
      </w:r>
      <w:r w:rsidRPr="00340AD1">
        <w:t>construct the Works</w:t>
      </w:r>
      <w:r>
        <w:t xml:space="preserve"> (</w:t>
      </w:r>
      <w:r w:rsidRPr="00CB4A6E">
        <w:rPr>
          <w:b/>
        </w:rPr>
        <w:t>Works Cost</w:t>
      </w:r>
      <w:r>
        <w:t xml:space="preserve">); </w:t>
      </w:r>
    </w:p>
    <w:p w14:paraId="18D10853" w14:textId="77777777" w:rsidR="004C56A7" w:rsidRDefault="004C56A7" w:rsidP="004C56A7">
      <w:pPr>
        <w:pStyle w:val="ScheduleL5"/>
      </w:pPr>
      <w:bookmarkStart w:id="3518" w:name="_DTBK3205"/>
      <w:bookmarkEnd w:id="3517"/>
      <w:r>
        <w:t>an amount reasonably providing for additional costs of demolition and of removal of debris (to be not less than 10% of the Works Cost);</w:t>
      </w:r>
    </w:p>
    <w:p w14:paraId="26390736" w14:textId="77777777" w:rsidR="004C56A7" w:rsidRDefault="004C56A7" w:rsidP="004C56A7">
      <w:pPr>
        <w:pStyle w:val="ScheduleL5"/>
      </w:pPr>
      <w:bookmarkStart w:id="3519" w:name="_DTBK3206"/>
      <w:bookmarkEnd w:id="3518"/>
      <w:r>
        <w:t>a further amount reasonably sufficient for consultants' fees (to be not less than 5% of the Works Cost); and</w:t>
      </w:r>
    </w:p>
    <w:p w14:paraId="74D658CA" w14:textId="77777777" w:rsidR="004C56A7" w:rsidRDefault="004C56A7" w:rsidP="004C56A7">
      <w:pPr>
        <w:pStyle w:val="ScheduleL5"/>
      </w:pPr>
      <w:bookmarkStart w:id="3520" w:name="_DTBK2462"/>
      <w:bookmarkEnd w:id="3519"/>
      <w:r>
        <w:t>an amount providing for escalation costs incurred including those costs as may be incurred (during any period of reinstatement or replacement) during the period up to the date of achievement of Practical Completion,</w:t>
      </w:r>
    </w:p>
    <w:p w14:paraId="5E1923BC" w14:textId="15CE4DB9" w:rsidR="004C56A7" w:rsidRDefault="004C56A7" w:rsidP="004C56A7">
      <w:pPr>
        <w:ind w:left="1360"/>
      </w:pPr>
      <w:bookmarkStart w:id="3521" w:name="_DTBK2463"/>
      <w:bookmarkEnd w:id="3520"/>
      <w:r>
        <w:t>and the Participant must ensure that the policy specified in this Item </w:t>
      </w:r>
      <w:r>
        <w:fldChar w:fldCharType="begin"/>
      </w:r>
      <w:r>
        <w:instrText xml:space="preserve"> REF _Ref892407 \n \h </w:instrText>
      </w:r>
      <w:r>
        <w:fldChar w:fldCharType="separate"/>
      </w:r>
      <w:r w:rsidR="007E5C1F">
        <w:t>9.3</w:t>
      </w:r>
      <w:r>
        <w:fldChar w:fldCharType="end"/>
      </w:r>
      <w:r>
        <w:t xml:space="preserve"> of </w:t>
      </w:r>
      <w:r>
        <w:fldChar w:fldCharType="begin"/>
      </w:r>
      <w:r>
        <w:instrText xml:space="preserve"> REF _Ref1392408 \w \h </w:instrText>
      </w:r>
      <w:r>
        <w:fldChar w:fldCharType="separate"/>
      </w:r>
      <w:r w:rsidR="007E5C1F">
        <w:t>Schedule 1</w:t>
      </w:r>
      <w:r>
        <w:fldChar w:fldCharType="end"/>
      </w:r>
      <w:r>
        <w:t xml:space="preserve"> notes the interest of the Department;</w:t>
      </w:r>
    </w:p>
    <w:p w14:paraId="057CC1EF" w14:textId="77777777" w:rsidR="004C56A7" w:rsidRPr="00BA451A" w:rsidRDefault="004C56A7" w:rsidP="004C56A7">
      <w:pPr>
        <w:pStyle w:val="ScheduleL4"/>
      </w:pPr>
      <w:bookmarkStart w:id="3522" w:name="_DTBK3207"/>
      <w:bookmarkEnd w:id="3521"/>
      <w:r>
        <w:t xml:space="preserve">Products liability policy </w:t>
      </w:r>
      <w:r w:rsidRPr="00BA451A">
        <w:t>covering legal liability (including liability assumed under contract) for loss or damage to property or injury or death to persons arising out of or in connection with carrying out the Works, for the sum of twenty million dollars ($20,000,000) per claim, or per occurrence giving rise to a claim;</w:t>
      </w:r>
    </w:p>
    <w:p w14:paraId="1E28B11D" w14:textId="77777777" w:rsidR="004C56A7" w:rsidRPr="00BA451A" w:rsidRDefault="004C56A7" w:rsidP="004C56A7">
      <w:pPr>
        <w:pStyle w:val="ScheduleL4"/>
      </w:pPr>
      <w:bookmarkStart w:id="3523" w:name="_DTBK3208"/>
      <w:bookmarkEnd w:id="3522"/>
      <w:r w:rsidRPr="00BA451A">
        <w:t xml:space="preserve">If asbestos decontamination work is required as part of the Works, an asbestos liability policy in respect of the risks associated with asbestos decontamination work, for the sum of twenty million dollars ($20,000,000) per claim, or per occurrence giving rise to a claim; </w:t>
      </w:r>
    </w:p>
    <w:p w14:paraId="1A1F5D5C" w14:textId="086D6605" w:rsidR="004C56A7" w:rsidRDefault="004C56A7" w:rsidP="004C56A7">
      <w:pPr>
        <w:pStyle w:val="ScheduleL4"/>
      </w:pPr>
      <w:bookmarkStart w:id="3524" w:name="_DTBK3209"/>
      <w:bookmarkEnd w:id="3523"/>
      <w:r w:rsidRPr="00BA451A">
        <w:t>Professional indemnity insurance, covering liability for any act, error or omission arising out of or in any way connected with the d</w:t>
      </w:r>
      <w:r w:rsidR="000B6AD6">
        <w:t xml:space="preserve">esign elements of the Project. </w:t>
      </w:r>
      <w:r w:rsidRPr="00BA451A">
        <w:t>The professional indemnity insurance policy must have a limit of indemnity for an amount of not less than one million dollars ($1,000,000) per</w:t>
      </w:r>
      <w:r>
        <w:t xml:space="preserve"> claim, or oc</w:t>
      </w:r>
      <w:r w:rsidR="000B6AD6">
        <w:t xml:space="preserve">currence giving rise to claim. </w:t>
      </w:r>
      <w:r>
        <w:t>The policy must:</w:t>
      </w:r>
    </w:p>
    <w:p w14:paraId="404D5243" w14:textId="77777777" w:rsidR="004C56A7" w:rsidRDefault="004C56A7" w:rsidP="004C56A7">
      <w:pPr>
        <w:pStyle w:val="ScheduleL5"/>
      </w:pPr>
      <w:bookmarkStart w:id="3525" w:name="_DTBK2464"/>
      <w:bookmarkEnd w:id="3524"/>
      <w:r>
        <w:lastRenderedPageBreak/>
        <w:t xml:space="preserve">cover claims under the </w:t>
      </w:r>
      <w:r w:rsidRPr="008C3825">
        <w:rPr>
          <w:i/>
        </w:rPr>
        <w:t>Competition and Consumer Act</w:t>
      </w:r>
      <w:r>
        <w:t xml:space="preserve"> </w:t>
      </w:r>
      <w:r w:rsidRPr="008C3825">
        <w:rPr>
          <w:i/>
        </w:rPr>
        <w:t xml:space="preserve">2010 </w:t>
      </w:r>
      <w:r>
        <w:t xml:space="preserve">(Cth) (including Schedule 2 </w:t>
      </w:r>
      <w:r>
        <w:noBreakHyphen/>
        <w:t> The Australian Consumer Law) and any similar legislation in any other State or Territory; and</w:t>
      </w:r>
    </w:p>
    <w:bookmarkEnd w:id="3525"/>
    <w:p w14:paraId="7159A4E3" w14:textId="77777777" w:rsidR="004C56A7" w:rsidRDefault="004C56A7" w:rsidP="004C56A7">
      <w:pPr>
        <w:pStyle w:val="ScheduleL5"/>
      </w:pPr>
      <w:r>
        <w:t>include at least one (1) automatic right of reinstatement of the sum insured; and</w:t>
      </w:r>
    </w:p>
    <w:p w14:paraId="17177C6C" w14:textId="71F44D26" w:rsidR="004C56A7" w:rsidRDefault="004C56A7" w:rsidP="00D30D62">
      <w:pPr>
        <w:pStyle w:val="ScheduleL4"/>
        <w:keepNext/>
        <w:spacing w:after="240"/>
        <w:ind w:left="1360" w:hanging="680"/>
      </w:pPr>
      <w:bookmarkStart w:id="3526" w:name="_DTBK3210"/>
      <w:r>
        <w:t>The Participant must ensure that each professional Participant identified in the table below, holds a professional indemnity policy in the amount specified in respect of that professional Participant in the table below, to cover its liability for breach of professional duty (if applicable) arising out of any negligence, whether in relation to errors in design, documentation, supervision or other professional</w:t>
      </w:r>
      <w:r w:rsidR="000B6AD6">
        <w:t xml:space="preserve"> duties.</w:t>
      </w:r>
      <w:r>
        <w:t xml:space="preserve"> Such cover must extend to liability for personal injury, illness or death of anyone in connection with the provision of professional services or as a result of breach of professional duty:</w:t>
      </w:r>
    </w:p>
    <w:tbl>
      <w:tblPr>
        <w:tblStyle w:val="MEClassic"/>
        <w:tblW w:w="8647" w:type="dxa"/>
        <w:tblInd w:w="709" w:type="dxa"/>
        <w:tblLook w:val="04A0" w:firstRow="1" w:lastRow="0" w:firstColumn="1" w:lastColumn="0" w:noHBand="0" w:noVBand="1"/>
        <w:tblCaption w:val="Professional Particpant Professional Indemnity coverage"/>
        <w:tblDescription w:val="The table identifies Professional Particpants and specifies the Professional Indemnity Coverage required by each Professional Participant."/>
      </w:tblPr>
      <w:tblGrid>
        <w:gridCol w:w="2275"/>
        <w:gridCol w:w="6372"/>
      </w:tblGrid>
      <w:tr w:rsidR="004C56A7" w14:paraId="1304866E" w14:textId="77777777" w:rsidTr="000B6AD6">
        <w:trPr>
          <w:cnfStyle w:val="100000000000" w:firstRow="1" w:lastRow="0" w:firstColumn="0" w:lastColumn="0" w:oddVBand="0" w:evenVBand="0" w:oddHBand="0" w:evenHBand="0" w:firstRowFirstColumn="0" w:firstRowLastColumn="0" w:lastRowFirstColumn="0" w:lastRowLastColumn="0"/>
          <w:tblHeader/>
        </w:trPr>
        <w:tc>
          <w:tcPr>
            <w:tcW w:w="0" w:type="dxa"/>
          </w:tcPr>
          <w:p w14:paraId="7B0CFAB2" w14:textId="77777777" w:rsidR="004C56A7" w:rsidRDefault="004C56A7" w:rsidP="00125EA9">
            <w:pPr>
              <w:keepNext/>
              <w:keepLines/>
              <w:spacing w:before="240"/>
            </w:pPr>
            <w:bookmarkStart w:id="3527" w:name="_DTBK2110" w:colFirst="1" w:colLast="1"/>
            <w:bookmarkEnd w:id="3526"/>
            <w:r w:rsidRPr="00A26923">
              <w:t xml:space="preserve">Professional </w:t>
            </w:r>
            <w:r>
              <w:t>Participant</w:t>
            </w:r>
          </w:p>
        </w:tc>
        <w:tc>
          <w:tcPr>
            <w:tcW w:w="3970" w:type="dxa"/>
          </w:tcPr>
          <w:p w14:paraId="3BFA7919" w14:textId="77777777" w:rsidR="004C56A7" w:rsidRPr="000204A4" w:rsidRDefault="004C56A7" w:rsidP="00125EA9">
            <w:pPr>
              <w:keepNext/>
              <w:keepLines/>
              <w:spacing w:before="240"/>
            </w:pPr>
            <w:r w:rsidRPr="000204A4">
              <w:t>Professional indemnity coverage</w:t>
            </w:r>
          </w:p>
        </w:tc>
      </w:tr>
      <w:tr w:rsidR="004C56A7" w14:paraId="03D90CF0" w14:textId="77777777" w:rsidTr="00BA451A">
        <w:tc>
          <w:tcPr>
            <w:tcW w:w="0" w:type="dxa"/>
          </w:tcPr>
          <w:p w14:paraId="2FA5F557" w14:textId="77777777" w:rsidR="004C56A7" w:rsidRPr="00E3675A" w:rsidRDefault="004C56A7" w:rsidP="00125EA9">
            <w:pPr>
              <w:keepNext/>
              <w:keepLines/>
            </w:pPr>
            <w:bookmarkStart w:id="3528" w:name="_DTBK2111" w:colFirst="1" w:colLast="1"/>
            <w:bookmarkEnd w:id="3527"/>
            <w:r w:rsidRPr="00E3675A">
              <w:t>Architect</w:t>
            </w:r>
          </w:p>
        </w:tc>
        <w:tc>
          <w:tcPr>
            <w:tcW w:w="3970" w:type="dxa"/>
          </w:tcPr>
          <w:p w14:paraId="0CC1DA1C" w14:textId="77777777" w:rsidR="004C56A7" w:rsidRPr="000204A4" w:rsidRDefault="004C56A7" w:rsidP="000204A4">
            <w:r w:rsidRPr="00EB3CD5">
              <w:t>$</w:t>
            </w:r>
            <w:r w:rsidRPr="000204A4">
              <w:t>10 million</w:t>
            </w:r>
          </w:p>
        </w:tc>
      </w:tr>
      <w:tr w:rsidR="004C56A7" w14:paraId="721594D8" w14:textId="77777777" w:rsidTr="00BA451A">
        <w:tc>
          <w:tcPr>
            <w:tcW w:w="0" w:type="dxa"/>
          </w:tcPr>
          <w:p w14:paraId="38D1FF79" w14:textId="77777777" w:rsidR="004C56A7" w:rsidRPr="007B578B" w:rsidRDefault="004C56A7" w:rsidP="00125EA9">
            <w:pPr>
              <w:keepNext/>
              <w:keepLines/>
            </w:pPr>
            <w:bookmarkStart w:id="3529" w:name="_DTBK2112" w:colFirst="1" w:colLast="1"/>
            <w:bookmarkEnd w:id="3528"/>
            <w:r w:rsidRPr="007B578B">
              <w:t>Builder</w:t>
            </w:r>
          </w:p>
        </w:tc>
        <w:tc>
          <w:tcPr>
            <w:tcW w:w="3970" w:type="dxa"/>
          </w:tcPr>
          <w:p w14:paraId="6B4285D8" w14:textId="77777777" w:rsidR="004C56A7" w:rsidRPr="000204A4" w:rsidRDefault="004C56A7" w:rsidP="000204A4">
            <w:r w:rsidRPr="00EB3CD5">
              <w:t>$</w:t>
            </w:r>
            <w:r w:rsidRPr="000204A4">
              <w:t>20 million</w:t>
            </w:r>
          </w:p>
        </w:tc>
      </w:tr>
      <w:tr w:rsidR="004C56A7" w14:paraId="2E2D2B22" w14:textId="77777777" w:rsidTr="00BA451A">
        <w:tc>
          <w:tcPr>
            <w:tcW w:w="0" w:type="dxa"/>
          </w:tcPr>
          <w:p w14:paraId="40FC1988" w14:textId="77777777" w:rsidR="004C56A7" w:rsidRPr="005F6CF0" w:rsidRDefault="004C56A7" w:rsidP="00125EA9">
            <w:pPr>
              <w:keepNext/>
              <w:keepLines/>
            </w:pPr>
            <w:bookmarkStart w:id="3530" w:name="_DTBK2113" w:colFirst="1" w:colLast="1"/>
            <w:bookmarkEnd w:id="3529"/>
            <w:r w:rsidRPr="005F6CF0">
              <w:t>Fire Services</w:t>
            </w:r>
          </w:p>
        </w:tc>
        <w:tc>
          <w:tcPr>
            <w:tcW w:w="3970" w:type="dxa"/>
          </w:tcPr>
          <w:p w14:paraId="226C4203" w14:textId="77777777" w:rsidR="004C56A7" w:rsidRPr="000204A4" w:rsidRDefault="004C56A7" w:rsidP="000204A4">
            <w:r w:rsidRPr="00EB3CD5">
              <w:t>$</w:t>
            </w:r>
            <w:r w:rsidRPr="000204A4">
              <w:t>2 million</w:t>
            </w:r>
          </w:p>
        </w:tc>
      </w:tr>
      <w:tr w:rsidR="004C56A7" w14:paraId="730B5305" w14:textId="77777777" w:rsidTr="00BA451A">
        <w:tc>
          <w:tcPr>
            <w:tcW w:w="0" w:type="dxa"/>
          </w:tcPr>
          <w:p w14:paraId="15DC7A1E" w14:textId="77777777" w:rsidR="004C56A7" w:rsidRPr="005F6CF0" w:rsidRDefault="004C56A7" w:rsidP="00125EA9">
            <w:pPr>
              <w:keepNext/>
              <w:keepLines/>
            </w:pPr>
            <w:bookmarkStart w:id="3531" w:name="_DTBK2114" w:colFirst="1" w:colLast="1"/>
            <w:bookmarkEnd w:id="3530"/>
            <w:r w:rsidRPr="005F6CF0">
              <w:t>Electrical</w:t>
            </w:r>
          </w:p>
        </w:tc>
        <w:tc>
          <w:tcPr>
            <w:tcW w:w="3970" w:type="dxa"/>
          </w:tcPr>
          <w:p w14:paraId="46457E4E" w14:textId="77777777" w:rsidR="004C56A7" w:rsidRPr="000204A4" w:rsidRDefault="004C56A7" w:rsidP="000204A4">
            <w:r w:rsidRPr="00EB3CD5">
              <w:t>$</w:t>
            </w:r>
            <w:r w:rsidRPr="000204A4">
              <w:t>10 million</w:t>
            </w:r>
          </w:p>
        </w:tc>
      </w:tr>
      <w:tr w:rsidR="004C56A7" w14:paraId="1A73DC30" w14:textId="77777777" w:rsidTr="00BA451A">
        <w:tc>
          <w:tcPr>
            <w:tcW w:w="0" w:type="dxa"/>
          </w:tcPr>
          <w:p w14:paraId="147CDB1C" w14:textId="77777777" w:rsidR="004C56A7" w:rsidRPr="005F6CF0" w:rsidRDefault="004C56A7" w:rsidP="00125EA9">
            <w:pPr>
              <w:keepNext/>
              <w:keepLines/>
            </w:pPr>
            <w:bookmarkStart w:id="3532" w:name="_DTBK2115" w:colFirst="1" w:colLast="1"/>
            <w:bookmarkEnd w:id="3531"/>
            <w:r w:rsidRPr="005F6CF0">
              <w:t>Hydraulic</w:t>
            </w:r>
          </w:p>
        </w:tc>
        <w:tc>
          <w:tcPr>
            <w:tcW w:w="3970" w:type="dxa"/>
          </w:tcPr>
          <w:p w14:paraId="14EE710E" w14:textId="77777777" w:rsidR="004C56A7" w:rsidRPr="000204A4" w:rsidRDefault="004C56A7" w:rsidP="000204A4">
            <w:r w:rsidRPr="00EB3CD5">
              <w:t>$</w:t>
            </w:r>
            <w:r w:rsidRPr="000204A4">
              <w:t>5 million</w:t>
            </w:r>
          </w:p>
        </w:tc>
      </w:tr>
      <w:tr w:rsidR="004C56A7" w14:paraId="6187F282" w14:textId="77777777" w:rsidTr="00BA451A">
        <w:tc>
          <w:tcPr>
            <w:tcW w:w="0" w:type="dxa"/>
          </w:tcPr>
          <w:p w14:paraId="69D2D675" w14:textId="77777777" w:rsidR="004C56A7" w:rsidRPr="005F6CF0" w:rsidRDefault="004C56A7" w:rsidP="00125EA9">
            <w:pPr>
              <w:keepNext/>
              <w:keepLines/>
            </w:pPr>
            <w:bookmarkStart w:id="3533" w:name="_DTBK2116" w:colFirst="1" w:colLast="1"/>
            <w:bookmarkEnd w:id="3532"/>
            <w:r w:rsidRPr="005F6CF0">
              <w:t>Civil</w:t>
            </w:r>
          </w:p>
        </w:tc>
        <w:tc>
          <w:tcPr>
            <w:tcW w:w="3970" w:type="dxa"/>
          </w:tcPr>
          <w:p w14:paraId="587A291C" w14:textId="77777777" w:rsidR="004C56A7" w:rsidRPr="000204A4" w:rsidRDefault="004C56A7" w:rsidP="000204A4">
            <w:r w:rsidRPr="00EB3CD5">
              <w:t>$</w:t>
            </w:r>
            <w:r w:rsidRPr="000204A4">
              <w:t>10 million</w:t>
            </w:r>
          </w:p>
        </w:tc>
      </w:tr>
      <w:tr w:rsidR="004C56A7" w14:paraId="7D8E8CB6" w14:textId="77777777" w:rsidTr="00BA451A">
        <w:tc>
          <w:tcPr>
            <w:tcW w:w="0" w:type="dxa"/>
          </w:tcPr>
          <w:p w14:paraId="376F4F2D" w14:textId="77777777" w:rsidR="004C56A7" w:rsidRPr="005F6CF0" w:rsidRDefault="004C56A7" w:rsidP="00125EA9">
            <w:pPr>
              <w:keepNext/>
              <w:keepLines/>
            </w:pPr>
            <w:bookmarkStart w:id="3534" w:name="_DTBK2117" w:colFirst="1" w:colLast="1"/>
            <w:bookmarkEnd w:id="3533"/>
            <w:r w:rsidRPr="005F6CF0">
              <w:t>Mechanical</w:t>
            </w:r>
          </w:p>
        </w:tc>
        <w:tc>
          <w:tcPr>
            <w:tcW w:w="3970" w:type="dxa"/>
          </w:tcPr>
          <w:p w14:paraId="443D450B" w14:textId="77777777" w:rsidR="004C56A7" w:rsidRPr="000204A4" w:rsidRDefault="004C56A7" w:rsidP="000204A4">
            <w:r w:rsidRPr="00EB3CD5">
              <w:t>$</w:t>
            </w:r>
            <w:r w:rsidRPr="000204A4">
              <w:t>10 million</w:t>
            </w:r>
          </w:p>
        </w:tc>
      </w:tr>
      <w:tr w:rsidR="004C56A7" w14:paraId="5E1CE47F" w14:textId="77777777" w:rsidTr="00BA451A">
        <w:tc>
          <w:tcPr>
            <w:tcW w:w="0" w:type="dxa"/>
          </w:tcPr>
          <w:p w14:paraId="60B91A86" w14:textId="77777777" w:rsidR="004C56A7" w:rsidRPr="005F6CF0" w:rsidRDefault="004C56A7" w:rsidP="00125EA9">
            <w:pPr>
              <w:keepNext/>
              <w:keepLines/>
            </w:pPr>
            <w:bookmarkStart w:id="3535" w:name="_DTBK2118" w:colFirst="1" w:colLast="1"/>
            <w:bookmarkEnd w:id="3534"/>
            <w:r w:rsidRPr="005F6CF0">
              <w:t>Building Code of Australia</w:t>
            </w:r>
          </w:p>
        </w:tc>
        <w:tc>
          <w:tcPr>
            <w:tcW w:w="3970" w:type="dxa"/>
          </w:tcPr>
          <w:p w14:paraId="383B82FD" w14:textId="77777777" w:rsidR="004C56A7" w:rsidRPr="000204A4" w:rsidRDefault="004C56A7" w:rsidP="000204A4">
            <w:r w:rsidRPr="00EB3CD5">
              <w:t>$</w:t>
            </w:r>
            <w:r w:rsidRPr="000204A4">
              <w:t>5 million</w:t>
            </w:r>
          </w:p>
        </w:tc>
      </w:tr>
    </w:tbl>
    <w:p w14:paraId="1576CC02" w14:textId="77777777" w:rsidR="004C56A7" w:rsidRDefault="004C56A7" w:rsidP="004C56A7">
      <w:pPr>
        <w:pStyle w:val="ScheduleL3"/>
      </w:pPr>
      <w:bookmarkStart w:id="3536" w:name="_Ref892425"/>
      <w:bookmarkStart w:id="3537" w:name="_Ref4675927"/>
      <w:bookmarkStart w:id="3538" w:name="_DTBK3211"/>
      <w:bookmarkEnd w:id="3535"/>
      <w:r>
        <w:t>On commencement of the Designated Use Period:</w:t>
      </w:r>
      <w:bookmarkEnd w:id="3536"/>
      <w:bookmarkEnd w:id="3537"/>
    </w:p>
    <w:p w14:paraId="097D2379" w14:textId="77777777" w:rsidR="004C56A7" w:rsidRDefault="004C56A7" w:rsidP="005F0186">
      <w:pPr>
        <w:pStyle w:val="ScheduleL4"/>
        <w:numPr>
          <w:ilvl w:val="3"/>
          <w:numId w:val="26"/>
        </w:numPr>
      </w:pPr>
      <w:bookmarkStart w:id="3539" w:name="_DTBK3212"/>
      <w:bookmarkEnd w:id="3538"/>
      <w:r>
        <w:t>To the extent required by Law, workers compensation insurance in respect of the Participant’s liability for any loss or claim by a person employed or otherwise engaged, or deemed to be employed or otherwise engaged, by the Participant in connection with the Project;</w:t>
      </w:r>
    </w:p>
    <w:p w14:paraId="20C69C05" w14:textId="77777777" w:rsidR="004C56A7" w:rsidRDefault="004C56A7" w:rsidP="004C56A7">
      <w:pPr>
        <w:pStyle w:val="ScheduleL4"/>
      </w:pPr>
      <w:bookmarkStart w:id="3540" w:name="_DTBK3213"/>
      <w:bookmarkEnd w:id="3539"/>
      <w:r>
        <w:t>Public liability policy covering legal liability (including liability assumed under contract) for loss or damage to property or injury or death to persons arising out of or in connection with carrying out the Works, for the sum of twenty million dollars ($20,000,000) per claim, or per occurrence giving rise to a claim;</w:t>
      </w:r>
    </w:p>
    <w:p w14:paraId="7E5C3518" w14:textId="77777777" w:rsidR="004C56A7" w:rsidRDefault="004C56A7" w:rsidP="004C56A7">
      <w:pPr>
        <w:pStyle w:val="ScheduleL4"/>
      </w:pPr>
      <w:bookmarkStart w:id="3541" w:name="_DTBK2466"/>
      <w:bookmarkEnd w:id="3540"/>
      <w:r>
        <w:t xml:space="preserve">Where the Property is not owned by the Participant, property damage insurance for the full reinstatement value of all fixtures, structures, improvements, fittings, plant, equipment, vehicles and other articles in or on the area leased or licensed to the Participant and which are the property of the Participant including any Asset; and </w:t>
      </w:r>
    </w:p>
    <w:p w14:paraId="326DCC49" w14:textId="77777777" w:rsidR="004C56A7" w:rsidRDefault="004C56A7" w:rsidP="004C56A7">
      <w:pPr>
        <w:pStyle w:val="ScheduleL4"/>
      </w:pPr>
      <w:bookmarkStart w:id="3542" w:name="_DTBK2000"/>
      <w:bookmarkEnd w:id="3541"/>
      <w:r>
        <w:t xml:space="preserve">Where the Property is owned by the Participant, building </w:t>
      </w:r>
      <w:r w:rsidR="00C25F18">
        <w:t xml:space="preserve">insurance </w:t>
      </w:r>
      <w:r>
        <w:t>(including plate glass) for its full reinstatement or replacement value (including architects, surveyors and other professional fees, the cost of debris removal, demolition, site clearance, any works that may be required by any Law and incidental expenses) at the time of loss or damage, against loss or damage from fire, lightning, flood, storm and tempest, earthquake, water damage (including sprinkler leakage and rain water), explosion or concussion from explosion, impact by vehicles or aircraft or articles dropped from aircraft, riots, strikes, civil commotion, malicious damage, terrorism, radiation and fusion and such other risks (present or future) against which a building owner would ordinarily insure.</w:t>
      </w:r>
    </w:p>
    <w:p w14:paraId="3942DC05" w14:textId="59C2FB78" w:rsidR="004C56A7" w:rsidRPr="004E505E" w:rsidRDefault="004C56A7" w:rsidP="00917746">
      <w:pPr>
        <w:pStyle w:val="ScheduleL2"/>
      </w:pPr>
      <w:bookmarkStart w:id="3543" w:name="Item_O"/>
      <w:bookmarkEnd w:id="3513"/>
      <w:bookmarkEnd w:id="3542"/>
      <w:r w:rsidRPr="004E505E">
        <w:t>Repayment amount</w:t>
      </w:r>
      <w:bookmarkEnd w:id="3543"/>
      <w:r>
        <w:t xml:space="preserve"> (clause </w:t>
      </w:r>
      <w:r w:rsidR="00FC134C">
        <w:fldChar w:fldCharType="begin"/>
      </w:r>
      <w:r w:rsidR="00FC134C">
        <w:instrText xml:space="preserve"> REF _Ref22202508 \w \h </w:instrText>
      </w:r>
      <w:r w:rsidR="00FC134C">
        <w:fldChar w:fldCharType="separate"/>
      </w:r>
      <w:r w:rsidR="007E5C1F">
        <w:t>10.2</w:t>
      </w:r>
      <w:r w:rsidR="00FC134C">
        <w:fldChar w:fldCharType="end"/>
      </w:r>
      <w:r>
        <w:t xml:space="preserve">) </w:t>
      </w:r>
    </w:p>
    <w:p w14:paraId="54FF7AF1" w14:textId="77777777" w:rsidR="004C56A7" w:rsidRDefault="004C56A7" w:rsidP="00917746">
      <w:pPr>
        <w:ind w:left="680"/>
      </w:pPr>
      <w:r w:rsidRPr="00074BFE">
        <w:t>The repayment amount will be calculated according to the following formula:</w:t>
      </w:r>
    </w:p>
    <w:p w14:paraId="681C4232" w14:textId="77777777" w:rsidR="00C63ACD" w:rsidRPr="00C63ACD" w:rsidRDefault="00C63ACD" w:rsidP="00917746">
      <w:pPr>
        <w:pStyle w:val="ScheduleL4"/>
      </w:pPr>
      <w:r w:rsidRPr="00C63ACD">
        <w:lastRenderedPageBreak/>
        <w:t xml:space="preserve">Within the first six years of </w:t>
      </w:r>
      <w:r w:rsidR="00C25F18">
        <w:t xml:space="preserve">the Designated Use Period, </w:t>
      </w:r>
      <w:r w:rsidRPr="00C63ACD">
        <w:t>all Funds paid by the Department to the Participant will need to be repaid.</w:t>
      </w:r>
    </w:p>
    <w:p w14:paraId="1F245F6B" w14:textId="77777777" w:rsidR="00C63ACD" w:rsidRPr="00C63ACD" w:rsidRDefault="00C63ACD" w:rsidP="00E56360">
      <w:pPr>
        <w:pStyle w:val="ScheduleL4"/>
      </w:pPr>
      <w:r w:rsidRPr="00C63ACD">
        <w:t xml:space="preserve">In the sixth year </w:t>
      </w:r>
      <w:r w:rsidR="00C25F18">
        <w:t xml:space="preserve">of the Designated Use Period, </w:t>
      </w:r>
      <w:r w:rsidRPr="00C63ACD">
        <w:t xml:space="preserve">90 per cent of all Funds </w:t>
      </w:r>
      <w:r w:rsidR="00C25F18">
        <w:t>will</w:t>
      </w:r>
      <w:r w:rsidR="00C25F18" w:rsidRPr="00C63ACD">
        <w:t xml:space="preserve"> </w:t>
      </w:r>
      <w:r w:rsidRPr="00C63ACD">
        <w:t>need to be repaid</w:t>
      </w:r>
      <w:r w:rsidR="00C25F18">
        <w:t>.</w:t>
      </w:r>
      <w:r w:rsidRPr="00C63ACD">
        <w:t xml:space="preserve"> </w:t>
      </w:r>
    </w:p>
    <w:p w14:paraId="516D4AE3" w14:textId="77777777" w:rsidR="00C63ACD" w:rsidRPr="00C63ACD" w:rsidRDefault="00C63ACD" w:rsidP="00E56360">
      <w:pPr>
        <w:pStyle w:val="ScheduleL4"/>
      </w:pPr>
      <w:r w:rsidRPr="00C63ACD">
        <w:t xml:space="preserve">In the seventh year </w:t>
      </w:r>
      <w:r w:rsidR="00C25F18">
        <w:t xml:space="preserve">of the Designated Use Period, </w:t>
      </w:r>
      <w:r w:rsidRPr="00C63ACD">
        <w:t xml:space="preserve">80 per cent of all Funds </w:t>
      </w:r>
      <w:r w:rsidR="00C25F18">
        <w:t>will</w:t>
      </w:r>
      <w:r w:rsidR="00C25F18" w:rsidRPr="00C63ACD">
        <w:t xml:space="preserve"> </w:t>
      </w:r>
      <w:r w:rsidRPr="00C63ACD">
        <w:t>need to be repaid</w:t>
      </w:r>
      <w:r w:rsidR="00C25F18">
        <w:t>.</w:t>
      </w:r>
    </w:p>
    <w:p w14:paraId="68DEB716" w14:textId="77777777" w:rsidR="00C63ACD" w:rsidRPr="00C63ACD" w:rsidRDefault="00C63ACD" w:rsidP="00E56360">
      <w:pPr>
        <w:pStyle w:val="ScheduleL4"/>
      </w:pPr>
      <w:r w:rsidRPr="00C63ACD">
        <w:t xml:space="preserve">In the eighth year </w:t>
      </w:r>
      <w:r w:rsidR="00C25F18">
        <w:t xml:space="preserve">of the Designated Use Period, </w:t>
      </w:r>
      <w:r w:rsidRPr="00C63ACD">
        <w:t xml:space="preserve">70 per cent of all Funds </w:t>
      </w:r>
      <w:r w:rsidR="00C25F18">
        <w:t>will</w:t>
      </w:r>
      <w:r w:rsidR="00C25F18" w:rsidRPr="00C63ACD">
        <w:t xml:space="preserve"> </w:t>
      </w:r>
      <w:r w:rsidRPr="00C63ACD">
        <w:t>need to be repaid</w:t>
      </w:r>
      <w:r w:rsidR="00C25F18">
        <w:t>.</w:t>
      </w:r>
    </w:p>
    <w:p w14:paraId="4322B1EA" w14:textId="77777777" w:rsidR="00C63ACD" w:rsidRPr="00C63ACD" w:rsidRDefault="00C63ACD" w:rsidP="00E56360">
      <w:pPr>
        <w:pStyle w:val="ScheduleL4"/>
      </w:pPr>
      <w:r w:rsidRPr="00C63ACD">
        <w:t xml:space="preserve">In the ninth year </w:t>
      </w:r>
      <w:r w:rsidR="00C25F18">
        <w:t xml:space="preserve">of the Designated Use Period, </w:t>
      </w:r>
      <w:r w:rsidRPr="00C63ACD">
        <w:t xml:space="preserve">60 per cent of all Funds </w:t>
      </w:r>
      <w:r w:rsidR="00C25F18">
        <w:t>will</w:t>
      </w:r>
      <w:r w:rsidR="00C25F18" w:rsidRPr="00C63ACD">
        <w:t xml:space="preserve"> </w:t>
      </w:r>
      <w:r w:rsidRPr="00C63ACD">
        <w:t>need to be repaid</w:t>
      </w:r>
      <w:r w:rsidR="00C25F18">
        <w:t>.</w:t>
      </w:r>
    </w:p>
    <w:p w14:paraId="25103F91" w14:textId="77777777" w:rsidR="00C63ACD" w:rsidRPr="00C63ACD" w:rsidRDefault="00C63ACD" w:rsidP="00E56360">
      <w:pPr>
        <w:pStyle w:val="ScheduleL4"/>
      </w:pPr>
      <w:r w:rsidRPr="00C63ACD">
        <w:t xml:space="preserve">In the tenth year </w:t>
      </w:r>
      <w:r w:rsidR="00C25F18">
        <w:t xml:space="preserve">of the Designated Use Period, </w:t>
      </w:r>
      <w:r w:rsidRPr="00C63ACD">
        <w:t xml:space="preserve">50 per cent of all Funds </w:t>
      </w:r>
      <w:r w:rsidR="00C25F18">
        <w:t>will</w:t>
      </w:r>
      <w:r w:rsidR="00C25F18" w:rsidRPr="00C63ACD">
        <w:t xml:space="preserve"> </w:t>
      </w:r>
      <w:r w:rsidRPr="00C63ACD">
        <w:t>need to be repaid</w:t>
      </w:r>
      <w:r w:rsidR="00C25F18">
        <w:t>.</w:t>
      </w:r>
    </w:p>
    <w:p w14:paraId="7B63642E" w14:textId="77777777" w:rsidR="00C63ACD" w:rsidRPr="00C63ACD" w:rsidRDefault="00C63ACD" w:rsidP="00E56360">
      <w:pPr>
        <w:pStyle w:val="ScheduleL4"/>
      </w:pPr>
      <w:r w:rsidRPr="00C63ACD">
        <w:t xml:space="preserve">In the eleventh year </w:t>
      </w:r>
      <w:r w:rsidR="00C25F18">
        <w:t xml:space="preserve">of the Designated Use Period, </w:t>
      </w:r>
      <w:r w:rsidRPr="00C63ACD">
        <w:t xml:space="preserve">40 per cent of all Funds </w:t>
      </w:r>
      <w:r w:rsidR="00C25F18">
        <w:t>will</w:t>
      </w:r>
      <w:r w:rsidR="00C25F18" w:rsidRPr="00C63ACD">
        <w:t xml:space="preserve"> </w:t>
      </w:r>
      <w:r w:rsidRPr="00C63ACD">
        <w:t>need to be repaid</w:t>
      </w:r>
      <w:r w:rsidR="00C25F18">
        <w:t>.</w:t>
      </w:r>
    </w:p>
    <w:p w14:paraId="2F0735FE" w14:textId="77777777" w:rsidR="00C63ACD" w:rsidRPr="00C63ACD" w:rsidRDefault="00C63ACD" w:rsidP="00E56360">
      <w:pPr>
        <w:pStyle w:val="ScheduleL4"/>
      </w:pPr>
      <w:r w:rsidRPr="00C63ACD">
        <w:t xml:space="preserve">In the twelfth year </w:t>
      </w:r>
      <w:r w:rsidR="00C25F18">
        <w:t xml:space="preserve">of the Designated Use Period, </w:t>
      </w:r>
      <w:r w:rsidRPr="00C63ACD">
        <w:t xml:space="preserve">30 per cent of all Funds </w:t>
      </w:r>
      <w:r w:rsidR="00C25F18">
        <w:t>will</w:t>
      </w:r>
      <w:r w:rsidR="00C25F18" w:rsidRPr="00C63ACD">
        <w:t xml:space="preserve"> </w:t>
      </w:r>
      <w:r w:rsidRPr="00C63ACD">
        <w:t>need to be repaid</w:t>
      </w:r>
      <w:r w:rsidR="00C25F18">
        <w:t>.</w:t>
      </w:r>
    </w:p>
    <w:p w14:paraId="42AF1FB9" w14:textId="77777777" w:rsidR="00C63ACD" w:rsidRPr="00C63ACD" w:rsidRDefault="00C63ACD" w:rsidP="00E56360">
      <w:pPr>
        <w:pStyle w:val="ScheduleL4"/>
      </w:pPr>
      <w:r w:rsidRPr="00C63ACD">
        <w:t xml:space="preserve">In the thirteenth year </w:t>
      </w:r>
      <w:r w:rsidR="00C25F18">
        <w:t xml:space="preserve">of the Designated Use Period, </w:t>
      </w:r>
      <w:r w:rsidRPr="00C63ACD">
        <w:t xml:space="preserve">20 per cent of all Funds </w:t>
      </w:r>
      <w:r w:rsidR="00C25F18">
        <w:t>will</w:t>
      </w:r>
      <w:r w:rsidR="00C25F18" w:rsidRPr="00C63ACD">
        <w:t xml:space="preserve"> </w:t>
      </w:r>
      <w:r w:rsidRPr="00C63ACD">
        <w:t>need to be repaid</w:t>
      </w:r>
      <w:r w:rsidR="00C25F18">
        <w:t>.</w:t>
      </w:r>
    </w:p>
    <w:p w14:paraId="5360DCDD" w14:textId="77777777" w:rsidR="00C63ACD" w:rsidRPr="00C63ACD" w:rsidRDefault="00C63ACD" w:rsidP="00E56360">
      <w:pPr>
        <w:pStyle w:val="ScheduleL4"/>
      </w:pPr>
      <w:r w:rsidRPr="00C63ACD">
        <w:t xml:space="preserve">In the fourteenth year </w:t>
      </w:r>
      <w:r w:rsidR="00C25F18">
        <w:t xml:space="preserve">of the Designated Use Period, </w:t>
      </w:r>
      <w:r w:rsidRPr="00C63ACD">
        <w:t xml:space="preserve">10 per cent of all Funds </w:t>
      </w:r>
      <w:r w:rsidR="00C25F18">
        <w:t>will</w:t>
      </w:r>
      <w:r w:rsidR="00C25F18" w:rsidRPr="00C63ACD">
        <w:t xml:space="preserve"> </w:t>
      </w:r>
      <w:r w:rsidRPr="00C63ACD">
        <w:t>need to be repaid</w:t>
      </w:r>
      <w:r w:rsidR="00C25F18">
        <w:t>.</w:t>
      </w:r>
    </w:p>
    <w:p w14:paraId="4605F043" w14:textId="77777777" w:rsidR="00C63ACD" w:rsidRPr="00074BFE" w:rsidRDefault="00C25F18" w:rsidP="00E56360">
      <w:pPr>
        <w:pStyle w:val="ScheduleL4"/>
      </w:pPr>
      <w:r>
        <w:t xml:space="preserve">Following expiry of the Designated Use Period, </w:t>
      </w:r>
      <w:r w:rsidR="00C63ACD" w:rsidRPr="00C63ACD">
        <w:t xml:space="preserve">none of the </w:t>
      </w:r>
      <w:r>
        <w:t>F</w:t>
      </w:r>
      <w:r w:rsidR="00C63ACD" w:rsidRPr="00C63ACD">
        <w:t xml:space="preserve">unds need to be repaid </w:t>
      </w:r>
    </w:p>
    <w:p w14:paraId="6CDF1C58" w14:textId="211289FF" w:rsidR="004C56A7" w:rsidRPr="004E505E" w:rsidRDefault="004C56A7" w:rsidP="004C56A7">
      <w:pPr>
        <w:pStyle w:val="ScheduleL2"/>
      </w:pPr>
      <w:bookmarkStart w:id="3544" w:name="Item_Q"/>
      <w:bookmarkStart w:id="3545" w:name="_Ref1557986"/>
      <w:bookmarkStart w:id="3546" w:name="_Ref23188461"/>
      <w:r w:rsidRPr="004E505E">
        <w:t>Acknowledgement and copies of publications</w:t>
      </w:r>
      <w:bookmarkEnd w:id="3544"/>
      <w:r>
        <w:t xml:space="preserve"> (clause </w:t>
      </w:r>
      <w:r>
        <w:fldChar w:fldCharType="begin"/>
      </w:r>
      <w:r>
        <w:instrText xml:space="preserve"> REF _Ref884570 \n \h </w:instrText>
      </w:r>
      <w:r>
        <w:fldChar w:fldCharType="separate"/>
      </w:r>
      <w:r w:rsidR="007E5C1F">
        <w:t>28</w:t>
      </w:r>
      <w:r>
        <w:fldChar w:fldCharType="end"/>
      </w:r>
      <w:r>
        <w:t>)</w:t>
      </w:r>
      <w:bookmarkEnd w:id="3545"/>
      <w:bookmarkEnd w:id="3546"/>
      <w:r>
        <w:t xml:space="preserve"> </w:t>
      </w:r>
    </w:p>
    <w:p w14:paraId="464F4C49" w14:textId="77777777" w:rsidR="004C56A7" w:rsidRDefault="004C56A7" w:rsidP="004C56A7">
      <w:pPr>
        <w:ind w:left="680"/>
      </w:pPr>
      <w:bookmarkStart w:id="3547" w:name="_DTBK3218"/>
      <w:r w:rsidRPr="00074BFE">
        <w:t>The Participant must acknowledge the Department</w:t>
      </w:r>
      <w:r w:rsidRPr="00BC6E2D">
        <w:t>'s contribution in all written</w:t>
      </w:r>
      <w:r w:rsidRPr="004407AD">
        <w:t xml:space="preserve"> forms of </w:t>
      </w:r>
      <w:r w:rsidRPr="00044B01">
        <w:t>communication, in the following form:</w:t>
      </w:r>
    </w:p>
    <w:p w14:paraId="6B2E7125" w14:textId="77777777" w:rsidR="004B716F" w:rsidRPr="00044B01" w:rsidRDefault="004B716F" w:rsidP="004C56A7">
      <w:pPr>
        <w:ind w:left="680"/>
      </w:pPr>
      <w:r>
        <w:t>‘</w:t>
      </w:r>
      <w:r w:rsidR="00FC134C" w:rsidRPr="00BA451A">
        <w:rPr>
          <w:i/>
        </w:rPr>
        <w:t xml:space="preserve">This project received grant funding from the </w:t>
      </w:r>
      <w:r w:rsidRPr="00BA451A">
        <w:rPr>
          <w:i/>
        </w:rPr>
        <w:t>Australian</w:t>
      </w:r>
      <w:r w:rsidRPr="004B716F">
        <w:rPr>
          <w:i/>
        </w:rPr>
        <w:t xml:space="preserve"> Government</w:t>
      </w:r>
      <w:r w:rsidR="00FC134C">
        <w:rPr>
          <w:i/>
        </w:rPr>
        <w:t>.</w:t>
      </w:r>
      <w:r>
        <w:t>’</w:t>
      </w:r>
      <w:r w:rsidR="00FC134C">
        <w:t xml:space="preserve"> </w:t>
      </w:r>
    </w:p>
    <w:p w14:paraId="6FB79678" w14:textId="3D4ED13C" w:rsidR="004C56A7" w:rsidRDefault="004C56A7" w:rsidP="004C56A7">
      <w:pPr>
        <w:pStyle w:val="ScheduleL2"/>
      </w:pPr>
      <w:bookmarkStart w:id="3548" w:name="_Ref1560263"/>
      <w:bookmarkEnd w:id="3547"/>
      <w:r>
        <w:t>Notices</w:t>
      </w:r>
      <w:bookmarkEnd w:id="3548"/>
      <w:r>
        <w:t xml:space="preserve"> (clause </w:t>
      </w:r>
      <w:r>
        <w:fldChar w:fldCharType="begin"/>
      </w:r>
      <w:r>
        <w:instrText xml:space="preserve"> REF _Ref1573807 \w \h </w:instrText>
      </w:r>
      <w:r>
        <w:fldChar w:fldCharType="separate"/>
      </w:r>
      <w:r w:rsidR="007E5C1F">
        <w:t>35</w:t>
      </w:r>
      <w:r>
        <w:fldChar w:fldCharType="end"/>
      </w:r>
      <w:r>
        <w:t xml:space="preserve">) </w:t>
      </w:r>
    </w:p>
    <w:p w14:paraId="71146783" w14:textId="77777777" w:rsidR="004C56A7" w:rsidRDefault="004C56A7" w:rsidP="004C56A7">
      <w:pPr>
        <w:pStyle w:val="ScheduleL3"/>
      </w:pPr>
      <w:r>
        <w:t xml:space="preserve">Department </w:t>
      </w:r>
    </w:p>
    <w:p w14:paraId="36D3F86A" w14:textId="77777777" w:rsidR="005B2EA6" w:rsidRDefault="004C56A7" w:rsidP="005B2EA6">
      <w:pPr>
        <w:ind w:left="680"/>
      </w:pPr>
      <w:r w:rsidRPr="0036474A">
        <w:t>Director</w:t>
      </w:r>
      <w:r w:rsidR="005B2EA6">
        <w:t xml:space="preserve"> </w:t>
      </w:r>
      <w:r w:rsidR="000446B4">
        <w:t>–</w:t>
      </w:r>
      <w:r w:rsidR="005B2EA6">
        <w:t xml:space="preserve"> </w:t>
      </w:r>
      <w:r w:rsidR="000446B4">
        <w:t>Community Grants Hub</w:t>
      </w:r>
    </w:p>
    <w:p w14:paraId="7CEDBCAB" w14:textId="77777777" w:rsidR="004C56A7" w:rsidRPr="00074BFE" w:rsidRDefault="005B2EA6" w:rsidP="005B2EA6">
      <w:pPr>
        <w:ind w:left="680"/>
      </w:pPr>
      <w:r>
        <w:t>Department of Social Services</w:t>
      </w:r>
    </w:p>
    <w:p w14:paraId="476BD4DF" w14:textId="77777777" w:rsidR="003E71BA" w:rsidRPr="003E71BA" w:rsidRDefault="003E71BA" w:rsidP="003E71BA">
      <w:pPr>
        <w:ind w:left="680"/>
        <w:rPr>
          <w:rFonts w:cs="Arial"/>
          <w:szCs w:val="20"/>
        </w:rPr>
      </w:pPr>
      <w:r w:rsidRPr="003E71BA">
        <w:rPr>
          <w:rFonts w:cs="Arial"/>
          <w:szCs w:val="20"/>
        </w:rPr>
        <w:t>71 Athllon Drive, Greenway, ACT, 2900</w:t>
      </w:r>
    </w:p>
    <w:p w14:paraId="0ED24675" w14:textId="77777777" w:rsidR="004C56A7" w:rsidRPr="00BA451A" w:rsidRDefault="003E71BA" w:rsidP="003E71BA">
      <w:pPr>
        <w:ind w:left="680"/>
        <w:rPr>
          <w:i/>
          <w:szCs w:val="20"/>
        </w:rPr>
      </w:pPr>
      <w:r w:rsidRPr="003E71BA">
        <w:rPr>
          <w:rFonts w:cs="Arial"/>
          <w:szCs w:val="20"/>
        </w:rPr>
        <w:t>GPO Box 9820, Canberra, ACT, 2601</w:t>
      </w:r>
      <w:r w:rsidRPr="003E71BA" w:rsidDel="003E71BA">
        <w:rPr>
          <w:rFonts w:cs="Arial"/>
          <w:szCs w:val="20"/>
        </w:rPr>
        <w:t xml:space="preserve"> </w:t>
      </w:r>
    </w:p>
    <w:p w14:paraId="33E5A902" w14:textId="77777777" w:rsidR="00FC134C" w:rsidRPr="00E15384" w:rsidRDefault="004C56A7" w:rsidP="00FC134C">
      <w:pPr>
        <w:ind w:left="680"/>
        <w:rPr>
          <w:i/>
          <w:szCs w:val="20"/>
        </w:rPr>
      </w:pPr>
      <w:r w:rsidRPr="009A5DF9">
        <w:t>Phone:</w:t>
      </w:r>
      <w:r w:rsidRPr="009A5DF9">
        <w:tab/>
      </w:r>
      <w:r w:rsidR="00E61518" w:rsidRPr="00E61518">
        <w:t>1800 044 584 (</w:t>
      </w:r>
      <w:r w:rsidR="00E61518">
        <w:t xml:space="preserve">Choose </w:t>
      </w:r>
      <w:r w:rsidR="00E61518" w:rsidRPr="00E61518">
        <w:t>Option 2</w:t>
      </w:r>
      <w:r w:rsidR="00E61518">
        <w:t xml:space="preserve"> for Capital Grants team</w:t>
      </w:r>
      <w:r w:rsidR="00E61518" w:rsidRPr="00E61518">
        <w:t>)</w:t>
      </w:r>
      <w:r w:rsidR="00FC134C">
        <w:rPr>
          <w:rFonts w:cs="Arial"/>
          <w:szCs w:val="20"/>
        </w:rPr>
        <w:t xml:space="preserve"> </w:t>
      </w:r>
    </w:p>
    <w:p w14:paraId="0C91758A" w14:textId="6ECE42BB" w:rsidR="004C56A7" w:rsidRDefault="004C56A7" w:rsidP="004C56A7">
      <w:pPr>
        <w:ind w:left="680"/>
      </w:pPr>
      <w:r>
        <w:t xml:space="preserve">Email: </w:t>
      </w:r>
      <w:r w:rsidR="000446B4" w:rsidRPr="00D30D62">
        <w:t>capital@dss.gov.au</w:t>
      </w:r>
    </w:p>
    <w:p w14:paraId="4356F15F" w14:textId="77777777" w:rsidR="004C56A7" w:rsidRDefault="004C56A7" w:rsidP="004C56A7">
      <w:pPr>
        <w:pStyle w:val="ScheduleL3"/>
      </w:pPr>
      <w:r>
        <w:t xml:space="preserve">Participant </w:t>
      </w:r>
    </w:p>
    <w:p w14:paraId="797692DD" w14:textId="77777777" w:rsidR="00885B71" w:rsidRDefault="00885B71" w:rsidP="001164AB">
      <w:pPr>
        <w:ind w:left="680"/>
      </w:pPr>
      <w:r w:rsidRPr="00984592">
        <w:rPr>
          <w:highlight w:val="lightGray"/>
        </w:rPr>
        <w:t>[</w:t>
      </w:r>
      <w:r w:rsidRPr="00984592">
        <w:rPr>
          <w:b/>
          <w:i/>
          <w:highlight w:val="lightGray"/>
        </w:rPr>
        <w:t>insert</w:t>
      </w:r>
      <w:r w:rsidRPr="00984592">
        <w:rPr>
          <w:highlight w:val="lightGray"/>
        </w:rPr>
        <w:t>]</w:t>
      </w:r>
    </w:p>
    <w:p w14:paraId="54ED21D1" w14:textId="77777777" w:rsidR="00412954" w:rsidRDefault="007A2838" w:rsidP="00545B4F">
      <w:pPr>
        <w:ind w:left="680"/>
      </w:pPr>
      <w:r w:rsidRPr="00984592">
        <w:rPr>
          <w:highlight w:val="lightGray"/>
        </w:rPr>
        <w:t>[</w:t>
      </w:r>
      <w:r w:rsidRPr="00984592">
        <w:rPr>
          <w:b/>
          <w:i/>
          <w:highlight w:val="lightGray"/>
        </w:rPr>
        <w:t>insert</w:t>
      </w:r>
      <w:r>
        <w:rPr>
          <w:b/>
          <w:i/>
          <w:highlight w:val="lightGray"/>
        </w:rPr>
        <w:t xml:space="preserve"> entity name</w:t>
      </w:r>
      <w:r w:rsidRPr="00984592">
        <w:rPr>
          <w:highlight w:val="lightGray"/>
        </w:rPr>
        <w:t>]</w:t>
      </w:r>
      <w:r w:rsidDel="007A2838">
        <w:t xml:space="preserve"> </w:t>
      </w:r>
    </w:p>
    <w:p w14:paraId="283740BE" w14:textId="77777777" w:rsidR="00545B4F" w:rsidRDefault="00A67C41" w:rsidP="00545B4F">
      <w:pPr>
        <w:ind w:left="680"/>
      </w:pPr>
      <w:r w:rsidRPr="00984592">
        <w:rPr>
          <w:highlight w:val="lightGray"/>
        </w:rPr>
        <w:t>[</w:t>
      </w:r>
      <w:r w:rsidRPr="00984592">
        <w:rPr>
          <w:b/>
          <w:i/>
          <w:highlight w:val="lightGray"/>
        </w:rPr>
        <w:t>insert</w:t>
      </w:r>
      <w:r>
        <w:rPr>
          <w:b/>
          <w:i/>
          <w:highlight w:val="lightGray"/>
        </w:rPr>
        <w:t xml:space="preserve"> address</w:t>
      </w:r>
      <w:r w:rsidRPr="00984592">
        <w:rPr>
          <w:highlight w:val="lightGray"/>
        </w:rPr>
        <w:t>]</w:t>
      </w:r>
    </w:p>
    <w:p w14:paraId="6ABB8F7D" w14:textId="77777777" w:rsidR="00545B4F" w:rsidRDefault="004C56A7" w:rsidP="004C56A7">
      <w:pPr>
        <w:ind w:left="680"/>
      </w:pPr>
      <w:r w:rsidRPr="00044B01">
        <w:t>Phone</w:t>
      </w:r>
      <w:r>
        <w:t xml:space="preserve">: </w:t>
      </w:r>
      <w:r w:rsidR="00A67C41" w:rsidRPr="00984592">
        <w:rPr>
          <w:highlight w:val="lightGray"/>
        </w:rPr>
        <w:t>[</w:t>
      </w:r>
      <w:r w:rsidR="00A67C41" w:rsidRPr="00984592">
        <w:rPr>
          <w:b/>
          <w:i/>
          <w:highlight w:val="lightGray"/>
        </w:rPr>
        <w:t>insert</w:t>
      </w:r>
      <w:r w:rsidR="00A67C41" w:rsidRPr="00984592">
        <w:rPr>
          <w:highlight w:val="lightGray"/>
        </w:rPr>
        <w:t>]</w:t>
      </w:r>
    </w:p>
    <w:p w14:paraId="387C9FC7" w14:textId="1E9485E1" w:rsidR="00B20CA3" w:rsidRDefault="004C56A7" w:rsidP="00B20CA3">
      <w:pPr>
        <w:ind w:left="680"/>
      </w:pPr>
      <w:r>
        <w:t>Em</w:t>
      </w:r>
      <w:r w:rsidR="000B6AD6">
        <w:t>ail:</w:t>
      </w:r>
      <w:r w:rsidR="00545B4F">
        <w:t xml:space="preserve"> </w:t>
      </w:r>
      <w:r w:rsidR="00A67C41" w:rsidRPr="00984592">
        <w:rPr>
          <w:highlight w:val="lightGray"/>
        </w:rPr>
        <w:t>[</w:t>
      </w:r>
      <w:r w:rsidR="00A67C41" w:rsidRPr="00984592">
        <w:rPr>
          <w:b/>
          <w:i/>
          <w:highlight w:val="lightGray"/>
        </w:rPr>
        <w:t>insert</w:t>
      </w:r>
      <w:r w:rsidR="00A67C41" w:rsidRPr="00984592">
        <w:rPr>
          <w:highlight w:val="lightGray"/>
        </w:rPr>
        <w:t>]</w:t>
      </w:r>
    </w:p>
    <w:p w14:paraId="200A6851" w14:textId="77777777" w:rsidR="00A67C41" w:rsidRDefault="00A67C41">
      <w:pPr>
        <w:spacing w:after="200" w:line="276" w:lineRule="auto"/>
      </w:pPr>
      <w:r>
        <w:br w:type="page"/>
      </w:r>
    </w:p>
    <w:p w14:paraId="4A50A8CB" w14:textId="77777777" w:rsidR="004C56A7" w:rsidRPr="009B626E" w:rsidRDefault="004C56A7" w:rsidP="004C56A7">
      <w:pPr>
        <w:pStyle w:val="ScheduleL1"/>
      </w:pPr>
      <w:r>
        <w:lastRenderedPageBreak/>
        <w:t xml:space="preserve"> </w:t>
      </w:r>
      <w:bookmarkStart w:id="3549" w:name="_Toc1393846"/>
      <w:bookmarkStart w:id="3550" w:name="_Ref1380706"/>
      <w:bookmarkStart w:id="3551" w:name="_Toc1644905"/>
      <w:bookmarkStart w:id="3552" w:name="_Toc1645117"/>
      <w:bookmarkStart w:id="3553" w:name="_Toc1646757"/>
      <w:bookmarkStart w:id="3554" w:name="_Toc1647640"/>
      <w:bookmarkStart w:id="3555" w:name="_Toc1647854"/>
      <w:bookmarkStart w:id="3556" w:name="_DTBK3224"/>
      <w:bookmarkStart w:id="3557" w:name="_Toc4592558"/>
      <w:bookmarkStart w:id="3558" w:name="_Toc25675422"/>
      <w:bookmarkStart w:id="3559" w:name="_Toc25739532"/>
      <w:bookmarkEnd w:id="3549"/>
      <w:r w:rsidRPr="00C25F18">
        <w:t>– Milestone Schedule</w:t>
      </w:r>
      <w:bookmarkStart w:id="3560" w:name="_DTBK2476"/>
      <w:bookmarkEnd w:id="3550"/>
      <w:bookmarkEnd w:id="3551"/>
      <w:bookmarkEnd w:id="3552"/>
      <w:bookmarkEnd w:id="3553"/>
      <w:bookmarkEnd w:id="3554"/>
      <w:bookmarkEnd w:id="3555"/>
      <w:bookmarkEnd w:id="3556"/>
      <w:bookmarkEnd w:id="3557"/>
      <w:bookmarkEnd w:id="3558"/>
      <w:bookmarkEnd w:id="3559"/>
      <w:r w:rsidR="00DC10FA" w:rsidRPr="00C25F18">
        <w:t xml:space="preserve"> </w:t>
      </w:r>
    </w:p>
    <w:p w14:paraId="13684486" w14:textId="77777777" w:rsidR="0088601C" w:rsidRPr="00BA451A" w:rsidRDefault="00412954" w:rsidP="00BA451A">
      <w:pPr>
        <w:pBdr>
          <w:top w:val="single" w:sz="4" w:space="1" w:color="auto"/>
          <w:left w:val="single" w:sz="4" w:space="4" w:color="auto"/>
          <w:bottom w:val="single" w:sz="4" w:space="1" w:color="auto"/>
          <w:right w:val="single" w:sz="4" w:space="4" w:color="auto"/>
        </w:pBdr>
        <w:shd w:val="clear" w:color="auto" w:fill="D9D9D9" w:themeFill="background1" w:themeFillShade="D9"/>
        <w:rPr>
          <w:b/>
          <w:i/>
        </w:rPr>
      </w:pPr>
      <w:r w:rsidRPr="00BA451A">
        <w:rPr>
          <w:b/>
          <w:i/>
        </w:rPr>
        <w:t xml:space="preserve">Note to Applicants: </w:t>
      </w:r>
      <w:r>
        <w:rPr>
          <w:b/>
          <w:i/>
        </w:rPr>
        <w:t xml:space="preserve">The below Milestones are indicative only. To be further developed </w:t>
      </w:r>
      <w:r w:rsidRPr="00BA451A">
        <w:rPr>
          <w:b/>
          <w:i/>
        </w:rPr>
        <w:t>during negotiations as between the Department and successful applicants.</w:t>
      </w:r>
    </w:p>
    <w:tbl>
      <w:tblPr>
        <w:tblStyle w:val="MEClassic"/>
        <w:tblW w:w="0" w:type="auto"/>
        <w:tblLook w:val="04A0" w:firstRow="1" w:lastRow="0" w:firstColumn="1" w:lastColumn="0" w:noHBand="0" w:noVBand="1"/>
        <w:tblCaption w:val="Schedule 2 - Milestone Schedule"/>
      </w:tblPr>
      <w:tblGrid>
        <w:gridCol w:w="1139"/>
        <w:gridCol w:w="4253"/>
        <w:gridCol w:w="1972"/>
        <w:gridCol w:w="1991"/>
      </w:tblGrid>
      <w:tr w:rsidR="004C56A7" w14:paraId="07845132" w14:textId="77777777" w:rsidTr="000204A4">
        <w:trPr>
          <w:cnfStyle w:val="100000000000" w:firstRow="1" w:lastRow="0" w:firstColumn="0" w:lastColumn="0" w:oddVBand="0" w:evenVBand="0" w:oddHBand="0" w:evenHBand="0" w:firstRowFirstColumn="0" w:firstRowLastColumn="0" w:lastRowFirstColumn="0" w:lastRowLastColumn="0"/>
          <w:tblHeader/>
        </w:trPr>
        <w:tc>
          <w:tcPr>
            <w:tcW w:w="1139" w:type="dxa"/>
          </w:tcPr>
          <w:p w14:paraId="221974D1" w14:textId="77777777" w:rsidR="004C56A7" w:rsidRPr="0074634B" w:rsidRDefault="004C56A7" w:rsidP="00125EA9">
            <w:bookmarkStart w:id="3561" w:name="_DTBK3226" w:colFirst="0" w:colLast="0"/>
            <w:bookmarkStart w:id="3562" w:name="_DTBK3227" w:colFirst="1" w:colLast="1"/>
            <w:bookmarkStart w:id="3563" w:name="_DTBK3228" w:colFirst="2" w:colLast="2"/>
            <w:bookmarkStart w:id="3564" w:name="_DTBK3229" w:colFirst="3" w:colLast="3"/>
            <w:bookmarkEnd w:id="3560"/>
            <w:r w:rsidRPr="0074634B">
              <w:t>Milestone</w:t>
            </w:r>
          </w:p>
        </w:tc>
        <w:tc>
          <w:tcPr>
            <w:tcW w:w="4253" w:type="dxa"/>
          </w:tcPr>
          <w:p w14:paraId="45A328E1" w14:textId="77777777" w:rsidR="004C56A7" w:rsidRPr="0074634B" w:rsidRDefault="004C56A7" w:rsidP="00125EA9">
            <w:r w:rsidRPr="0074634B">
              <w:t>Milestone description and requirements for achievements of Milestone</w:t>
            </w:r>
          </w:p>
        </w:tc>
        <w:tc>
          <w:tcPr>
            <w:tcW w:w="1972" w:type="dxa"/>
          </w:tcPr>
          <w:p w14:paraId="1F6406FF" w14:textId="77777777" w:rsidR="004C56A7" w:rsidRPr="0074634B" w:rsidRDefault="004C56A7" w:rsidP="00125EA9">
            <w:r w:rsidRPr="0074634B">
              <w:t>Date for completion of Milestone</w:t>
            </w:r>
          </w:p>
        </w:tc>
        <w:tc>
          <w:tcPr>
            <w:tcW w:w="1991" w:type="dxa"/>
          </w:tcPr>
          <w:p w14:paraId="5B6D3482" w14:textId="77777777" w:rsidR="004C56A7" w:rsidRDefault="004C56A7" w:rsidP="00125EA9">
            <w:r w:rsidRPr="0074634B">
              <w:t>Amount of Funds payable on achievement of Milestone</w:t>
            </w:r>
          </w:p>
        </w:tc>
      </w:tr>
      <w:tr w:rsidR="006708DA" w14:paraId="640F6CF2" w14:textId="77777777" w:rsidTr="009B626E">
        <w:trPr>
          <w:trHeight w:val="1126"/>
        </w:trPr>
        <w:tc>
          <w:tcPr>
            <w:tcW w:w="0" w:type="dxa"/>
          </w:tcPr>
          <w:p w14:paraId="7A2BA934" w14:textId="77777777" w:rsidR="006708DA" w:rsidRDefault="006708DA" w:rsidP="006708DA">
            <w:pPr>
              <w:spacing w:before="240"/>
            </w:pPr>
            <w:bookmarkStart w:id="3565" w:name="_DTBK2566" w:colFirst="3" w:colLast="3"/>
            <w:bookmarkStart w:id="3566" w:name="_DTBK3230" w:colFirst="1" w:colLast="1"/>
            <w:bookmarkStart w:id="3567" w:name="_DTBK3231" w:colFirst="2" w:colLast="2"/>
            <w:bookmarkEnd w:id="3561"/>
            <w:bookmarkEnd w:id="3562"/>
            <w:bookmarkEnd w:id="3563"/>
            <w:bookmarkEnd w:id="3564"/>
            <w:r>
              <w:t>1.</w:t>
            </w:r>
          </w:p>
        </w:tc>
        <w:tc>
          <w:tcPr>
            <w:tcW w:w="0" w:type="dxa"/>
          </w:tcPr>
          <w:p w14:paraId="78071903" w14:textId="77777777" w:rsidR="006708DA" w:rsidRDefault="006708DA" w:rsidP="00FC134C">
            <w:pPr>
              <w:spacing w:before="240"/>
            </w:pPr>
            <w:r>
              <w:t xml:space="preserve">The Department has received to its satisfaction, on terms acceptable to the Department: </w:t>
            </w:r>
          </w:p>
          <w:p w14:paraId="4357824C" w14:textId="72A62D74" w:rsidR="00EE28ED" w:rsidRDefault="00EE28ED" w:rsidP="00E56360">
            <w:pPr>
              <w:pStyle w:val="ListParagraph"/>
              <w:numPr>
                <w:ilvl w:val="0"/>
                <w:numId w:val="41"/>
              </w:numPr>
              <w:spacing w:before="0"/>
              <w:ind w:left="456"/>
            </w:pPr>
            <w:bookmarkStart w:id="3568" w:name="_BPDC_LN_INS_1007"/>
            <w:bookmarkStart w:id="3569" w:name="_BPDC_PR_INS_1008"/>
            <w:bookmarkEnd w:id="3568"/>
            <w:bookmarkEnd w:id="3569"/>
            <w:r>
              <w:t>A Draft Project Plan and Budget in accordance with clause </w:t>
            </w:r>
            <w:r>
              <w:fldChar w:fldCharType="begin"/>
            </w:r>
            <w:r>
              <w:instrText xml:space="preserve"> REF _Ref4680513 \n \h </w:instrText>
            </w:r>
            <w:r>
              <w:fldChar w:fldCharType="separate"/>
            </w:r>
            <w:r w:rsidR="007E5C1F">
              <w:t>3.1</w:t>
            </w:r>
            <w:r>
              <w:fldChar w:fldCharType="end"/>
            </w:r>
            <w:r>
              <w:t xml:space="preserve">; </w:t>
            </w:r>
          </w:p>
          <w:p w14:paraId="0F2E8158" w14:textId="594CF7BD" w:rsidR="00C63ACD" w:rsidRPr="00C63ACD" w:rsidRDefault="00F53F43" w:rsidP="00E56360">
            <w:pPr>
              <w:pStyle w:val="ListParagraph"/>
              <w:numPr>
                <w:ilvl w:val="0"/>
                <w:numId w:val="41"/>
              </w:numPr>
              <w:spacing w:before="0"/>
              <w:ind w:left="456"/>
            </w:pPr>
            <w:r>
              <w:t>D</w:t>
            </w:r>
            <w:r w:rsidR="00C63ACD">
              <w:t>elivery of the Project Documentation in accordance with clause </w:t>
            </w:r>
            <w:r w:rsidR="00C63ACD">
              <w:fldChar w:fldCharType="begin"/>
            </w:r>
            <w:r w:rsidR="00C63ACD">
              <w:instrText xml:space="preserve"> REF _Ref4583447 \r \h  \* MERGEFORMAT </w:instrText>
            </w:r>
            <w:r w:rsidR="00C63ACD">
              <w:fldChar w:fldCharType="separate"/>
            </w:r>
            <w:r w:rsidR="007E5C1F">
              <w:t>3.5</w:t>
            </w:r>
            <w:r w:rsidR="00C63ACD">
              <w:fldChar w:fldCharType="end"/>
            </w:r>
            <w:r w:rsidR="00C63ACD">
              <w:t xml:space="preserve"> </w:t>
            </w:r>
            <w:r w:rsidR="00AF7A55">
              <w:t xml:space="preserve">of this Agreement </w:t>
            </w:r>
            <w:r w:rsidR="00C63ACD">
              <w:t>and Item </w:t>
            </w:r>
            <w:r w:rsidR="00C63ACD">
              <w:fldChar w:fldCharType="begin"/>
            </w:r>
            <w:r w:rsidR="00C63ACD">
              <w:instrText xml:space="preserve"> REF _Ref1558526 \n \h  \* MERGEFORMAT </w:instrText>
            </w:r>
            <w:r w:rsidR="00C63ACD">
              <w:fldChar w:fldCharType="separate"/>
            </w:r>
            <w:r w:rsidR="007E5C1F">
              <w:t>2.4</w:t>
            </w:r>
            <w:r w:rsidR="00C63ACD">
              <w:fldChar w:fldCharType="end"/>
            </w:r>
            <w:r w:rsidR="00C63ACD">
              <w:t xml:space="preserve"> of Schedule 1; </w:t>
            </w:r>
          </w:p>
          <w:p w14:paraId="0624B762" w14:textId="77777777" w:rsidR="006708DA" w:rsidRPr="009A34E0" w:rsidRDefault="00F53F43" w:rsidP="009A34E0">
            <w:pPr>
              <w:pStyle w:val="ListParagraph"/>
              <w:numPr>
                <w:ilvl w:val="0"/>
                <w:numId w:val="41"/>
              </w:numPr>
              <w:ind w:left="456"/>
            </w:pPr>
            <w:r>
              <w:t>[C</w:t>
            </w:r>
            <w:r w:rsidR="006708DA">
              <w:t>ertificate of title for the Property</w:t>
            </w:r>
            <w:r w:rsidR="00C63ACD">
              <w:t>/</w:t>
            </w:r>
            <w:r>
              <w:t xml:space="preserve">a copy of the </w:t>
            </w:r>
            <w:r w:rsidR="00C63ACD">
              <w:t>lease agreement</w:t>
            </w:r>
            <w:r>
              <w:t xml:space="preserve"> for the Property</w:t>
            </w:r>
            <w:r w:rsidR="006708DA">
              <w:t>;</w:t>
            </w:r>
            <w:r>
              <w:t>] [</w:t>
            </w:r>
            <w:r w:rsidRPr="009B626E">
              <w:rPr>
                <w:b/>
                <w:i/>
                <w:highlight w:val="lightGray"/>
              </w:rPr>
              <w:t xml:space="preserve">Note to Applicants: Required </w:t>
            </w:r>
            <w:r>
              <w:rPr>
                <w:b/>
                <w:i/>
                <w:highlight w:val="lightGray"/>
              </w:rPr>
              <w:t xml:space="preserve">as part of this Milestone </w:t>
            </w:r>
            <w:r w:rsidRPr="009A34E0">
              <w:rPr>
                <w:b/>
                <w:i/>
                <w:highlight w:val="lightGray"/>
              </w:rPr>
              <w:t>where clause 7 does not apply</w:t>
            </w:r>
            <w:r>
              <w:rPr>
                <w:b/>
                <w:i/>
                <w:highlight w:val="lightGray"/>
              </w:rPr>
              <w:t>. Where clause 7 applies, this deliverable will be moved to a later Milestone</w:t>
            </w:r>
            <w:r w:rsidRPr="009A34E0">
              <w:rPr>
                <w:b/>
                <w:i/>
                <w:highlight w:val="lightGray"/>
              </w:rPr>
              <w:t>.</w:t>
            </w:r>
            <w:r>
              <w:t xml:space="preserve">] </w:t>
            </w:r>
            <w:bookmarkStart w:id="3570" w:name="_BPDC_LN_INS_1005"/>
            <w:bookmarkStart w:id="3571" w:name="_BPDC_PR_INS_1006"/>
            <w:bookmarkEnd w:id="3570"/>
            <w:bookmarkEnd w:id="3571"/>
          </w:p>
          <w:p w14:paraId="499BD6BC" w14:textId="77777777" w:rsidR="00C63ACD" w:rsidRDefault="00EE28ED" w:rsidP="00C63ACD">
            <w:pPr>
              <w:pStyle w:val="ListParagraph"/>
              <w:numPr>
                <w:ilvl w:val="0"/>
                <w:numId w:val="41"/>
              </w:numPr>
              <w:ind w:left="456"/>
            </w:pPr>
            <w:r>
              <w:t>[</w:t>
            </w:r>
            <w:r w:rsidR="00F53F43">
              <w:t xml:space="preserve">Where the </w:t>
            </w:r>
            <w:r w:rsidR="009A6AA2">
              <w:t>F</w:t>
            </w:r>
            <w:r w:rsidR="00F53F43">
              <w:t xml:space="preserve">unds are </w:t>
            </w:r>
            <w:r w:rsidR="00C63ACD">
              <w:t>$1 million</w:t>
            </w:r>
            <w:r w:rsidR="00F53F43">
              <w:t xml:space="preserve"> or more</w:t>
            </w:r>
            <w:r w:rsidR="00C63ACD">
              <w:t xml:space="preserve"> and </w:t>
            </w:r>
            <w:r w:rsidR="00F53F43">
              <w:t xml:space="preserve">an interest in the Property has been </w:t>
            </w:r>
            <w:r w:rsidR="00C63ACD">
              <w:t xml:space="preserve">acquired </w:t>
            </w:r>
            <w:r w:rsidR="00F53F43">
              <w:t>by the Participant</w:t>
            </w:r>
            <w:r w:rsidR="0088601C">
              <w:t xml:space="preserve"> as at the Date of this Agreement</w:t>
            </w:r>
            <w:r w:rsidR="00F53F43">
              <w:t xml:space="preserve">, </w:t>
            </w:r>
            <w:r w:rsidR="00C63ACD">
              <w:t>a restricted covenant relating to the use of the Property</w:t>
            </w:r>
            <w:r w:rsidR="00F53F43">
              <w:t>, duly executed and in registrable form.</w:t>
            </w:r>
            <w:r w:rsidR="009F0CDF">
              <w:t>]</w:t>
            </w:r>
            <w:r w:rsidR="0088601C">
              <w:t xml:space="preserve"> [</w:t>
            </w:r>
            <w:r w:rsidR="0088601C" w:rsidRPr="009B626E">
              <w:rPr>
                <w:b/>
                <w:i/>
                <w:highlight w:val="lightGray"/>
              </w:rPr>
              <w:t xml:space="preserve">Note to Applicants: Required </w:t>
            </w:r>
            <w:r w:rsidR="0088601C">
              <w:rPr>
                <w:b/>
                <w:i/>
                <w:highlight w:val="lightGray"/>
              </w:rPr>
              <w:t xml:space="preserve">as part of this Milestone </w:t>
            </w:r>
            <w:r w:rsidR="0088601C" w:rsidRPr="009A34E0">
              <w:rPr>
                <w:b/>
                <w:i/>
                <w:highlight w:val="lightGray"/>
              </w:rPr>
              <w:t>where clause 7 does not apply</w:t>
            </w:r>
            <w:r w:rsidR="0088601C">
              <w:rPr>
                <w:b/>
                <w:i/>
                <w:highlight w:val="lightGray"/>
              </w:rPr>
              <w:t>. Where clause 7 applies, this deliverable will be moved to a later Milestone</w:t>
            </w:r>
            <w:r w:rsidR="0088601C" w:rsidRPr="009A34E0">
              <w:rPr>
                <w:b/>
                <w:i/>
                <w:highlight w:val="lightGray"/>
              </w:rPr>
              <w:t>.</w:t>
            </w:r>
            <w:r w:rsidR="0088601C">
              <w:t>]</w:t>
            </w:r>
          </w:p>
          <w:p w14:paraId="7A89C39C" w14:textId="77777777" w:rsidR="00C63ACD" w:rsidRDefault="00EE28ED" w:rsidP="00C63ACD">
            <w:pPr>
              <w:pStyle w:val="ListParagraph"/>
              <w:numPr>
                <w:ilvl w:val="0"/>
                <w:numId w:val="41"/>
              </w:numPr>
              <w:ind w:left="456"/>
            </w:pPr>
            <w:r>
              <w:t>[</w:t>
            </w:r>
            <w:r w:rsidR="00F53F43">
              <w:t xml:space="preserve">Where the </w:t>
            </w:r>
            <w:r w:rsidR="009A6AA2">
              <w:t>F</w:t>
            </w:r>
            <w:r w:rsidR="00F53F43">
              <w:t xml:space="preserve">unds are </w:t>
            </w:r>
            <w:r w:rsidR="00C63ACD">
              <w:t>$1 million</w:t>
            </w:r>
            <w:r w:rsidR="00F53F43">
              <w:t xml:space="preserve"> or more</w:t>
            </w:r>
            <w:r w:rsidR="00C63ACD">
              <w:t xml:space="preserve">, </w:t>
            </w:r>
            <w:r w:rsidR="00F53F43">
              <w:t xml:space="preserve">an interest in the Property has been acquired </w:t>
            </w:r>
            <w:r w:rsidR="0088601C">
              <w:t xml:space="preserve">by the Participant as at the Date of this Agreement, </w:t>
            </w:r>
            <w:r w:rsidR="00F53F43">
              <w:t xml:space="preserve">and the </w:t>
            </w:r>
            <w:r w:rsidR="009A6AA2">
              <w:t xml:space="preserve">Funds are </w:t>
            </w:r>
            <w:r w:rsidR="00C63ACD">
              <w:t xml:space="preserve">50 per cent </w:t>
            </w:r>
            <w:r w:rsidR="0088601C">
              <w:t xml:space="preserve">or more </w:t>
            </w:r>
            <w:r w:rsidR="00C63ACD">
              <w:t xml:space="preserve">of </w:t>
            </w:r>
            <w:r w:rsidR="00F53F43">
              <w:t xml:space="preserve">the anticipated total </w:t>
            </w:r>
            <w:r w:rsidR="0088601C">
              <w:t>P</w:t>
            </w:r>
            <w:r w:rsidR="00F53F43">
              <w:t>roject costs</w:t>
            </w:r>
            <w:r w:rsidR="00C63ACD">
              <w:t>:</w:t>
            </w:r>
            <w:r w:rsidR="0088601C">
              <w:t xml:space="preserve"> [</w:t>
            </w:r>
            <w:r w:rsidR="0088601C" w:rsidRPr="009B626E">
              <w:rPr>
                <w:b/>
                <w:i/>
                <w:highlight w:val="lightGray"/>
              </w:rPr>
              <w:t xml:space="preserve">Note to Applicants: Required </w:t>
            </w:r>
            <w:r w:rsidR="0088601C">
              <w:rPr>
                <w:b/>
                <w:i/>
                <w:highlight w:val="lightGray"/>
              </w:rPr>
              <w:t xml:space="preserve">as part of this Milestone </w:t>
            </w:r>
            <w:r w:rsidR="0088601C" w:rsidRPr="009A34E0">
              <w:rPr>
                <w:b/>
                <w:i/>
                <w:highlight w:val="lightGray"/>
              </w:rPr>
              <w:t>where clause 7 does not apply</w:t>
            </w:r>
            <w:r w:rsidR="0088601C">
              <w:rPr>
                <w:b/>
                <w:i/>
                <w:highlight w:val="lightGray"/>
              </w:rPr>
              <w:t>. Where clause 7 applies, this deliverable will be moved to a later Milestone</w:t>
            </w:r>
            <w:r w:rsidR="0088601C" w:rsidRPr="009A34E0">
              <w:rPr>
                <w:b/>
                <w:i/>
                <w:highlight w:val="lightGray"/>
              </w:rPr>
              <w:t>.</w:t>
            </w:r>
            <w:r w:rsidR="0088601C">
              <w:t>]</w:t>
            </w:r>
          </w:p>
          <w:p w14:paraId="1222254C" w14:textId="77777777" w:rsidR="00C63ACD" w:rsidRDefault="00C63ACD" w:rsidP="00C63ACD">
            <w:pPr>
              <w:pStyle w:val="ListParagraph"/>
              <w:numPr>
                <w:ilvl w:val="0"/>
                <w:numId w:val="41"/>
              </w:numPr>
              <w:ind w:left="814"/>
            </w:pPr>
            <w:r>
              <w:t xml:space="preserve">a restricted covenant relating to the use of the Property; and </w:t>
            </w:r>
          </w:p>
          <w:p w14:paraId="42FD7E32" w14:textId="77777777" w:rsidR="009B626E" w:rsidRDefault="00C63ACD" w:rsidP="009B626E">
            <w:pPr>
              <w:pStyle w:val="ListParagraph"/>
              <w:numPr>
                <w:ilvl w:val="0"/>
                <w:numId w:val="41"/>
              </w:numPr>
              <w:ind w:left="814"/>
            </w:pPr>
            <w:r>
              <w:t xml:space="preserve">a first registered mortgage over the Participant’s interest in the </w:t>
            </w:r>
            <w:r w:rsidR="00F53F43">
              <w:t>P</w:t>
            </w:r>
            <w:r>
              <w:t>roperty</w:t>
            </w:r>
            <w:r w:rsidR="00F53F43">
              <w:t>,</w:t>
            </w:r>
          </w:p>
          <w:p w14:paraId="11DF16BD" w14:textId="32C73FD7" w:rsidR="00C63ACD" w:rsidRPr="0088601C" w:rsidRDefault="00F53F43" w:rsidP="0003449A">
            <w:pPr>
              <w:ind w:left="454"/>
            </w:pPr>
            <w:r w:rsidRPr="0088601C">
              <w:t>each duly executed and in registrable form.</w:t>
            </w:r>
            <w:r w:rsidR="00EE28ED">
              <w:t>]</w:t>
            </w:r>
          </w:p>
          <w:p w14:paraId="36780A95" w14:textId="4F2F221E" w:rsidR="006708DA" w:rsidRPr="009B626E" w:rsidRDefault="00C63ACD" w:rsidP="009A34E0">
            <w:pPr>
              <w:pStyle w:val="ListParagraph"/>
              <w:numPr>
                <w:ilvl w:val="0"/>
                <w:numId w:val="41"/>
              </w:numPr>
              <w:ind w:left="456"/>
            </w:pPr>
            <w:r>
              <w:t xml:space="preserve">If relevant, </w:t>
            </w:r>
            <w:r w:rsidR="006708DA" w:rsidRPr="006708DA">
              <w:t xml:space="preserve">written confirmation </w:t>
            </w:r>
            <w:r w:rsidR="00F53F43">
              <w:t xml:space="preserve">that </w:t>
            </w:r>
            <w:r w:rsidR="006708DA" w:rsidRPr="006708DA">
              <w:t>the Participant</w:t>
            </w:r>
            <w:r w:rsidR="00F53F43">
              <w:t xml:space="preserve"> has complied, to the Department's satisfaction, with any </w:t>
            </w:r>
            <w:r w:rsidR="00F53F43">
              <w:lastRenderedPageBreak/>
              <w:t>conditions on the Department</w:t>
            </w:r>
            <w:r w:rsidR="006708DA" w:rsidRPr="006708DA">
              <w:t xml:space="preserve">'s </w:t>
            </w:r>
            <w:r w:rsidR="00F53F43">
              <w:t xml:space="preserve">approval of the Participant's acquisition of an interest in the Property given in accordance with clause </w:t>
            </w:r>
            <w:r w:rsidR="00F53F43">
              <w:fldChar w:fldCharType="begin"/>
            </w:r>
            <w:r w:rsidR="00F53F43">
              <w:instrText xml:space="preserve"> REF _Ref2930541 \w \h </w:instrText>
            </w:r>
            <w:r w:rsidR="00F53F43">
              <w:fldChar w:fldCharType="separate"/>
            </w:r>
            <w:r w:rsidR="007E5C1F">
              <w:t>7.4(b)</w:t>
            </w:r>
            <w:r w:rsidR="00F53F43">
              <w:fldChar w:fldCharType="end"/>
            </w:r>
            <w:r w:rsidR="00AF7A55">
              <w:t xml:space="preserve"> of this Agreement</w:t>
            </w:r>
            <w:r w:rsidR="00F53F43">
              <w:t>.</w:t>
            </w:r>
            <w:r w:rsidR="009A6AA2">
              <w:t xml:space="preserve"> </w:t>
            </w:r>
            <w:bookmarkStart w:id="3572" w:name="_BPDC_LN_INS_1003"/>
            <w:bookmarkStart w:id="3573" w:name="_BPDC_PR_INS_1004"/>
            <w:bookmarkStart w:id="3574" w:name="_BPDC_LN_INS_1001"/>
            <w:bookmarkStart w:id="3575" w:name="_BPDC_PR_INS_1002"/>
            <w:bookmarkEnd w:id="3572"/>
            <w:bookmarkEnd w:id="3573"/>
            <w:bookmarkEnd w:id="3574"/>
            <w:bookmarkEnd w:id="3575"/>
          </w:p>
        </w:tc>
        <w:tc>
          <w:tcPr>
            <w:tcW w:w="0" w:type="dxa"/>
          </w:tcPr>
          <w:p w14:paraId="363AB944" w14:textId="77777777" w:rsidR="006708DA" w:rsidRPr="00584848" w:rsidRDefault="006708DA" w:rsidP="00125EA9">
            <w:r w:rsidRPr="00584848">
              <w:lastRenderedPageBreak/>
              <w:t>Date of this Agreement</w:t>
            </w:r>
          </w:p>
          <w:p w14:paraId="05E235F5" w14:textId="77777777" w:rsidR="006708DA" w:rsidRDefault="006708DA" w:rsidP="00222353"/>
          <w:p w14:paraId="523C99B9" w14:textId="77777777" w:rsidR="00DC10FA" w:rsidRPr="00584848" w:rsidRDefault="00DC10FA" w:rsidP="00222353"/>
        </w:tc>
        <w:tc>
          <w:tcPr>
            <w:tcW w:w="0" w:type="dxa"/>
          </w:tcPr>
          <w:p w14:paraId="79E21E01" w14:textId="77777777" w:rsidR="006708DA" w:rsidRDefault="00C63ACD" w:rsidP="00125EA9">
            <w:r>
              <w:t>5 per cent</w:t>
            </w:r>
          </w:p>
          <w:p w14:paraId="72A5F75C" w14:textId="77777777" w:rsidR="006708DA" w:rsidRDefault="006708DA" w:rsidP="005F0186"/>
        </w:tc>
      </w:tr>
      <w:tr w:rsidR="004C56A7" w14:paraId="1CDEBAFD" w14:textId="77777777" w:rsidTr="000204A4">
        <w:tc>
          <w:tcPr>
            <w:tcW w:w="1139" w:type="dxa"/>
          </w:tcPr>
          <w:p w14:paraId="3ED368BD" w14:textId="77777777" w:rsidR="004C56A7" w:rsidRDefault="004C56A7" w:rsidP="00125EA9">
            <w:pPr>
              <w:spacing w:before="240"/>
            </w:pPr>
            <w:bookmarkStart w:id="3576" w:name="_DTBK2482" w:colFirst="2" w:colLast="2"/>
            <w:bookmarkStart w:id="3577" w:name="_DTBK3234" w:colFirst="1" w:colLast="1"/>
            <w:bookmarkEnd w:id="3565"/>
            <w:bookmarkEnd w:id="3566"/>
            <w:bookmarkEnd w:id="3567"/>
            <w:r>
              <w:t>2.</w:t>
            </w:r>
          </w:p>
        </w:tc>
        <w:tc>
          <w:tcPr>
            <w:tcW w:w="4253" w:type="dxa"/>
          </w:tcPr>
          <w:p w14:paraId="4F65F8EB" w14:textId="77777777" w:rsidR="004C56A7" w:rsidRPr="000204A4" w:rsidRDefault="004C56A7" w:rsidP="005F0186">
            <w:r w:rsidRPr="000204A4">
              <w:t xml:space="preserve">Evidence acceptable to the </w:t>
            </w:r>
            <w:r w:rsidR="00C12BE4" w:rsidRPr="00EB3CD5">
              <w:t>Department</w:t>
            </w:r>
            <w:r w:rsidR="00C12BE4" w:rsidRPr="000204A4">
              <w:t xml:space="preserve"> </w:t>
            </w:r>
            <w:r w:rsidRPr="000204A4">
              <w:t>that the following has been achieved:</w:t>
            </w:r>
            <w:r w:rsidR="0088601C">
              <w:t xml:space="preserve"> </w:t>
            </w:r>
          </w:p>
          <w:p w14:paraId="160B3C8B" w14:textId="77777777" w:rsidR="004C56A7" w:rsidRPr="000204A4" w:rsidRDefault="004C56A7" w:rsidP="00433AE9">
            <w:pPr>
              <w:pStyle w:val="ListParagraph"/>
              <w:numPr>
                <w:ilvl w:val="0"/>
                <w:numId w:val="41"/>
              </w:numPr>
              <w:ind w:left="456"/>
            </w:pPr>
            <w:r w:rsidRPr="000204A4">
              <w:t xml:space="preserve">Confirmation that </w:t>
            </w:r>
            <w:r w:rsidR="00C12BE4" w:rsidRPr="00EB3CD5">
              <w:t>all relevant C</w:t>
            </w:r>
            <w:r w:rsidRPr="00EB3CD5">
              <w:t>ontractor</w:t>
            </w:r>
            <w:r w:rsidR="00C12BE4" w:rsidRPr="00EB3CD5">
              <w:t>s</w:t>
            </w:r>
            <w:r w:rsidRPr="00EB3CD5">
              <w:t xml:space="preserve"> </w:t>
            </w:r>
            <w:r w:rsidR="00C12BE4" w:rsidRPr="00EB3CD5">
              <w:t>are</w:t>
            </w:r>
            <w:r w:rsidR="00C12BE4" w:rsidRPr="000204A4">
              <w:t xml:space="preserve"> </w:t>
            </w:r>
            <w:r w:rsidRPr="000204A4">
              <w:t>compliant with the Building Code and accredited under the Australian Government Building and Construction WHS Accreditation Scheme</w:t>
            </w:r>
            <w:r w:rsidR="00FC134C">
              <w:t xml:space="preserve"> (if required); </w:t>
            </w:r>
            <w:r w:rsidR="00E2235F">
              <w:t xml:space="preserve">and </w:t>
            </w:r>
          </w:p>
          <w:p w14:paraId="481E6CEC" w14:textId="77777777" w:rsidR="005F0186" w:rsidRPr="005F0186" w:rsidRDefault="004C56A7" w:rsidP="00433AE9">
            <w:pPr>
              <w:pStyle w:val="ListParagraph"/>
              <w:numPr>
                <w:ilvl w:val="0"/>
                <w:numId w:val="41"/>
              </w:numPr>
              <w:ind w:left="456"/>
            </w:pPr>
            <w:r w:rsidRPr="000204A4">
              <w:t xml:space="preserve">20 per cent of the </w:t>
            </w:r>
            <w:r w:rsidR="00C12BE4" w:rsidRPr="00EB3CD5">
              <w:t>P</w:t>
            </w:r>
            <w:r w:rsidRPr="00EB3CD5">
              <w:t>roject</w:t>
            </w:r>
            <w:r w:rsidRPr="000204A4">
              <w:t xml:space="preserve"> is completed and certified by the Project Manager</w:t>
            </w:r>
            <w:r w:rsidR="00C12BE4" w:rsidRPr="000204A4">
              <w:t xml:space="preserve"> or </w:t>
            </w:r>
            <w:r w:rsidR="00C12BE4" w:rsidRPr="00EB3CD5">
              <w:t>an independent q</w:t>
            </w:r>
            <w:r w:rsidRPr="00EB3CD5">
              <w:t xml:space="preserve">uantity </w:t>
            </w:r>
            <w:r w:rsidR="00C12BE4" w:rsidRPr="00EB3CD5">
              <w:t>s</w:t>
            </w:r>
            <w:r w:rsidRPr="00EB3CD5">
              <w:t>urveyor</w:t>
            </w:r>
            <w:r w:rsidR="00E2235F">
              <w:t>.</w:t>
            </w:r>
            <w:r w:rsidRPr="00EB3CD5">
              <w:t xml:space="preserve"> </w:t>
            </w:r>
          </w:p>
        </w:tc>
        <w:tc>
          <w:tcPr>
            <w:tcW w:w="1972" w:type="dxa"/>
          </w:tcPr>
          <w:p w14:paraId="52457E10" w14:textId="77777777" w:rsidR="004C56A7" w:rsidRDefault="00412954" w:rsidP="005F0186">
            <w:r w:rsidRPr="0094124A">
              <w:t>[</w:t>
            </w:r>
            <w:r w:rsidRPr="00BA451A">
              <w:rPr>
                <w:b/>
                <w:i/>
                <w:highlight w:val="lightGray"/>
              </w:rPr>
              <w:t>insert</w:t>
            </w:r>
            <w:r w:rsidRPr="0094124A">
              <w:t>]</w:t>
            </w:r>
          </w:p>
        </w:tc>
        <w:tc>
          <w:tcPr>
            <w:tcW w:w="1991" w:type="dxa"/>
          </w:tcPr>
          <w:p w14:paraId="4F020DF8" w14:textId="77777777" w:rsidR="004C56A7" w:rsidRDefault="00C63ACD" w:rsidP="00125EA9">
            <w:pPr>
              <w:spacing w:before="240"/>
            </w:pPr>
            <w:bookmarkStart w:id="3578" w:name="_DTBK2570"/>
            <w:r>
              <w:t xml:space="preserve">15 per cent </w:t>
            </w:r>
            <w:bookmarkEnd w:id="3578"/>
          </w:p>
        </w:tc>
      </w:tr>
      <w:tr w:rsidR="004C56A7" w14:paraId="15251A33" w14:textId="77777777" w:rsidTr="000204A4">
        <w:tc>
          <w:tcPr>
            <w:tcW w:w="1139" w:type="dxa"/>
          </w:tcPr>
          <w:p w14:paraId="27B831DC" w14:textId="77777777" w:rsidR="004C56A7" w:rsidRDefault="004C56A7" w:rsidP="00125EA9">
            <w:pPr>
              <w:spacing w:before="240"/>
            </w:pPr>
            <w:bookmarkStart w:id="3579" w:name="_DTBK2487" w:colFirst="1" w:colLast="1"/>
            <w:bookmarkStart w:id="3580" w:name="_DTBK2488" w:colFirst="2" w:colLast="2"/>
            <w:bookmarkEnd w:id="3576"/>
            <w:bookmarkEnd w:id="3577"/>
            <w:r>
              <w:t>3.</w:t>
            </w:r>
          </w:p>
        </w:tc>
        <w:tc>
          <w:tcPr>
            <w:tcW w:w="4253" w:type="dxa"/>
          </w:tcPr>
          <w:p w14:paraId="605D965E" w14:textId="77777777" w:rsidR="004C56A7" w:rsidRDefault="004C56A7" w:rsidP="00125EA9">
            <w:bookmarkStart w:id="3581" w:name="_DTBK2484"/>
            <w:r>
              <w:t xml:space="preserve">Evidence acceptable to the </w:t>
            </w:r>
            <w:r w:rsidR="00B72C91">
              <w:t xml:space="preserve">Department </w:t>
            </w:r>
            <w:r>
              <w:t>that the following has been achieved:</w:t>
            </w:r>
            <w:r w:rsidR="0088601C">
              <w:t xml:space="preserve"> </w:t>
            </w:r>
          </w:p>
          <w:p w14:paraId="015E7F00" w14:textId="77777777" w:rsidR="004C56A7" w:rsidRPr="000204A4" w:rsidRDefault="004C56A7" w:rsidP="00433AE9">
            <w:pPr>
              <w:pStyle w:val="ListParagraph"/>
              <w:numPr>
                <w:ilvl w:val="0"/>
                <w:numId w:val="41"/>
              </w:numPr>
              <w:ind w:left="456"/>
            </w:pPr>
            <w:r w:rsidRPr="000204A4">
              <w:t xml:space="preserve">Confirmation that </w:t>
            </w:r>
            <w:r w:rsidR="00B72C91" w:rsidRPr="00EB3CD5">
              <w:t>all relevant C</w:t>
            </w:r>
            <w:r w:rsidRPr="00EB3CD5">
              <w:t>ontractor</w:t>
            </w:r>
            <w:r w:rsidR="00B72C91" w:rsidRPr="00EB3CD5">
              <w:t>s</w:t>
            </w:r>
            <w:r w:rsidRPr="00EB3CD5">
              <w:t xml:space="preserve"> </w:t>
            </w:r>
            <w:r w:rsidR="00B72C91" w:rsidRPr="00EB3CD5">
              <w:t>are</w:t>
            </w:r>
            <w:r w:rsidR="00B72C91" w:rsidRPr="000204A4">
              <w:t xml:space="preserve"> </w:t>
            </w:r>
            <w:r w:rsidRPr="000204A4">
              <w:t>compliant with the Building Code and accredited under the Australian Government Building and Construction WHS Accreditation Scheme</w:t>
            </w:r>
            <w:r w:rsidR="00FC134C">
              <w:t xml:space="preserve"> (if required); </w:t>
            </w:r>
            <w:r w:rsidR="00E2235F">
              <w:t xml:space="preserve">and </w:t>
            </w:r>
          </w:p>
          <w:p w14:paraId="213AD73A" w14:textId="77777777" w:rsidR="004C56A7" w:rsidRPr="005F0186" w:rsidRDefault="004C56A7" w:rsidP="00433AE9">
            <w:pPr>
              <w:pStyle w:val="ListParagraph"/>
              <w:numPr>
                <w:ilvl w:val="0"/>
                <w:numId w:val="41"/>
              </w:numPr>
              <w:ind w:left="456"/>
            </w:pPr>
            <w:r w:rsidRPr="000204A4">
              <w:t>60 per cent of the project is completed and certified by the Project Manager</w:t>
            </w:r>
            <w:r w:rsidR="00B72C91" w:rsidRPr="00EB3CD5">
              <w:t xml:space="preserve"> or an independent q</w:t>
            </w:r>
            <w:r w:rsidRPr="00EB3CD5">
              <w:t xml:space="preserve">uantity </w:t>
            </w:r>
            <w:r w:rsidR="00B72C91" w:rsidRPr="00EB3CD5">
              <w:t>s</w:t>
            </w:r>
            <w:r w:rsidRPr="00EB3CD5">
              <w:t>urveyor</w:t>
            </w:r>
            <w:r w:rsidR="00E2235F">
              <w:t>.</w:t>
            </w:r>
            <w:r w:rsidR="00B72C91" w:rsidRPr="00EB3CD5" w:rsidDel="00B72C91">
              <w:t xml:space="preserve"> </w:t>
            </w:r>
            <w:bookmarkEnd w:id="3581"/>
          </w:p>
        </w:tc>
        <w:tc>
          <w:tcPr>
            <w:tcW w:w="1972" w:type="dxa"/>
          </w:tcPr>
          <w:p w14:paraId="695F96B3" w14:textId="77777777" w:rsidR="004C56A7" w:rsidRDefault="00412954" w:rsidP="005F0186">
            <w:r w:rsidRPr="0094124A">
              <w:t>[</w:t>
            </w:r>
            <w:r w:rsidRPr="00BA451A">
              <w:rPr>
                <w:b/>
                <w:i/>
                <w:highlight w:val="lightGray"/>
              </w:rPr>
              <w:t>insert</w:t>
            </w:r>
            <w:r w:rsidRPr="0094124A">
              <w:t>]</w:t>
            </w:r>
          </w:p>
        </w:tc>
        <w:tc>
          <w:tcPr>
            <w:tcW w:w="1991" w:type="dxa"/>
          </w:tcPr>
          <w:p w14:paraId="13253313" w14:textId="77777777" w:rsidR="004C56A7" w:rsidRDefault="00C63ACD" w:rsidP="00C63ACD">
            <w:bookmarkStart w:id="3582" w:name="_DTBK2571"/>
            <w:r>
              <w:t xml:space="preserve">50 per cent </w:t>
            </w:r>
            <w:bookmarkEnd w:id="3582"/>
          </w:p>
        </w:tc>
      </w:tr>
      <w:bookmarkEnd w:id="3579"/>
      <w:bookmarkEnd w:id="3580"/>
      <w:tr w:rsidR="00222353" w14:paraId="27747C1B" w14:textId="77777777" w:rsidTr="009810B5">
        <w:trPr>
          <w:trHeight w:val="3057"/>
        </w:trPr>
        <w:tc>
          <w:tcPr>
            <w:tcW w:w="1139" w:type="dxa"/>
          </w:tcPr>
          <w:p w14:paraId="4B6AD624" w14:textId="77777777" w:rsidR="00222353" w:rsidRDefault="00222353" w:rsidP="00125EA9">
            <w:pPr>
              <w:spacing w:before="240"/>
            </w:pPr>
            <w:r>
              <w:t>4.</w:t>
            </w:r>
          </w:p>
        </w:tc>
        <w:tc>
          <w:tcPr>
            <w:tcW w:w="4253" w:type="dxa"/>
          </w:tcPr>
          <w:p w14:paraId="5CA60515" w14:textId="77777777" w:rsidR="00222353" w:rsidRDefault="00222353" w:rsidP="005F0186">
            <w:bookmarkStart w:id="3583" w:name="_DTBK3235"/>
            <w:r>
              <w:t xml:space="preserve">Evidence acceptable to the Department that </w:t>
            </w:r>
            <w:r w:rsidR="0088601C" w:rsidRPr="00B72C91">
              <w:t>Practical Completion of the Project</w:t>
            </w:r>
            <w:r w:rsidR="0088601C">
              <w:t xml:space="preserve"> </w:t>
            </w:r>
            <w:r>
              <w:t>has been achieved</w:t>
            </w:r>
            <w:r w:rsidR="0088601C">
              <w:t>.</w:t>
            </w:r>
          </w:p>
          <w:p w14:paraId="681DE6F2" w14:textId="77777777" w:rsidR="001C6B38" w:rsidRPr="0003449A" w:rsidRDefault="00222353" w:rsidP="0003449A">
            <w:r w:rsidRPr="00B72C91">
              <w:t xml:space="preserve">Letter from </w:t>
            </w:r>
            <w:r>
              <w:t xml:space="preserve">an authorised officer of the Participant </w:t>
            </w:r>
            <w:r w:rsidRPr="00B72C91">
              <w:t xml:space="preserve">stating </w:t>
            </w:r>
            <w:r>
              <w:t>that the Works are suitable for the Designated Use</w:t>
            </w:r>
            <w:r w:rsidR="0088601C">
              <w:t>.</w:t>
            </w:r>
            <w:bookmarkEnd w:id="3583"/>
          </w:p>
        </w:tc>
        <w:tc>
          <w:tcPr>
            <w:tcW w:w="1972" w:type="dxa"/>
          </w:tcPr>
          <w:p w14:paraId="5E31B677" w14:textId="77777777" w:rsidR="00222353" w:rsidRDefault="00222353" w:rsidP="005F0186">
            <w:r w:rsidRPr="0094124A">
              <w:t>[</w:t>
            </w:r>
            <w:r w:rsidRPr="00BA451A">
              <w:rPr>
                <w:b/>
                <w:i/>
                <w:highlight w:val="lightGray"/>
              </w:rPr>
              <w:t>insert</w:t>
            </w:r>
            <w:r w:rsidRPr="0094124A">
              <w:t>]</w:t>
            </w:r>
          </w:p>
          <w:p w14:paraId="3431EA4B" w14:textId="77777777" w:rsidR="00222353" w:rsidRDefault="00222353" w:rsidP="005F0186"/>
        </w:tc>
        <w:tc>
          <w:tcPr>
            <w:tcW w:w="1991" w:type="dxa"/>
          </w:tcPr>
          <w:p w14:paraId="79F60AC5" w14:textId="77777777" w:rsidR="00222353" w:rsidRDefault="00C63ACD" w:rsidP="00E56360">
            <w:bookmarkStart w:id="3584" w:name="_DTBK2572"/>
            <w:r>
              <w:t xml:space="preserve">30 per cent </w:t>
            </w:r>
          </w:p>
          <w:bookmarkEnd w:id="3584"/>
          <w:p w14:paraId="6F082B5D" w14:textId="77777777" w:rsidR="00222353" w:rsidRDefault="00222353" w:rsidP="005F0186"/>
        </w:tc>
      </w:tr>
      <w:tr w:rsidR="005F5A2D" w14:paraId="10D82557" w14:textId="77777777" w:rsidTr="00AB6BA3">
        <w:tc>
          <w:tcPr>
            <w:tcW w:w="1139" w:type="dxa"/>
          </w:tcPr>
          <w:p w14:paraId="3AC9F23F" w14:textId="77777777" w:rsidR="005F5A2D" w:rsidRPr="0029256A" w:rsidRDefault="005F5A2D" w:rsidP="00125EA9">
            <w:pPr>
              <w:spacing w:before="240"/>
              <w:rPr>
                <w:b/>
              </w:rPr>
            </w:pPr>
            <w:r w:rsidRPr="0029256A">
              <w:rPr>
                <w:b/>
              </w:rPr>
              <w:t>Total</w:t>
            </w:r>
          </w:p>
        </w:tc>
        <w:tc>
          <w:tcPr>
            <w:tcW w:w="8216" w:type="dxa"/>
            <w:gridSpan w:val="3"/>
          </w:tcPr>
          <w:p w14:paraId="705F3DF0" w14:textId="77777777" w:rsidR="005F5A2D" w:rsidRPr="005F5A2D" w:rsidRDefault="005F5A2D" w:rsidP="0029256A">
            <w:pPr>
              <w:jc w:val="right"/>
            </w:pPr>
            <w:r w:rsidRPr="0029256A">
              <w:t>$</w:t>
            </w:r>
            <w:r w:rsidR="007A2838" w:rsidRPr="0094124A">
              <w:t>[</w:t>
            </w:r>
            <w:r w:rsidR="007A2838" w:rsidRPr="00BA451A">
              <w:rPr>
                <w:b/>
                <w:i/>
                <w:highlight w:val="lightGray"/>
              </w:rPr>
              <w:t>insert</w:t>
            </w:r>
            <w:r w:rsidR="007A2838" w:rsidRPr="0094124A">
              <w:t>]</w:t>
            </w:r>
          </w:p>
        </w:tc>
      </w:tr>
    </w:tbl>
    <w:p w14:paraId="4F1D258A" w14:textId="77777777" w:rsidR="004C56A7" w:rsidRDefault="004C56A7" w:rsidP="004C56A7">
      <w:pPr>
        <w:pStyle w:val="MEChapterheading"/>
        <w:sectPr w:rsidR="004C56A7">
          <w:footerReference w:type="default" r:id="rId12"/>
          <w:pgSz w:w="11907" w:h="16840" w:code="9"/>
          <w:pgMar w:top="992" w:right="1134" w:bottom="397" w:left="1418" w:header="567" w:footer="567" w:gutter="0"/>
          <w:cols w:space="720"/>
          <w:docGrid w:linePitch="360"/>
        </w:sectPr>
      </w:pPr>
      <w:bookmarkStart w:id="3585" w:name="_Toc970933"/>
      <w:bookmarkStart w:id="3586" w:name="_Toc971738"/>
      <w:bookmarkStart w:id="3587" w:name="_Toc1143573"/>
    </w:p>
    <w:p w14:paraId="2C35FC0C" w14:textId="77777777" w:rsidR="004C56A7" w:rsidRDefault="004C56A7" w:rsidP="004C56A7">
      <w:pPr>
        <w:pStyle w:val="ScheduleL1"/>
      </w:pPr>
      <w:r>
        <w:lastRenderedPageBreak/>
        <w:t xml:space="preserve"> </w:t>
      </w:r>
      <w:bookmarkStart w:id="3588" w:name="_Toc4592559"/>
      <w:bookmarkStart w:id="3589" w:name="_Toc25675423"/>
      <w:bookmarkStart w:id="3590" w:name="_Toc25739533"/>
      <w:bookmarkStart w:id="3591" w:name="_Ref1580893"/>
      <w:bookmarkStart w:id="3592" w:name="_Toc1644906"/>
      <w:bookmarkStart w:id="3593" w:name="_Toc1645118"/>
      <w:bookmarkStart w:id="3594" w:name="_Toc1646758"/>
      <w:bookmarkStart w:id="3595" w:name="_Toc1647641"/>
      <w:bookmarkStart w:id="3596" w:name="_Toc1647855"/>
      <w:r>
        <w:t>– Payment Certificate Template</w:t>
      </w:r>
      <w:bookmarkEnd w:id="3588"/>
      <w:bookmarkEnd w:id="3589"/>
      <w:bookmarkEnd w:id="3590"/>
      <w:r>
        <w:t xml:space="preserve"> </w:t>
      </w:r>
      <w:bookmarkEnd w:id="3591"/>
      <w:bookmarkEnd w:id="3592"/>
      <w:bookmarkEnd w:id="3593"/>
      <w:bookmarkEnd w:id="3594"/>
      <w:bookmarkEnd w:id="3595"/>
      <w:bookmarkEnd w:id="3596"/>
    </w:p>
    <w:p w14:paraId="2E1314D4" w14:textId="77777777" w:rsidR="004C56A7" w:rsidRDefault="004C56A7" w:rsidP="004C56A7"/>
    <w:p w14:paraId="2D12D2E5" w14:textId="77777777" w:rsidR="004C56A7" w:rsidRPr="00475798" w:rsidRDefault="004C56A7" w:rsidP="004C56A7">
      <w:pPr>
        <w:jc w:val="center"/>
        <w:rPr>
          <w:b/>
          <w:sz w:val="22"/>
        </w:rPr>
      </w:pPr>
      <w:r w:rsidRPr="00475798">
        <w:rPr>
          <w:b/>
          <w:sz w:val="22"/>
        </w:rPr>
        <w:t>Commonwealth of Australia</w:t>
      </w:r>
    </w:p>
    <w:p w14:paraId="463178C7" w14:textId="77777777" w:rsidR="004C56A7" w:rsidRPr="00475798" w:rsidRDefault="004C56A7" w:rsidP="004C56A7">
      <w:pPr>
        <w:pStyle w:val="MESubheading"/>
        <w:jc w:val="center"/>
      </w:pPr>
      <w:r w:rsidRPr="00475798">
        <w:t>STATUTORY DECLARATION</w:t>
      </w:r>
    </w:p>
    <w:p w14:paraId="72F33F1C" w14:textId="77777777" w:rsidR="004C56A7" w:rsidRPr="00251B70" w:rsidRDefault="004C56A7" w:rsidP="004C56A7">
      <w:pPr>
        <w:spacing w:line="360" w:lineRule="auto"/>
        <w:jc w:val="center"/>
        <w:rPr>
          <w:i/>
          <w:sz w:val="22"/>
        </w:rPr>
      </w:pPr>
      <w:r w:rsidRPr="00251B70">
        <w:rPr>
          <w:i/>
          <w:sz w:val="22"/>
        </w:rPr>
        <w:t>Statutory Declarations Act 1959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chedule 3 - Payment Certificate Template"/>
      </w:tblPr>
      <w:tblGrid>
        <w:gridCol w:w="2100"/>
        <w:gridCol w:w="6926"/>
      </w:tblGrid>
      <w:tr w:rsidR="004C56A7" w14:paraId="50C9887E" w14:textId="77777777" w:rsidTr="000B6AD6">
        <w:trPr>
          <w:tblHeader/>
        </w:trPr>
        <w:tc>
          <w:tcPr>
            <w:tcW w:w="2127" w:type="dxa"/>
          </w:tcPr>
          <w:p w14:paraId="78C906AF" w14:textId="77777777" w:rsidR="004C56A7" w:rsidRPr="00475798" w:rsidRDefault="004C56A7" w:rsidP="00125EA9">
            <w:pPr>
              <w:spacing w:before="120"/>
              <w:ind w:left="313" w:right="318" w:hanging="313"/>
              <w:rPr>
                <w:sz w:val="16"/>
                <w:szCs w:val="16"/>
              </w:rPr>
            </w:pPr>
            <w:r w:rsidRPr="00475798">
              <w:rPr>
                <w:sz w:val="16"/>
                <w:szCs w:val="16"/>
              </w:rPr>
              <w:t>1.</w:t>
            </w:r>
            <w:r w:rsidRPr="00475798">
              <w:rPr>
                <w:sz w:val="16"/>
                <w:szCs w:val="16"/>
              </w:rPr>
              <w:tab/>
              <w:t>Insert the name, address and occupation of person making the declaration</w:t>
            </w:r>
          </w:p>
        </w:tc>
        <w:tc>
          <w:tcPr>
            <w:tcW w:w="7229" w:type="dxa"/>
          </w:tcPr>
          <w:p w14:paraId="53126EF8" w14:textId="77777777" w:rsidR="004C56A7" w:rsidRDefault="004C56A7" w:rsidP="00125EA9">
            <w:pPr>
              <w:spacing w:before="120"/>
              <w:rPr>
                <w:vertAlign w:val="superscript"/>
              </w:rPr>
            </w:pPr>
            <w:r>
              <w:t>I,</w:t>
            </w:r>
            <w:r>
              <w:rPr>
                <w:vertAlign w:val="superscript"/>
              </w:rPr>
              <w:t>1</w:t>
            </w:r>
          </w:p>
          <w:p w14:paraId="053802A1" w14:textId="77777777" w:rsidR="004C56A7" w:rsidRPr="00F95E2B" w:rsidRDefault="004C56A7" w:rsidP="001F4B19">
            <w:pPr>
              <w:spacing w:before="120"/>
            </w:pPr>
            <w:r w:rsidRPr="00F95E2B">
              <w:t xml:space="preserve">make the following declaration under the </w:t>
            </w:r>
            <w:r w:rsidRPr="00F95E2B">
              <w:rPr>
                <w:i/>
              </w:rPr>
              <w:t>Statutory Declarations Act 1959</w:t>
            </w:r>
            <w:r w:rsidRPr="00F95E2B">
              <w:t xml:space="preserve"> as required by the</w:t>
            </w:r>
            <w:r>
              <w:t xml:space="preserve"> Capital Works</w:t>
            </w:r>
            <w:r w:rsidRPr="00F95E2B">
              <w:t xml:space="preserve"> Funding Agreement </w:t>
            </w:r>
            <w:r>
              <w:t xml:space="preserve">for the </w:t>
            </w:r>
            <w:r w:rsidR="007A2838">
              <w:t>Safe Places Emergency Accommodation</w:t>
            </w:r>
            <w:r>
              <w:t xml:space="preserve"> </w:t>
            </w:r>
            <w:r w:rsidR="009F0B54">
              <w:t xml:space="preserve">program </w:t>
            </w:r>
            <w:r w:rsidR="007A2838">
              <w:t>_________________ 2019</w:t>
            </w:r>
            <w:r w:rsidR="002E5C49">
              <w:t xml:space="preserve"> </w:t>
            </w:r>
            <w:r w:rsidRPr="00F95E2B">
              <w:t xml:space="preserve">between </w:t>
            </w:r>
            <w:r w:rsidR="007A2838">
              <w:rPr>
                <w:b/>
              </w:rPr>
              <w:t>[</w:t>
            </w:r>
            <w:r w:rsidR="007A2838" w:rsidRPr="00BA451A">
              <w:rPr>
                <w:b/>
                <w:i/>
                <w:highlight w:val="lightGray"/>
              </w:rPr>
              <w:t>insert entity name</w:t>
            </w:r>
            <w:r w:rsidR="007A2838" w:rsidRPr="00BA451A">
              <w:rPr>
                <w:b/>
              </w:rPr>
              <w:t>]</w:t>
            </w:r>
            <w:r w:rsidRPr="00F95E2B">
              <w:t xml:space="preserve"> </w:t>
            </w:r>
            <w:r>
              <w:t>(</w:t>
            </w:r>
            <w:r w:rsidRPr="00EC5F7E">
              <w:rPr>
                <w:b/>
              </w:rPr>
              <w:t>Participant</w:t>
            </w:r>
            <w:r>
              <w:t xml:space="preserve">) </w:t>
            </w:r>
            <w:r w:rsidRPr="00F95E2B">
              <w:t xml:space="preserve">and the </w:t>
            </w:r>
            <w:r>
              <w:t>Commonwealth of Australia represented by the Department of Social Services (</w:t>
            </w:r>
            <w:r w:rsidRPr="00EC5F7E">
              <w:rPr>
                <w:b/>
              </w:rPr>
              <w:t>Department</w:t>
            </w:r>
            <w:r>
              <w:t xml:space="preserve">) </w:t>
            </w:r>
            <w:r w:rsidRPr="00F95E2B">
              <w:t>(</w:t>
            </w:r>
            <w:r w:rsidRPr="00F95E2B">
              <w:rPr>
                <w:b/>
              </w:rPr>
              <w:t>Funding Agreement</w:t>
            </w:r>
            <w:r w:rsidRPr="00F95E2B">
              <w:t>).</w:t>
            </w:r>
          </w:p>
        </w:tc>
      </w:tr>
      <w:tr w:rsidR="004C56A7" w14:paraId="7F1398B1" w14:textId="77777777" w:rsidTr="00125EA9">
        <w:tc>
          <w:tcPr>
            <w:tcW w:w="2127" w:type="dxa"/>
          </w:tcPr>
          <w:p w14:paraId="5E8637D7" w14:textId="77777777" w:rsidR="004C56A7" w:rsidRPr="00475798" w:rsidRDefault="004C56A7" w:rsidP="00125EA9">
            <w:pPr>
              <w:spacing w:before="120"/>
              <w:ind w:left="313" w:right="318" w:hanging="284"/>
              <w:rPr>
                <w:sz w:val="16"/>
                <w:szCs w:val="16"/>
              </w:rPr>
            </w:pPr>
            <w:r w:rsidRPr="00475798">
              <w:rPr>
                <w:sz w:val="16"/>
                <w:szCs w:val="16"/>
              </w:rPr>
              <w:t>2.</w:t>
            </w:r>
            <w:r w:rsidRPr="00475798">
              <w:rPr>
                <w:sz w:val="16"/>
                <w:szCs w:val="16"/>
              </w:rPr>
              <w:tab/>
              <w:t>Set out matter declared to in numbered paragraphs</w:t>
            </w:r>
          </w:p>
        </w:tc>
        <w:tc>
          <w:tcPr>
            <w:tcW w:w="7229" w:type="dxa"/>
          </w:tcPr>
          <w:p w14:paraId="5E192CCA" w14:textId="77777777" w:rsidR="004C56A7" w:rsidRDefault="004C56A7" w:rsidP="00125EA9">
            <w:pPr>
              <w:spacing w:before="120"/>
              <w:rPr>
                <w:vertAlign w:val="superscript"/>
              </w:rPr>
            </w:pPr>
            <w:r w:rsidRPr="00F95E2B">
              <w:rPr>
                <w:vertAlign w:val="superscript"/>
              </w:rPr>
              <w:t>2</w:t>
            </w:r>
          </w:p>
          <w:p w14:paraId="06D81AA0" w14:textId="77777777" w:rsidR="004C56A7" w:rsidRDefault="004C56A7" w:rsidP="00125EA9">
            <w:pPr>
              <w:ind w:left="680" w:hanging="680"/>
            </w:pPr>
            <w:r>
              <w:t>1.</w:t>
            </w:r>
            <w:r>
              <w:tab/>
              <w:t>All work the Participant has paid for using the funds payable by the Department under the Funding Agreement and any interest earned on those funds (</w:t>
            </w:r>
            <w:r w:rsidRPr="00EC5F7E">
              <w:rPr>
                <w:b/>
              </w:rPr>
              <w:t>Funds</w:t>
            </w:r>
            <w:r>
              <w:t>) was properly required for the 'Project' as it is defined in the Funding Agreement; and</w:t>
            </w:r>
          </w:p>
          <w:p w14:paraId="2B822C6A" w14:textId="77777777" w:rsidR="004C56A7" w:rsidRDefault="004C56A7" w:rsidP="00125EA9">
            <w:pPr>
              <w:spacing w:before="240"/>
              <w:ind w:left="680" w:hanging="680"/>
            </w:pPr>
            <w:r>
              <w:t>2.</w:t>
            </w:r>
            <w:r>
              <w:tab/>
              <w:t>The amounts of each payment the Participant has made using the Funds represent the reasonable price for the value of the work carried out or to be carried out in light of the price for similar work undertaken in the relevant industry marketplace.</w:t>
            </w:r>
          </w:p>
          <w:p w14:paraId="3BEEB281" w14:textId="77777777" w:rsidR="004C56A7" w:rsidRDefault="004C56A7" w:rsidP="00125EA9">
            <w:pPr>
              <w:spacing w:before="240"/>
              <w:ind w:left="680" w:hanging="680"/>
            </w:pPr>
            <w:r>
              <w:t>3.</w:t>
            </w:r>
            <w:r>
              <w:tab/>
              <w:t xml:space="preserve">No 'Conflicts' (as defined in the Funding Agreement) arose </w:t>
            </w:r>
            <w:r w:rsidR="007A2838">
              <w:t xml:space="preserve">in </w:t>
            </w:r>
            <w:r>
              <w:t>the Participant making payments for work using the Funds that the Participant did not, or has not, declared to the Department; and</w:t>
            </w:r>
          </w:p>
          <w:p w14:paraId="4F42CA17" w14:textId="77777777" w:rsidR="004C56A7" w:rsidRDefault="004C56A7" w:rsidP="00125EA9">
            <w:pPr>
              <w:spacing w:before="240"/>
              <w:ind w:left="680" w:hanging="680"/>
            </w:pPr>
            <w:r>
              <w:t>4.</w:t>
            </w:r>
            <w:r>
              <w:tab/>
              <w:t>No 'Conflicts' (as defined in the Funding Agreement) arose in the Participant entering into any Contracts (as they are defined under [clause 5.3] of the Funding Agreement).</w:t>
            </w:r>
          </w:p>
          <w:p w14:paraId="504FBC48" w14:textId="77777777" w:rsidR="004C56A7" w:rsidRDefault="004C56A7" w:rsidP="00125EA9">
            <w:pPr>
              <w:spacing w:before="240"/>
              <w:ind w:left="680" w:hanging="680"/>
            </w:pPr>
            <w:r>
              <w:t>5.</w:t>
            </w:r>
            <w:r>
              <w:tab/>
              <w:t>All Funds that the Participant has spent have been used for the purpose for which they were provided.</w:t>
            </w:r>
          </w:p>
          <w:p w14:paraId="1DF6ED86" w14:textId="77777777" w:rsidR="004C56A7" w:rsidRDefault="004C56A7" w:rsidP="00125EA9">
            <w:pPr>
              <w:spacing w:before="240"/>
              <w:ind w:left="680" w:hanging="680"/>
            </w:pPr>
            <w:r>
              <w:t>6.</w:t>
            </w:r>
            <w:r>
              <w:tab/>
              <w:t>To the best of my information, knowledge and belief, the Participant has complied with all material terms and conditions of the Funding Agreement.</w:t>
            </w:r>
          </w:p>
          <w:p w14:paraId="2502FF94" w14:textId="77777777" w:rsidR="004C56A7" w:rsidRPr="00D63CBB" w:rsidRDefault="004C56A7" w:rsidP="00125EA9">
            <w:pPr>
              <w:spacing w:before="240"/>
            </w:pPr>
            <w:r>
              <w:t xml:space="preserve">I understand that a person who intentionally makes a false statement in a statutory declaration is guilty of an offence under section 11 of the </w:t>
            </w:r>
            <w:r>
              <w:rPr>
                <w:i/>
              </w:rPr>
              <w:t>Statutory Declarations Act 1959</w:t>
            </w:r>
            <w:r>
              <w:t>, and I believe that the statements in this declaration are true in every particular.</w:t>
            </w:r>
          </w:p>
        </w:tc>
      </w:tr>
      <w:tr w:rsidR="004C56A7" w14:paraId="30044D18" w14:textId="77777777" w:rsidTr="00125EA9">
        <w:tc>
          <w:tcPr>
            <w:tcW w:w="2127" w:type="dxa"/>
          </w:tcPr>
          <w:p w14:paraId="2DD5CCE4" w14:textId="77777777" w:rsidR="004C56A7" w:rsidRPr="00475798" w:rsidRDefault="004C56A7" w:rsidP="00125EA9">
            <w:pPr>
              <w:spacing w:before="120"/>
              <w:ind w:left="313" w:right="318" w:hanging="284"/>
              <w:rPr>
                <w:sz w:val="16"/>
                <w:szCs w:val="16"/>
              </w:rPr>
            </w:pPr>
            <w:r w:rsidRPr="00475798">
              <w:rPr>
                <w:sz w:val="16"/>
                <w:szCs w:val="16"/>
              </w:rPr>
              <w:t>3.</w:t>
            </w:r>
            <w:r w:rsidRPr="00475798">
              <w:rPr>
                <w:sz w:val="16"/>
                <w:szCs w:val="16"/>
              </w:rPr>
              <w:tab/>
              <w:t>Signature of person making the declaration</w:t>
            </w:r>
          </w:p>
        </w:tc>
        <w:tc>
          <w:tcPr>
            <w:tcW w:w="7229" w:type="dxa"/>
          </w:tcPr>
          <w:p w14:paraId="7E2213C7" w14:textId="77777777" w:rsidR="004C56A7" w:rsidRDefault="004C56A7" w:rsidP="00125EA9">
            <w:pPr>
              <w:spacing w:before="120"/>
              <w:rPr>
                <w:vertAlign w:val="superscript"/>
              </w:rPr>
            </w:pPr>
            <w:r>
              <w:rPr>
                <w:vertAlign w:val="superscript"/>
              </w:rPr>
              <w:t>3</w:t>
            </w:r>
          </w:p>
          <w:p w14:paraId="7C5DA809" w14:textId="77777777" w:rsidR="004C56A7" w:rsidRPr="00D63CBB" w:rsidRDefault="004C56A7" w:rsidP="00125EA9">
            <w:r>
              <w:t>Full name of person making declaration:</w:t>
            </w:r>
          </w:p>
        </w:tc>
      </w:tr>
      <w:tr w:rsidR="004C56A7" w14:paraId="2255DDB4" w14:textId="77777777" w:rsidTr="00125EA9">
        <w:tc>
          <w:tcPr>
            <w:tcW w:w="2127" w:type="dxa"/>
          </w:tcPr>
          <w:p w14:paraId="300E53E2" w14:textId="77777777" w:rsidR="004C56A7" w:rsidRPr="00475798" w:rsidRDefault="004C56A7" w:rsidP="00125EA9">
            <w:pPr>
              <w:spacing w:before="120"/>
              <w:ind w:left="313" w:right="318" w:hanging="284"/>
              <w:rPr>
                <w:sz w:val="16"/>
                <w:szCs w:val="16"/>
              </w:rPr>
            </w:pPr>
            <w:r w:rsidRPr="00475798">
              <w:rPr>
                <w:sz w:val="16"/>
                <w:szCs w:val="16"/>
              </w:rPr>
              <w:t>4.</w:t>
            </w:r>
            <w:r w:rsidRPr="00475798">
              <w:rPr>
                <w:sz w:val="16"/>
                <w:szCs w:val="16"/>
              </w:rPr>
              <w:tab/>
              <w:t>Place</w:t>
            </w:r>
          </w:p>
        </w:tc>
        <w:tc>
          <w:tcPr>
            <w:tcW w:w="7229" w:type="dxa"/>
          </w:tcPr>
          <w:p w14:paraId="30B4C77D" w14:textId="77777777" w:rsidR="004C56A7" w:rsidRPr="00D63CBB" w:rsidRDefault="004C56A7" w:rsidP="00125EA9">
            <w:pPr>
              <w:tabs>
                <w:tab w:val="left" w:pos="4925"/>
              </w:tabs>
              <w:spacing w:before="120"/>
            </w:pPr>
            <w:r>
              <w:t xml:space="preserve">Declared at </w:t>
            </w:r>
            <w:r w:rsidRPr="00D63CBB">
              <w:rPr>
                <w:vertAlign w:val="superscript"/>
              </w:rPr>
              <w:t>4</w:t>
            </w:r>
            <w:r>
              <w:rPr>
                <w:vertAlign w:val="superscript"/>
              </w:rPr>
              <w:t xml:space="preserve">                                         </w:t>
            </w:r>
            <w:r w:rsidRPr="00D63CBB">
              <w:t>on</w:t>
            </w:r>
            <w:r>
              <w:t xml:space="preserve"> </w:t>
            </w:r>
            <w:r w:rsidRPr="00D63CBB">
              <w:rPr>
                <w:vertAlign w:val="superscript"/>
              </w:rPr>
              <w:t>5</w:t>
            </w:r>
            <w:r>
              <w:rPr>
                <w:vertAlign w:val="superscript"/>
              </w:rPr>
              <w:tab/>
            </w:r>
            <w:r w:rsidRPr="00D63CBB">
              <w:t>of</w:t>
            </w:r>
            <w:r>
              <w:t xml:space="preserve"> </w:t>
            </w:r>
            <w:r w:rsidRPr="00D63CBB">
              <w:rPr>
                <w:vertAlign w:val="superscript"/>
              </w:rPr>
              <w:t>6</w:t>
            </w:r>
          </w:p>
        </w:tc>
      </w:tr>
      <w:tr w:rsidR="004C56A7" w14:paraId="7DA9F5F4" w14:textId="77777777" w:rsidTr="00125EA9">
        <w:tc>
          <w:tcPr>
            <w:tcW w:w="2127" w:type="dxa"/>
          </w:tcPr>
          <w:p w14:paraId="53270D51" w14:textId="77777777" w:rsidR="004C56A7" w:rsidRPr="00475798" w:rsidRDefault="004C56A7" w:rsidP="00125EA9">
            <w:pPr>
              <w:spacing w:before="120"/>
              <w:ind w:left="313" w:right="318" w:hanging="284"/>
              <w:rPr>
                <w:sz w:val="16"/>
                <w:szCs w:val="16"/>
              </w:rPr>
            </w:pPr>
            <w:r w:rsidRPr="00475798">
              <w:rPr>
                <w:sz w:val="16"/>
                <w:szCs w:val="16"/>
              </w:rPr>
              <w:lastRenderedPageBreak/>
              <w:t>5.</w:t>
            </w:r>
            <w:r w:rsidRPr="00475798">
              <w:rPr>
                <w:sz w:val="16"/>
                <w:szCs w:val="16"/>
              </w:rPr>
              <w:tab/>
              <w:t>Day</w:t>
            </w:r>
          </w:p>
        </w:tc>
        <w:tc>
          <w:tcPr>
            <w:tcW w:w="7229" w:type="dxa"/>
          </w:tcPr>
          <w:p w14:paraId="1C36CED8" w14:textId="77777777" w:rsidR="004C56A7" w:rsidRDefault="004C56A7" w:rsidP="00125EA9">
            <w:pPr>
              <w:spacing w:before="120"/>
            </w:pPr>
            <w:r>
              <w:t>Before me,</w:t>
            </w:r>
          </w:p>
        </w:tc>
      </w:tr>
      <w:tr w:rsidR="004C56A7" w14:paraId="74EB4930" w14:textId="77777777" w:rsidTr="00125EA9">
        <w:tc>
          <w:tcPr>
            <w:tcW w:w="2127" w:type="dxa"/>
          </w:tcPr>
          <w:p w14:paraId="7C4D8866" w14:textId="77777777" w:rsidR="004C56A7" w:rsidRPr="00475798" w:rsidRDefault="004C56A7" w:rsidP="00125EA9">
            <w:pPr>
              <w:spacing w:before="120"/>
              <w:ind w:left="313" w:right="318" w:hanging="284"/>
              <w:rPr>
                <w:sz w:val="16"/>
                <w:szCs w:val="16"/>
              </w:rPr>
            </w:pPr>
            <w:r w:rsidRPr="00475798">
              <w:rPr>
                <w:sz w:val="16"/>
                <w:szCs w:val="16"/>
              </w:rPr>
              <w:t>6.</w:t>
            </w:r>
            <w:r w:rsidRPr="00475798">
              <w:rPr>
                <w:sz w:val="16"/>
                <w:szCs w:val="16"/>
              </w:rPr>
              <w:tab/>
              <w:t>Month and year</w:t>
            </w:r>
          </w:p>
        </w:tc>
        <w:tc>
          <w:tcPr>
            <w:tcW w:w="7229" w:type="dxa"/>
          </w:tcPr>
          <w:p w14:paraId="4576AD83" w14:textId="77777777" w:rsidR="004C56A7" w:rsidRDefault="004C56A7" w:rsidP="00125EA9">
            <w:pPr>
              <w:spacing w:before="120"/>
            </w:pPr>
          </w:p>
        </w:tc>
      </w:tr>
      <w:tr w:rsidR="004C56A7" w14:paraId="48AED356" w14:textId="77777777" w:rsidTr="00125EA9">
        <w:tc>
          <w:tcPr>
            <w:tcW w:w="2127" w:type="dxa"/>
          </w:tcPr>
          <w:p w14:paraId="0163A509" w14:textId="77777777" w:rsidR="004C56A7" w:rsidRPr="00475798" w:rsidRDefault="004C56A7" w:rsidP="00125EA9">
            <w:pPr>
              <w:spacing w:before="120"/>
              <w:ind w:left="313" w:right="318" w:hanging="284"/>
              <w:rPr>
                <w:sz w:val="16"/>
                <w:szCs w:val="16"/>
              </w:rPr>
            </w:pPr>
            <w:r w:rsidRPr="00475798">
              <w:rPr>
                <w:sz w:val="16"/>
                <w:szCs w:val="16"/>
              </w:rPr>
              <w:t>7.</w:t>
            </w:r>
            <w:r w:rsidRPr="00475798">
              <w:rPr>
                <w:sz w:val="16"/>
                <w:szCs w:val="16"/>
              </w:rPr>
              <w:tab/>
              <w:t>Signature of person before whom the declaration is made (</w:t>
            </w:r>
            <w:r w:rsidRPr="00251B70">
              <w:rPr>
                <w:i/>
                <w:sz w:val="16"/>
                <w:szCs w:val="16"/>
              </w:rPr>
              <w:t>see over</w:t>
            </w:r>
            <w:r w:rsidRPr="00475798">
              <w:rPr>
                <w:sz w:val="16"/>
                <w:szCs w:val="16"/>
              </w:rPr>
              <w:t>)</w:t>
            </w:r>
          </w:p>
        </w:tc>
        <w:tc>
          <w:tcPr>
            <w:tcW w:w="7229" w:type="dxa"/>
          </w:tcPr>
          <w:p w14:paraId="66BF01A4" w14:textId="77777777" w:rsidR="004C56A7" w:rsidRPr="00D63CBB" w:rsidRDefault="004C56A7" w:rsidP="00125EA9">
            <w:pPr>
              <w:spacing w:before="120"/>
              <w:rPr>
                <w:vertAlign w:val="superscript"/>
              </w:rPr>
            </w:pPr>
            <w:r w:rsidRPr="00D63CBB">
              <w:rPr>
                <w:vertAlign w:val="superscript"/>
              </w:rPr>
              <w:t>7</w:t>
            </w:r>
          </w:p>
        </w:tc>
      </w:tr>
      <w:tr w:rsidR="004C56A7" w14:paraId="1A7A592B" w14:textId="77777777" w:rsidTr="00125EA9">
        <w:tc>
          <w:tcPr>
            <w:tcW w:w="2127" w:type="dxa"/>
          </w:tcPr>
          <w:p w14:paraId="75EE589D" w14:textId="77777777" w:rsidR="004C56A7" w:rsidRPr="00475798" w:rsidRDefault="004C56A7" w:rsidP="00125EA9">
            <w:pPr>
              <w:spacing w:before="120"/>
              <w:ind w:left="313" w:right="318" w:hanging="284"/>
              <w:rPr>
                <w:sz w:val="16"/>
                <w:szCs w:val="16"/>
              </w:rPr>
            </w:pPr>
            <w:r w:rsidRPr="00475798">
              <w:rPr>
                <w:sz w:val="16"/>
                <w:szCs w:val="16"/>
              </w:rPr>
              <w:t>8.</w:t>
            </w:r>
            <w:r w:rsidRPr="00475798">
              <w:rPr>
                <w:sz w:val="16"/>
                <w:szCs w:val="16"/>
              </w:rPr>
              <w:tab/>
              <w:t>Full name, qualification and address of person before whom the declaration is made (</w:t>
            </w:r>
            <w:r w:rsidRPr="00251B70">
              <w:rPr>
                <w:i/>
                <w:sz w:val="16"/>
                <w:szCs w:val="16"/>
              </w:rPr>
              <w:t>in printed letters</w:t>
            </w:r>
            <w:r w:rsidRPr="00475798">
              <w:rPr>
                <w:sz w:val="16"/>
                <w:szCs w:val="16"/>
              </w:rPr>
              <w:t>)</w:t>
            </w:r>
          </w:p>
        </w:tc>
        <w:tc>
          <w:tcPr>
            <w:tcW w:w="7229" w:type="dxa"/>
          </w:tcPr>
          <w:p w14:paraId="53CA7F16" w14:textId="77777777" w:rsidR="004C56A7" w:rsidRPr="00D63CBB" w:rsidRDefault="004C56A7" w:rsidP="00125EA9">
            <w:pPr>
              <w:spacing w:before="120"/>
              <w:rPr>
                <w:vertAlign w:val="superscript"/>
              </w:rPr>
            </w:pPr>
            <w:r>
              <w:rPr>
                <w:vertAlign w:val="superscript"/>
              </w:rPr>
              <w:t>8</w:t>
            </w:r>
          </w:p>
        </w:tc>
      </w:tr>
    </w:tbl>
    <w:p w14:paraId="62BB88DB" w14:textId="77777777" w:rsidR="004C56A7" w:rsidRPr="00475798" w:rsidRDefault="004C56A7" w:rsidP="004C56A7">
      <w:pPr>
        <w:tabs>
          <w:tab w:val="left" w:pos="851"/>
        </w:tabs>
        <w:rPr>
          <w:sz w:val="18"/>
          <w:szCs w:val="18"/>
        </w:rPr>
      </w:pPr>
      <w:r w:rsidRPr="00475798">
        <w:rPr>
          <w:b/>
          <w:sz w:val="18"/>
          <w:szCs w:val="18"/>
        </w:rPr>
        <w:t>Note 1</w:t>
      </w:r>
      <w:r w:rsidRPr="00475798">
        <w:rPr>
          <w:sz w:val="18"/>
          <w:szCs w:val="18"/>
        </w:rPr>
        <w:tab/>
        <w:t xml:space="preserve">A person who intentionally makes a false statement in a statutory declaration is guilty of an offence, the punishment for which is imprisonment for a term of 4 years </w:t>
      </w:r>
      <w:r>
        <w:rPr>
          <w:sz w:val="18"/>
          <w:szCs w:val="18"/>
        </w:rPr>
        <w:t>–</w:t>
      </w:r>
      <w:r w:rsidRPr="00475798">
        <w:rPr>
          <w:sz w:val="18"/>
          <w:szCs w:val="18"/>
        </w:rPr>
        <w:t xml:space="preserve"> see</w:t>
      </w:r>
      <w:r>
        <w:rPr>
          <w:sz w:val="18"/>
          <w:szCs w:val="18"/>
        </w:rPr>
        <w:t xml:space="preserve"> </w:t>
      </w:r>
      <w:r w:rsidRPr="00475798">
        <w:rPr>
          <w:sz w:val="18"/>
          <w:szCs w:val="18"/>
        </w:rPr>
        <w:t xml:space="preserve">section 11 of the </w:t>
      </w:r>
      <w:r w:rsidRPr="00475798">
        <w:rPr>
          <w:i/>
          <w:sz w:val="18"/>
          <w:szCs w:val="18"/>
        </w:rPr>
        <w:t>Statutory Declarations Act 1959</w:t>
      </w:r>
      <w:r w:rsidRPr="00475798">
        <w:rPr>
          <w:sz w:val="18"/>
          <w:szCs w:val="18"/>
        </w:rPr>
        <w:t>.</w:t>
      </w:r>
    </w:p>
    <w:p w14:paraId="4F7E2947" w14:textId="77777777" w:rsidR="004C56A7" w:rsidRDefault="004C56A7" w:rsidP="004C56A7">
      <w:pPr>
        <w:tabs>
          <w:tab w:val="left" w:pos="851"/>
        </w:tabs>
        <w:spacing w:before="120"/>
        <w:rPr>
          <w:sz w:val="18"/>
          <w:szCs w:val="18"/>
        </w:rPr>
      </w:pPr>
      <w:r w:rsidRPr="00475798">
        <w:rPr>
          <w:b/>
          <w:sz w:val="18"/>
          <w:szCs w:val="18"/>
        </w:rPr>
        <w:t>Note 2</w:t>
      </w:r>
      <w:r w:rsidRPr="00475798">
        <w:rPr>
          <w:sz w:val="18"/>
          <w:szCs w:val="18"/>
        </w:rPr>
        <w:tab/>
        <w:t xml:space="preserve">Chapter 2 of the </w:t>
      </w:r>
      <w:r w:rsidRPr="00251B70">
        <w:rPr>
          <w:i/>
          <w:sz w:val="18"/>
          <w:szCs w:val="18"/>
        </w:rPr>
        <w:t>Criminal Code</w:t>
      </w:r>
      <w:r w:rsidRPr="00475798">
        <w:rPr>
          <w:sz w:val="18"/>
          <w:szCs w:val="18"/>
        </w:rPr>
        <w:t xml:space="preserve"> applies to all offences against the </w:t>
      </w:r>
      <w:r w:rsidRPr="00475798">
        <w:rPr>
          <w:i/>
          <w:sz w:val="18"/>
          <w:szCs w:val="18"/>
        </w:rPr>
        <w:t>Statutory Declarations Act 1959</w:t>
      </w:r>
      <w:r w:rsidRPr="00475798">
        <w:rPr>
          <w:sz w:val="18"/>
          <w:szCs w:val="18"/>
        </w:rPr>
        <w:t xml:space="preserve"> </w:t>
      </w:r>
      <w:r>
        <w:rPr>
          <w:sz w:val="18"/>
          <w:szCs w:val="18"/>
        </w:rPr>
        <w:t>–</w:t>
      </w:r>
      <w:r w:rsidRPr="00475798">
        <w:rPr>
          <w:sz w:val="18"/>
          <w:szCs w:val="18"/>
        </w:rPr>
        <w:t xml:space="preserve"> see</w:t>
      </w:r>
      <w:r>
        <w:rPr>
          <w:sz w:val="18"/>
          <w:szCs w:val="18"/>
        </w:rPr>
        <w:t xml:space="preserve"> </w:t>
      </w:r>
      <w:r w:rsidRPr="00475798">
        <w:rPr>
          <w:sz w:val="18"/>
          <w:szCs w:val="18"/>
        </w:rPr>
        <w:t xml:space="preserve">section 5A of the </w:t>
      </w:r>
      <w:r w:rsidRPr="00475798">
        <w:rPr>
          <w:i/>
          <w:sz w:val="18"/>
          <w:szCs w:val="18"/>
        </w:rPr>
        <w:t>Statutory Declarations Act 1959</w:t>
      </w:r>
      <w:r w:rsidRPr="00475798">
        <w:rPr>
          <w:sz w:val="18"/>
          <w:szCs w:val="18"/>
        </w:rPr>
        <w:t>.</w:t>
      </w:r>
    </w:p>
    <w:p w14:paraId="36025BF7" w14:textId="77777777" w:rsidR="004C56A7" w:rsidRDefault="004C56A7" w:rsidP="004C56A7">
      <w:pPr>
        <w:tabs>
          <w:tab w:val="left" w:pos="851"/>
        </w:tabs>
        <w:spacing w:before="120"/>
        <w:rPr>
          <w:sz w:val="18"/>
          <w:szCs w:val="18"/>
        </w:rPr>
      </w:pPr>
      <w:r w:rsidRPr="00251B70">
        <w:rPr>
          <w:sz w:val="18"/>
          <w:szCs w:val="18"/>
        </w:rPr>
        <w:t xml:space="preserve">A statutory declaration under the </w:t>
      </w:r>
      <w:r w:rsidRPr="00251B70">
        <w:rPr>
          <w:i/>
          <w:sz w:val="18"/>
          <w:szCs w:val="18"/>
        </w:rPr>
        <w:t>Statutory Declarations Act 1959</w:t>
      </w:r>
      <w:r>
        <w:rPr>
          <w:sz w:val="18"/>
          <w:szCs w:val="18"/>
        </w:rPr>
        <w:t xml:space="preserve"> may be made before:</w:t>
      </w:r>
    </w:p>
    <w:p w14:paraId="138EDE09" w14:textId="77777777" w:rsidR="004C56A7" w:rsidRPr="00EC5F7E" w:rsidRDefault="004C56A7" w:rsidP="004C56A7">
      <w:pPr>
        <w:pStyle w:val="MEBasic1"/>
        <w:rPr>
          <w:sz w:val="18"/>
          <w:szCs w:val="18"/>
        </w:rPr>
      </w:pPr>
      <w:bookmarkStart w:id="3597" w:name="_Toc1646759"/>
      <w:bookmarkStart w:id="3598" w:name="_Toc1647856"/>
      <w:r w:rsidRPr="00EC5F7E">
        <w:rPr>
          <w:sz w:val="18"/>
          <w:szCs w:val="18"/>
        </w:rPr>
        <w:t>a person who is currently licensed or registered under a law to practise in one of the following occupations:</w:t>
      </w:r>
      <w:bookmarkEnd w:id="3597"/>
      <w:bookmarkEnd w:id="3598"/>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ist of occupations "/>
      </w:tblPr>
      <w:tblGrid>
        <w:gridCol w:w="2021"/>
        <w:gridCol w:w="2275"/>
        <w:gridCol w:w="4168"/>
      </w:tblGrid>
      <w:tr w:rsidR="004C56A7" w:rsidRPr="00F64530" w14:paraId="1E91DA42" w14:textId="77777777" w:rsidTr="000B6AD6">
        <w:trPr>
          <w:tblHeader/>
        </w:trPr>
        <w:tc>
          <w:tcPr>
            <w:tcW w:w="2127" w:type="dxa"/>
          </w:tcPr>
          <w:p w14:paraId="6AE8C7CC" w14:textId="77777777" w:rsidR="004C56A7" w:rsidRPr="00F64530" w:rsidRDefault="004C56A7" w:rsidP="00125EA9">
            <w:pPr>
              <w:rPr>
                <w:sz w:val="18"/>
                <w:szCs w:val="18"/>
              </w:rPr>
            </w:pPr>
            <w:r w:rsidRPr="00F64530">
              <w:rPr>
                <w:sz w:val="18"/>
                <w:szCs w:val="18"/>
              </w:rPr>
              <w:t>Architect</w:t>
            </w:r>
          </w:p>
        </w:tc>
        <w:tc>
          <w:tcPr>
            <w:tcW w:w="2409" w:type="dxa"/>
          </w:tcPr>
          <w:p w14:paraId="7F45D6B7" w14:textId="77777777" w:rsidR="004C56A7" w:rsidRPr="00F64530" w:rsidRDefault="004C56A7" w:rsidP="00125EA9">
            <w:pPr>
              <w:rPr>
                <w:sz w:val="18"/>
                <w:szCs w:val="18"/>
              </w:rPr>
            </w:pPr>
            <w:r w:rsidRPr="00F64530">
              <w:rPr>
                <w:sz w:val="18"/>
                <w:szCs w:val="18"/>
              </w:rPr>
              <w:t>Chiropractor</w:t>
            </w:r>
          </w:p>
        </w:tc>
        <w:tc>
          <w:tcPr>
            <w:tcW w:w="4529" w:type="dxa"/>
          </w:tcPr>
          <w:p w14:paraId="354B2331" w14:textId="77777777" w:rsidR="004C56A7" w:rsidRPr="00F64530" w:rsidRDefault="004C56A7" w:rsidP="00125EA9">
            <w:pPr>
              <w:rPr>
                <w:sz w:val="18"/>
                <w:szCs w:val="18"/>
              </w:rPr>
            </w:pPr>
            <w:r w:rsidRPr="00F64530">
              <w:rPr>
                <w:sz w:val="18"/>
                <w:szCs w:val="18"/>
              </w:rPr>
              <w:t>Dentist</w:t>
            </w:r>
          </w:p>
        </w:tc>
      </w:tr>
      <w:tr w:rsidR="004C56A7" w:rsidRPr="00F64530" w14:paraId="17EBB1BE" w14:textId="77777777" w:rsidTr="00125EA9">
        <w:tc>
          <w:tcPr>
            <w:tcW w:w="2127" w:type="dxa"/>
          </w:tcPr>
          <w:p w14:paraId="5C6EC614" w14:textId="77777777" w:rsidR="004C56A7" w:rsidRPr="00F64530" w:rsidRDefault="004C56A7" w:rsidP="00125EA9">
            <w:pPr>
              <w:spacing w:before="120"/>
              <w:rPr>
                <w:sz w:val="18"/>
                <w:szCs w:val="18"/>
              </w:rPr>
            </w:pPr>
            <w:r w:rsidRPr="00F64530">
              <w:rPr>
                <w:sz w:val="18"/>
                <w:szCs w:val="18"/>
              </w:rPr>
              <w:t>Financial adviser</w:t>
            </w:r>
          </w:p>
        </w:tc>
        <w:tc>
          <w:tcPr>
            <w:tcW w:w="2409" w:type="dxa"/>
          </w:tcPr>
          <w:p w14:paraId="20B1DEA2" w14:textId="77777777" w:rsidR="004C56A7" w:rsidRPr="00F64530" w:rsidRDefault="004C56A7" w:rsidP="00125EA9">
            <w:pPr>
              <w:spacing w:before="120"/>
              <w:rPr>
                <w:sz w:val="18"/>
                <w:szCs w:val="18"/>
              </w:rPr>
            </w:pPr>
            <w:r w:rsidRPr="00F64530">
              <w:rPr>
                <w:sz w:val="18"/>
                <w:szCs w:val="18"/>
              </w:rPr>
              <w:t>Financial Planner</w:t>
            </w:r>
          </w:p>
        </w:tc>
        <w:tc>
          <w:tcPr>
            <w:tcW w:w="4529" w:type="dxa"/>
          </w:tcPr>
          <w:p w14:paraId="62B6BFDF" w14:textId="77777777" w:rsidR="004C56A7" w:rsidRPr="00F64530" w:rsidRDefault="004C56A7" w:rsidP="00125EA9">
            <w:pPr>
              <w:spacing w:before="120"/>
              <w:rPr>
                <w:sz w:val="18"/>
                <w:szCs w:val="18"/>
              </w:rPr>
            </w:pPr>
            <w:r w:rsidRPr="00F64530">
              <w:rPr>
                <w:sz w:val="18"/>
                <w:szCs w:val="18"/>
              </w:rPr>
              <w:t>Legal practitioner</w:t>
            </w:r>
          </w:p>
        </w:tc>
      </w:tr>
      <w:tr w:rsidR="004C56A7" w:rsidRPr="00F64530" w14:paraId="3B701A62" w14:textId="77777777" w:rsidTr="00125EA9">
        <w:tc>
          <w:tcPr>
            <w:tcW w:w="2127" w:type="dxa"/>
          </w:tcPr>
          <w:p w14:paraId="480E96CC" w14:textId="77777777" w:rsidR="004C56A7" w:rsidRPr="00F64530" w:rsidRDefault="004C56A7" w:rsidP="00125EA9">
            <w:pPr>
              <w:spacing w:before="120"/>
              <w:rPr>
                <w:sz w:val="18"/>
                <w:szCs w:val="18"/>
              </w:rPr>
            </w:pPr>
            <w:r w:rsidRPr="00F64530">
              <w:rPr>
                <w:sz w:val="18"/>
                <w:szCs w:val="18"/>
              </w:rPr>
              <w:t>Medical practitioner</w:t>
            </w:r>
          </w:p>
        </w:tc>
        <w:tc>
          <w:tcPr>
            <w:tcW w:w="2409" w:type="dxa"/>
          </w:tcPr>
          <w:p w14:paraId="72BBE29A" w14:textId="77777777" w:rsidR="004C56A7" w:rsidRPr="00F64530" w:rsidRDefault="004C56A7" w:rsidP="00125EA9">
            <w:pPr>
              <w:spacing w:before="120"/>
              <w:rPr>
                <w:sz w:val="18"/>
                <w:szCs w:val="18"/>
              </w:rPr>
            </w:pPr>
            <w:r w:rsidRPr="00F64530">
              <w:rPr>
                <w:sz w:val="18"/>
                <w:szCs w:val="18"/>
              </w:rPr>
              <w:t>Midwife</w:t>
            </w:r>
          </w:p>
        </w:tc>
        <w:tc>
          <w:tcPr>
            <w:tcW w:w="4529" w:type="dxa"/>
          </w:tcPr>
          <w:p w14:paraId="2CF12DA0" w14:textId="77777777" w:rsidR="004C56A7" w:rsidRPr="00F64530" w:rsidRDefault="004C56A7" w:rsidP="00125EA9">
            <w:pPr>
              <w:spacing w:before="120"/>
              <w:rPr>
                <w:sz w:val="18"/>
                <w:szCs w:val="18"/>
              </w:rPr>
            </w:pPr>
            <w:r w:rsidRPr="00F64530">
              <w:rPr>
                <w:sz w:val="18"/>
                <w:szCs w:val="18"/>
              </w:rPr>
              <w:t xml:space="preserve">Migration agent registered under Division 3 of Part 3 of the </w:t>
            </w:r>
            <w:r w:rsidRPr="00F64530">
              <w:rPr>
                <w:i/>
                <w:sz w:val="18"/>
                <w:szCs w:val="18"/>
              </w:rPr>
              <w:t>Migration Act 1958</w:t>
            </w:r>
          </w:p>
        </w:tc>
      </w:tr>
      <w:tr w:rsidR="004C56A7" w:rsidRPr="00F64530" w14:paraId="1F8FC1D7" w14:textId="77777777" w:rsidTr="00125EA9">
        <w:tc>
          <w:tcPr>
            <w:tcW w:w="2127" w:type="dxa"/>
          </w:tcPr>
          <w:p w14:paraId="56B0F179" w14:textId="77777777" w:rsidR="004C56A7" w:rsidRPr="00F64530" w:rsidRDefault="004C56A7" w:rsidP="00125EA9">
            <w:pPr>
              <w:spacing w:before="120"/>
              <w:rPr>
                <w:sz w:val="18"/>
                <w:szCs w:val="18"/>
              </w:rPr>
            </w:pPr>
            <w:r w:rsidRPr="00F64530">
              <w:rPr>
                <w:sz w:val="18"/>
                <w:szCs w:val="18"/>
              </w:rPr>
              <w:t>Nurse</w:t>
            </w:r>
          </w:p>
        </w:tc>
        <w:tc>
          <w:tcPr>
            <w:tcW w:w="2409" w:type="dxa"/>
          </w:tcPr>
          <w:p w14:paraId="5D2CA0EC" w14:textId="77777777" w:rsidR="004C56A7" w:rsidRPr="00F64530" w:rsidRDefault="004C56A7" w:rsidP="00125EA9">
            <w:pPr>
              <w:spacing w:before="120"/>
              <w:rPr>
                <w:sz w:val="18"/>
                <w:szCs w:val="18"/>
              </w:rPr>
            </w:pPr>
            <w:r w:rsidRPr="00F64530">
              <w:rPr>
                <w:sz w:val="18"/>
                <w:szCs w:val="18"/>
              </w:rPr>
              <w:t>Occupational therapist</w:t>
            </w:r>
          </w:p>
        </w:tc>
        <w:tc>
          <w:tcPr>
            <w:tcW w:w="4529" w:type="dxa"/>
          </w:tcPr>
          <w:p w14:paraId="14266224" w14:textId="77777777" w:rsidR="004C56A7" w:rsidRPr="00F64530" w:rsidRDefault="004C56A7" w:rsidP="00125EA9">
            <w:pPr>
              <w:spacing w:before="120"/>
              <w:rPr>
                <w:sz w:val="18"/>
                <w:szCs w:val="18"/>
              </w:rPr>
            </w:pPr>
            <w:r w:rsidRPr="00F64530">
              <w:rPr>
                <w:sz w:val="18"/>
                <w:szCs w:val="18"/>
              </w:rPr>
              <w:t>Optometrist</w:t>
            </w:r>
          </w:p>
        </w:tc>
      </w:tr>
      <w:tr w:rsidR="004C56A7" w:rsidRPr="00F64530" w14:paraId="6667D5E7" w14:textId="77777777" w:rsidTr="00125EA9">
        <w:tc>
          <w:tcPr>
            <w:tcW w:w="2127" w:type="dxa"/>
          </w:tcPr>
          <w:p w14:paraId="690C28E0" w14:textId="77777777" w:rsidR="004C56A7" w:rsidRPr="00F64530" w:rsidRDefault="004C56A7" w:rsidP="00125EA9">
            <w:pPr>
              <w:spacing w:before="120"/>
              <w:rPr>
                <w:sz w:val="18"/>
                <w:szCs w:val="18"/>
              </w:rPr>
            </w:pPr>
            <w:r w:rsidRPr="00F64530">
              <w:rPr>
                <w:sz w:val="18"/>
                <w:szCs w:val="18"/>
              </w:rPr>
              <w:t>Patent attorney</w:t>
            </w:r>
          </w:p>
        </w:tc>
        <w:tc>
          <w:tcPr>
            <w:tcW w:w="2409" w:type="dxa"/>
          </w:tcPr>
          <w:p w14:paraId="1288F610" w14:textId="77777777" w:rsidR="004C56A7" w:rsidRPr="00F64530" w:rsidRDefault="004C56A7" w:rsidP="00125EA9">
            <w:pPr>
              <w:spacing w:before="120"/>
              <w:rPr>
                <w:sz w:val="18"/>
                <w:szCs w:val="18"/>
              </w:rPr>
            </w:pPr>
            <w:r w:rsidRPr="00F64530">
              <w:rPr>
                <w:sz w:val="18"/>
                <w:szCs w:val="18"/>
              </w:rPr>
              <w:t>Pharmacist</w:t>
            </w:r>
          </w:p>
        </w:tc>
        <w:tc>
          <w:tcPr>
            <w:tcW w:w="4529" w:type="dxa"/>
          </w:tcPr>
          <w:p w14:paraId="2B5491BD" w14:textId="77777777" w:rsidR="004C56A7" w:rsidRPr="00F64530" w:rsidRDefault="004C56A7" w:rsidP="00125EA9">
            <w:pPr>
              <w:spacing w:before="120"/>
              <w:rPr>
                <w:sz w:val="18"/>
                <w:szCs w:val="18"/>
              </w:rPr>
            </w:pPr>
            <w:r w:rsidRPr="00F64530">
              <w:rPr>
                <w:sz w:val="18"/>
                <w:szCs w:val="18"/>
              </w:rPr>
              <w:t>Physiotherapist</w:t>
            </w:r>
          </w:p>
        </w:tc>
      </w:tr>
      <w:tr w:rsidR="004C56A7" w:rsidRPr="00F64530" w14:paraId="3576FE7D" w14:textId="77777777" w:rsidTr="00125EA9">
        <w:tc>
          <w:tcPr>
            <w:tcW w:w="2127" w:type="dxa"/>
          </w:tcPr>
          <w:p w14:paraId="3885DB61" w14:textId="77777777" w:rsidR="004C56A7" w:rsidRPr="00F64530" w:rsidRDefault="004C56A7" w:rsidP="00125EA9">
            <w:pPr>
              <w:spacing w:before="120"/>
              <w:rPr>
                <w:sz w:val="18"/>
                <w:szCs w:val="18"/>
              </w:rPr>
            </w:pPr>
            <w:r w:rsidRPr="00F64530">
              <w:rPr>
                <w:sz w:val="18"/>
                <w:szCs w:val="18"/>
              </w:rPr>
              <w:t>Psychologist</w:t>
            </w:r>
          </w:p>
        </w:tc>
        <w:tc>
          <w:tcPr>
            <w:tcW w:w="2409" w:type="dxa"/>
          </w:tcPr>
          <w:p w14:paraId="023DF7A0" w14:textId="77777777" w:rsidR="004C56A7" w:rsidRPr="00F64530" w:rsidRDefault="004C56A7" w:rsidP="00125EA9">
            <w:pPr>
              <w:spacing w:before="120"/>
              <w:rPr>
                <w:sz w:val="18"/>
                <w:szCs w:val="18"/>
              </w:rPr>
            </w:pPr>
            <w:r w:rsidRPr="00F64530">
              <w:rPr>
                <w:sz w:val="18"/>
                <w:szCs w:val="18"/>
              </w:rPr>
              <w:t>Trade marks attorney</w:t>
            </w:r>
          </w:p>
        </w:tc>
        <w:tc>
          <w:tcPr>
            <w:tcW w:w="4529" w:type="dxa"/>
          </w:tcPr>
          <w:p w14:paraId="1E51715F" w14:textId="77777777" w:rsidR="004C56A7" w:rsidRPr="00F64530" w:rsidRDefault="004C56A7" w:rsidP="00125EA9">
            <w:pPr>
              <w:spacing w:before="120"/>
              <w:rPr>
                <w:sz w:val="18"/>
                <w:szCs w:val="18"/>
              </w:rPr>
            </w:pPr>
            <w:r w:rsidRPr="00F64530">
              <w:rPr>
                <w:sz w:val="18"/>
                <w:szCs w:val="18"/>
              </w:rPr>
              <w:t>Veterinary surgeon</w:t>
            </w:r>
          </w:p>
        </w:tc>
      </w:tr>
    </w:tbl>
    <w:p w14:paraId="310DDC00" w14:textId="77777777" w:rsidR="004C56A7" w:rsidRPr="00EC5F7E" w:rsidRDefault="004C56A7" w:rsidP="004C56A7">
      <w:pPr>
        <w:pStyle w:val="MEBasic1"/>
        <w:rPr>
          <w:sz w:val="18"/>
          <w:szCs w:val="18"/>
        </w:rPr>
      </w:pPr>
      <w:bookmarkStart w:id="3599" w:name="_Toc1646760"/>
      <w:bookmarkStart w:id="3600" w:name="_Toc1647857"/>
      <w:r w:rsidRPr="00EC5F7E">
        <w:rPr>
          <w:sz w:val="18"/>
          <w:szCs w:val="18"/>
        </w:rPr>
        <w:t>a person who is enrolled on the roll of the Supreme Court of a State or Territory, or the High Court of Australia, as a legal practitioner (however described); or</w:t>
      </w:r>
      <w:bookmarkEnd w:id="3599"/>
      <w:bookmarkEnd w:id="3600"/>
    </w:p>
    <w:p w14:paraId="7BBDB6A0" w14:textId="77777777" w:rsidR="004C56A7" w:rsidRPr="00EC5F7E" w:rsidRDefault="004C56A7" w:rsidP="004C56A7">
      <w:pPr>
        <w:pStyle w:val="MEBasic1"/>
        <w:rPr>
          <w:sz w:val="18"/>
          <w:szCs w:val="18"/>
        </w:rPr>
      </w:pPr>
      <w:bookmarkStart w:id="3601" w:name="_Toc1646761"/>
      <w:bookmarkStart w:id="3602" w:name="_Toc1647858"/>
      <w:r w:rsidRPr="00EC5F7E">
        <w:rPr>
          <w:sz w:val="18"/>
          <w:szCs w:val="18"/>
        </w:rPr>
        <w:t>a person who is in the following list:</w:t>
      </w:r>
      <w:bookmarkEnd w:id="3601"/>
      <w:bookmarkEnd w:id="3602"/>
    </w:p>
    <w:p w14:paraId="38141508" w14:textId="77777777" w:rsidR="004C56A7" w:rsidRPr="00EC5F7E" w:rsidRDefault="004C56A7" w:rsidP="00433AE9">
      <w:pPr>
        <w:pStyle w:val="ListParagraph"/>
        <w:numPr>
          <w:ilvl w:val="0"/>
          <w:numId w:val="34"/>
        </w:numPr>
        <w:tabs>
          <w:tab w:val="clear" w:pos="680"/>
          <w:tab w:val="num" w:pos="1360"/>
        </w:tabs>
        <w:spacing w:before="60" w:after="60" w:line="240" w:lineRule="auto"/>
        <w:ind w:left="1360"/>
        <w:contextualSpacing w:val="0"/>
        <w:rPr>
          <w:sz w:val="18"/>
          <w:szCs w:val="18"/>
        </w:rPr>
      </w:pPr>
      <w:r w:rsidRPr="00EC5F7E">
        <w:rPr>
          <w:sz w:val="18"/>
          <w:szCs w:val="18"/>
        </w:rPr>
        <w:t>Agent of the Australian Postal Corporation who is in charge of an office supplying postal services to the public</w:t>
      </w:r>
    </w:p>
    <w:p w14:paraId="7577A5F3" w14:textId="77777777" w:rsidR="004C56A7" w:rsidRPr="00EC5F7E" w:rsidRDefault="004C56A7" w:rsidP="00433AE9">
      <w:pPr>
        <w:pStyle w:val="ListParagraph"/>
        <w:numPr>
          <w:ilvl w:val="0"/>
          <w:numId w:val="34"/>
        </w:numPr>
        <w:tabs>
          <w:tab w:val="clear" w:pos="680"/>
          <w:tab w:val="num" w:pos="1360"/>
        </w:tabs>
        <w:spacing w:before="60" w:after="60" w:line="240" w:lineRule="auto"/>
        <w:ind w:left="1360"/>
        <w:contextualSpacing w:val="0"/>
        <w:rPr>
          <w:sz w:val="18"/>
          <w:szCs w:val="18"/>
        </w:rPr>
      </w:pPr>
      <w:r w:rsidRPr="00EC5F7E">
        <w:rPr>
          <w:sz w:val="18"/>
          <w:szCs w:val="18"/>
        </w:rPr>
        <w:t xml:space="preserve">Australian Consular Officer or Australian Diplomatic Officer (within the meaning of the </w:t>
      </w:r>
      <w:r w:rsidRPr="00EC5F7E">
        <w:rPr>
          <w:i/>
          <w:sz w:val="18"/>
          <w:szCs w:val="18"/>
        </w:rPr>
        <w:t>Consular Fees Act 1955</w:t>
      </w:r>
      <w:r w:rsidRPr="00EC5F7E">
        <w:rPr>
          <w:sz w:val="18"/>
          <w:szCs w:val="18"/>
        </w:rPr>
        <w:t>)</w:t>
      </w:r>
    </w:p>
    <w:p w14:paraId="0A265783" w14:textId="77777777" w:rsidR="004C56A7" w:rsidRPr="00EC5F7E" w:rsidRDefault="004C56A7" w:rsidP="00433AE9">
      <w:pPr>
        <w:pStyle w:val="ListParagraph"/>
        <w:numPr>
          <w:ilvl w:val="0"/>
          <w:numId w:val="34"/>
        </w:numPr>
        <w:tabs>
          <w:tab w:val="clear" w:pos="680"/>
          <w:tab w:val="num" w:pos="1360"/>
        </w:tabs>
        <w:spacing w:before="60" w:after="60" w:line="240" w:lineRule="auto"/>
        <w:ind w:left="1360"/>
        <w:contextualSpacing w:val="0"/>
        <w:rPr>
          <w:sz w:val="18"/>
          <w:szCs w:val="18"/>
        </w:rPr>
      </w:pPr>
      <w:r w:rsidRPr="00EC5F7E">
        <w:rPr>
          <w:sz w:val="18"/>
          <w:szCs w:val="18"/>
        </w:rPr>
        <w:lastRenderedPageBreak/>
        <w:t>Bailiff</w:t>
      </w:r>
    </w:p>
    <w:p w14:paraId="7BF7F65B" w14:textId="77777777" w:rsidR="004C56A7" w:rsidRPr="00EC5F7E" w:rsidRDefault="004C56A7" w:rsidP="00433AE9">
      <w:pPr>
        <w:pStyle w:val="ListParagraph"/>
        <w:numPr>
          <w:ilvl w:val="0"/>
          <w:numId w:val="34"/>
        </w:numPr>
        <w:tabs>
          <w:tab w:val="clear" w:pos="680"/>
          <w:tab w:val="num" w:pos="1360"/>
        </w:tabs>
        <w:spacing w:before="60" w:after="60" w:line="240" w:lineRule="auto"/>
        <w:ind w:left="1360"/>
        <w:contextualSpacing w:val="0"/>
        <w:rPr>
          <w:sz w:val="18"/>
          <w:szCs w:val="18"/>
        </w:rPr>
      </w:pPr>
      <w:r w:rsidRPr="00EC5F7E">
        <w:rPr>
          <w:sz w:val="18"/>
          <w:szCs w:val="18"/>
        </w:rPr>
        <w:t>Bank officer with 5 or more continuous years of service</w:t>
      </w:r>
    </w:p>
    <w:p w14:paraId="72B302FB" w14:textId="77777777" w:rsidR="004C56A7" w:rsidRPr="00EC5F7E" w:rsidRDefault="004C56A7" w:rsidP="00433AE9">
      <w:pPr>
        <w:pStyle w:val="ListParagraph"/>
        <w:numPr>
          <w:ilvl w:val="0"/>
          <w:numId w:val="34"/>
        </w:numPr>
        <w:tabs>
          <w:tab w:val="clear" w:pos="680"/>
          <w:tab w:val="num" w:pos="1360"/>
        </w:tabs>
        <w:spacing w:before="60" w:after="60" w:line="240" w:lineRule="auto"/>
        <w:ind w:left="1360"/>
        <w:contextualSpacing w:val="0"/>
        <w:rPr>
          <w:sz w:val="18"/>
          <w:szCs w:val="18"/>
        </w:rPr>
      </w:pPr>
      <w:r w:rsidRPr="00EC5F7E">
        <w:rPr>
          <w:sz w:val="18"/>
          <w:szCs w:val="18"/>
        </w:rPr>
        <w:t>Building society officer with 5 or more years of continuous service</w:t>
      </w:r>
    </w:p>
    <w:p w14:paraId="58865630" w14:textId="77777777" w:rsidR="004C56A7" w:rsidRPr="00EC5F7E" w:rsidRDefault="004C56A7" w:rsidP="00433AE9">
      <w:pPr>
        <w:pStyle w:val="ListParagraph"/>
        <w:numPr>
          <w:ilvl w:val="0"/>
          <w:numId w:val="34"/>
        </w:numPr>
        <w:tabs>
          <w:tab w:val="clear" w:pos="680"/>
          <w:tab w:val="num" w:pos="1360"/>
        </w:tabs>
        <w:spacing w:before="60" w:after="60" w:line="240" w:lineRule="auto"/>
        <w:ind w:left="1360"/>
        <w:contextualSpacing w:val="0"/>
        <w:rPr>
          <w:sz w:val="18"/>
          <w:szCs w:val="18"/>
        </w:rPr>
      </w:pPr>
      <w:r w:rsidRPr="00EC5F7E">
        <w:rPr>
          <w:sz w:val="18"/>
          <w:szCs w:val="18"/>
        </w:rPr>
        <w:t>Chief executive officer of a Commonwealth court</w:t>
      </w:r>
    </w:p>
    <w:p w14:paraId="34A544C8" w14:textId="77777777" w:rsidR="004C56A7" w:rsidRPr="00EC5F7E" w:rsidRDefault="004C56A7" w:rsidP="00433AE9">
      <w:pPr>
        <w:pStyle w:val="ListParagraph"/>
        <w:numPr>
          <w:ilvl w:val="0"/>
          <w:numId w:val="34"/>
        </w:numPr>
        <w:tabs>
          <w:tab w:val="clear" w:pos="680"/>
          <w:tab w:val="num" w:pos="1360"/>
        </w:tabs>
        <w:spacing w:before="60" w:after="60" w:line="240" w:lineRule="auto"/>
        <w:ind w:left="1360"/>
        <w:contextualSpacing w:val="0"/>
        <w:rPr>
          <w:sz w:val="18"/>
          <w:szCs w:val="18"/>
        </w:rPr>
      </w:pPr>
      <w:r w:rsidRPr="00EC5F7E">
        <w:rPr>
          <w:sz w:val="18"/>
          <w:szCs w:val="18"/>
        </w:rPr>
        <w:t>Clerk of a court</w:t>
      </w:r>
    </w:p>
    <w:p w14:paraId="434C8239" w14:textId="77777777" w:rsidR="004C56A7" w:rsidRPr="00EC5F7E" w:rsidRDefault="004C56A7" w:rsidP="00433AE9">
      <w:pPr>
        <w:pStyle w:val="ListParagraph"/>
        <w:numPr>
          <w:ilvl w:val="0"/>
          <w:numId w:val="34"/>
        </w:numPr>
        <w:tabs>
          <w:tab w:val="clear" w:pos="680"/>
          <w:tab w:val="num" w:pos="1360"/>
        </w:tabs>
        <w:spacing w:before="60" w:after="60" w:line="240" w:lineRule="auto"/>
        <w:ind w:left="1360"/>
        <w:contextualSpacing w:val="0"/>
        <w:rPr>
          <w:sz w:val="18"/>
          <w:szCs w:val="18"/>
        </w:rPr>
      </w:pPr>
      <w:r w:rsidRPr="00EC5F7E">
        <w:rPr>
          <w:sz w:val="18"/>
          <w:szCs w:val="18"/>
        </w:rPr>
        <w:t>Commissioner for Affidavits</w:t>
      </w:r>
    </w:p>
    <w:p w14:paraId="692CAF2E" w14:textId="77777777" w:rsidR="004C56A7" w:rsidRPr="00EC5F7E" w:rsidRDefault="004C56A7" w:rsidP="00433AE9">
      <w:pPr>
        <w:pStyle w:val="ListParagraph"/>
        <w:numPr>
          <w:ilvl w:val="0"/>
          <w:numId w:val="34"/>
        </w:numPr>
        <w:tabs>
          <w:tab w:val="clear" w:pos="680"/>
          <w:tab w:val="num" w:pos="1360"/>
        </w:tabs>
        <w:spacing w:before="60" w:after="60" w:line="240" w:lineRule="auto"/>
        <w:ind w:left="1360"/>
        <w:contextualSpacing w:val="0"/>
        <w:rPr>
          <w:sz w:val="18"/>
          <w:szCs w:val="18"/>
        </w:rPr>
      </w:pPr>
      <w:r w:rsidRPr="00EC5F7E">
        <w:rPr>
          <w:sz w:val="18"/>
          <w:szCs w:val="18"/>
        </w:rPr>
        <w:t>Commissioner for Declarations</w:t>
      </w:r>
    </w:p>
    <w:p w14:paraId="724955D1" w14:textId="77777777" w:rsidR="004C56A7" w:rsidRPr="00EC5F7E" w:rsidRDefault="004C56A7" w:rsidP="00433AE9">
      <w:pPr>
        <w:pStyle w:val="ListParagraph"/>
        <w:numPr>
          <w:ilvl w:val="0"/>
          <w:numId w:val="34"/>
        </w:numPr>
        <w:tabs>
          <w:tab w:val="clear" w:pos="680"/>
          <w:tab w:val="num" w:pos="1360"/>
        </w:tabs>
        <w:spacing w:before="60" w:after="60" w:line="240" w:lineRule="auto"/>
        <w:ind w:left="1360"/>
        <w:contextualSpacing w:val="0"/>
        <w:rPr>
          <w:sz w:val="18"/>
          <w:szCs w:val="18"/>
        </w:rPr>
      </w:pPr>
      <w:r w:rsidRPr="00EC5F7E">
        <w:rPr>
          <w:sz w:val="18"/>
          <w:szCs w:val="18"/>
        </w:rPr>
        <w:t>Credit union officer with 5 or more years of continuous service</w:t>
      </w:r>
    </w:p>
    <w:p w14:paraId="026E3887"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Employee of the Australian Trade and Investment Commission who is:</w:t>
      </w:r>
    </w:p>
    <w:p w14:paraId="597B416C" w14:textId="77777777" w:rsidR="004C56A7" w:rsidRPr="00EC5F7E" w:rsidRDefault="004C56A7" w:rsidP="00433AE9">
      <w:pPr>
        <w:pStyle w:val="MELegal3"/>
        <w:numPr>
          <w:ilvl w:val="2"/>
          <w:numId w:val="32"/>
        </w:numPr>
        <w:spacing w:before="60" w:after="60" w:line="240" w:lineRule="auto"/>
        <w:ind w:left="2041"/>
        <w:rPr>
          <w:sz w:val="18"/>
          <w:szCs w:val="18"/>
        </w:rPr>
      </w:pPr>
      <w:r w:rsidRPr="00EC5F7E">
        <w:rPr>
          <w:sz w:val="18"/>
          <w:szCs w:val="18"/>
        </w:rPr>
        <w:t>in a country or place outside Australia; and</w:t>
      </w:r>
    </w:p>
    <w:p w14:paraId="6889B6C8" w14:textId="77777777" w:rsidR="004C56A7" w:rsidRPr="00EC5F7E" w:rsidRDefault="004C56A7" w:rsidP="00433AE9">
      <w:pPr>
        <w:pStyle w:val="MELegal3"/>
        <w:numPr>
          <w:ilvl w:val="2"/>
          <w:numId w:val="32"/>
        </w:numPr>
        <w:spacing w:before="60" w:after="60" w:line="240" w:lineRule="auto"/>
        <w:ind w:left="2041"/>
        <w:rPr>
          <w:sz w:val="18"/>
          <w:szCs w:val="18"/>
        </w:rPr>
      </w:pPr>
      <w:r w:rsidRPr="00EC5F7E">
        <w:rPr>
          <w:sz w:val="18"/>
          <w:szCs w:val="18"/>
        </w:rPr>
        <w:t>authorised under paragraph 3 (d) of the Consular Fees Act 1955; and</w:t>
      </w:r>
    </w:p>
    <w:p w14:paraId="063612BE" w14:textId="77777777" w:rsidR="004C56A7" w:rsidRPr="00EC5F7E" w:rsidRDefault="004C56A7" w:rsidP="00433AE9">
      <w:pPr>
        <w:pStyle w:val="MELegal3"/>
        <w:numPr>
          <w:ilvl w:val="2"/>
          <w:numId w:val="32"/>
        </w:numPr>
        <w:spacing w:before="60" w:after="60" w:line="240" w:lineRule="auto"/>
        <w:ind w:left="2041"/>
        <w:rPr>
          <w:sz w:val="18"/>
          <w:szCs w:val="18"/>
        </w:rPr>
      </w:pPr>
      <w:r w:rsidRPr="00EC5F7E">
        <w:rPr>
          <w:sz w:val="18"/>
          <w:szCs w:val="18"/>
        </w:rPr>
        <w:t>exercising the employee's function at that place</w:t>
      </w:r>
    </w:p>
    <w:p w14:paraId="6379AEB4"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Employee of the Commonwealth who is:</w:t>
      </w:r>
    </w:p>
    <w:p w14:paraId="4E302B9F" w14:textId="77777777" w:rsidR="004C56A7" w:rsidRPr="00EC5F7E" w:rsidRDefault="004C56A7" w:rsidP="00433AE9">
      <w:pPr>
        <w:pStyle w:val="MELegal3"/>
        <w:numPr>
          <w:ilvl w:val="2"/>
          <w:numId w:val="36"/>
        </w:numPr>
        <w:spacing w:before="60" w:after="60" w:line="240" w:lineRule="auto"/>
        <w:ind w:left="2041"/>
        <w:rPr>
          <w:sz w:val="18"/>
          <w:szCs w:val="18"/>
        </w:rPr>
      </w:pPr>
      <w:r w:rsidRPr="00EC5F7E">
        <w:rPr>
          <w:sz w:val="18"/>
          <w:szCs w:val="18"/>
        </w:rPr>
        <w:t>at a place outside Australia; and</w:t>
      </w:r>
    </w:p>
    <w:p w14:paraId="290652BF" w14:textId="77777777" w:rsidR="004C56A7" w:rsidRPr="00EC5F7E" w:rsidRDefault="004C56A7" w:rsidP="00433AE9">
      <w:pPr>
        <w:pStyle w:val="MELegal3"/>
        <w:numPr>
          <w:ilvl w:val="2"/>
          <w:numId w:val="32"/>
        </w:numPr>
        <w:spacing w:before="60" w:after="60" w:line="240" w:lineRule="auto"/>
        <w:ind w:left="2041" w:hanging="680"/>
        <w:rPr>
          <w:sz w:val="18"/>
          <w:szCs w:val="18"/>
        </w:rPr>
      </w:pPr>
      <w:r w:rsidRPr="00EC5F7E">
        <w:rPr>
          <w:sz w:val="18"/>
          <w:szCs w:val="18"/>
        </w:rPr>
        <w:t>authorised under paragraph 3 (c) of the Consular Fees Act 1955; and</w:t>
      </w:r>
    </w:p>
    <w:p w14:paraId="72A13702" w14:textId="77777777" w:rsidR="004C56A7" w:rsidRPr="00EC5F7E" w:rsidRDefault="004C56A7" w:rsidP="00433AE9">
      <w:pPr>
        <w:pStyle w:val="MELegal3"/>
        <w:numPr>
          <w:ilvl w:val="2"/>
          <w:numId w:val="32"/>
        </w:numPr>
        <w:spacing w:before="60" w:after="60" w:line="240" w:lineRule="auto"/>
        <w:ind w:left="2041" w:hanging="680"/>
        <w:rPr>
          <w:sz w:val="18"/>
          <w:szCs w:val="18"/>
        </w:rPr>
      </w:pPr>
      <w:r w:rsidRPr="00EC5F7E">
        <w:rPr>
          <w:sz w:val="18"/>
          <w:szCs w:val="18"/>
        </w:rPr>
        <w:t>exercising the employee's function at that place</w:t>
      </w:r>
    </w:p>
    <w:p w14:paraId="2DC84ED3"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Fellow of the National Tax Accountants' Association</w:t>
      </w:r>
    </w:p>
    <w:p w14:paraId="7884BB4E"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Finance company officer with 5 or more years of continuous service</w:t>
      </w:r>
    </w:p>
    <w:p w14:paraId="1712AA8E"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Holder of a statutory office not specified in another item in this list</w:t>
      </w:r>
    </w:p>
    <w:p w14:paraId="4225CFF2"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Judge of a court</w:t>
      </w:r>
    </w:p>
    <w:p w14:paraId="3FA73FE5"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Justice of the Peace</w:t>
      </w:r>
    </w:p>
    <w:p w14:paraId="0E4B0AE3"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Magistrate</w:t>
      </w:r>
    </w:p>
    <w:p w14:paraId="6FED6002"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 xml:space="preserve">Marriage celebrant registered under Subdivision C of Division 1 of Part IV of the </w:t>
      </w:r>
      <w:r w:rsidRPr="00EC5F7E">
        <w:rPr>
          <w:i/>
          <w:sz w:val="18"/>
          <w:szCs w:val="18"/>
        </w:rPr>
        <w:t>Marriage Act 1961</w:t>
      </w:r>
    </w:p>
    <w:p w14:paraId="008919C0"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Master of a court</w:t>
      </w:r>
    </w:p>
    <w:p w14:paraId="26AD9951"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Member of Chartered Secretaries Australia</w:t>
      </w:r>
    </w:p>
    <w:p w14:paraId="6CDF859A"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 xml:space="preserve">Member of Engineers Australia, other than at the grade of student </w:t>
      </w:r>
    </w:p>
    <w:p w14:paraId="56154DBB"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Member of the Australasian Institute of Mining and Metallurgy</w:t>
      </w:r>
    </w:p>
    <w:p w14:paraId="0A53ED02"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Member of the Australian Defence Force who is:</w:t>
      </w:r>
    </w:p>
    <w:p w14:paraId="50B812AF" w14:textId="77777777" w:rsidR="004C56A7" w:rsidRPr="00EC5F7E" w:rsidRDefault="004C56A7" w:rsidP="00433AE9">
      <w:pPr>
        <w:pStyle w:val="MELegal3"/>
        <w:numPr>
          <w:ilvl w:val="2"/>
          <w:numId w:val="37"/>
        </w:numPr>
        <w:spacing w:before="60" w:after="60" w:line="240" w:lineRule="auto"/>
        <w:ind w:left="2041"/>
        <w:rPr>
          <w:sz w:val="18"/>
          <w:szCs w:val="18"/>
        </w:rPr>
      </w:pPr>
      <w:r w:rsidRPr="00EC5F7E">
        <w:rPr>
          <w:sz w:val="18"/>
          <w:szCs w:val="18"/>
        </w:rPr>
        <w:t>an officer</w:t>
      </w:r>
    </w:p>
    <w:p w14:paraId="40B19CD0" w14:textId="027A5A96" w:rsidR="004C56A7" w:rsidRPr="00EC5F7E" w:rsidRDefault="004C56A7" w:rsidP="00433AE9">
      <w:pPr>
        <w:pStyle w:val="MELegal3"/>
        <w:numPr>
          <w:ilvl w:val="2"/>
          <w:numId w:val="37"/>
        </w:numPr>
        <w:spacing w:before="60" w:after="60" w:line="240" w:lineRule="auto"/>
        <w:ind w:left="2041"/>
        <w:rPr>
          <w:sz w:val="18"/>
          <w:szCs w:val="18"/>
        </w:rPr>
      </w:pPr>
      <w:r w:rsidRPr="00EC5F7E">
        <w:rPr>
          <w:sz w:val="18"/>
          <w:szCs w:val="18"/>
        </w:rPr>
        <w:t>a non-commissioned officer within the meaning of the De</w:t>
      </w:r>
      <w:r w:rsidR="00460DA8">
        <w:rPr>
          <w:sz w:val="18"/>
          <w:szCs w:val="18"/>
        </w:rPr>
        <w:t>fence Force Discipline Act 1982</w:t>
      </w:r>
      <w:r w:rsidRPr="00EC5F7E">
        <w:rPr>
          <w:sz w:val="18"/>
          <w:szCs w:val="18"/>
        </w:rPr>
        <w:t xml:space="preserve"> with 5 or more years of continuous service</w:t>
      </w:r>
    </w:p>
    <w:p w14:paraId="78D9BE36" w14:textId="77777777" w:rsidR="004C56A7" w:rsidRPr="00EC5F7E" w:rsidRDefault="004C56A7" w:rsidP="00433AE9">
      <w:pPr>
        <w:pStyle w:val="MELegal3"/>
        <w:numPr>
          <w:ilvl w:val="2"/>
          <w:numId w:val="37"/>
        </w:numPr>
        <w:spacing w:before="60" w:after="60" w:line="240" w:lineRule="auto"/>
        <w:ind w:left="2041"/>
        <w:rPr>
          <w:sz w:val="18"/>
          <w:szCs w:val="18"/>
        </w:rPr>
      </w:pPr>
      <w:r w:rsidRPr="00EC5F7E">
        <w:rPr>
          <w:sz w:val="18"/>
          <w:szCs w:val="18"/>
        </w:rPr>
        <w:t>a warrant officer within the meaning of that Act</w:t>
      </w:r>
    </w:p>
    <w:p w14:paraId="546317F9" w14:textId="77777777" w:rsidR="004C56A7" w:rsidRPr="00EC5F7E" w:rsidRDefault="004C56A7" w:rsidP="00433AE9">
      <w:pPr>
        <w:pStyle w:val="ListParagraph"/>
        <w:keepNext/>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Member of:</w:t>
      </w:r>
    </w:p>
    <w:p w14:paraId="789B9D1F" w14:textId="77777777" w:rsidR="004C56A7" w:rsidRPr="00EC5F7E" w:rsidRDefault="004C56A7" w:rsidP="00433AE9">
      <w:pPr>
        <w:pStyle w:val="MELegal3"/>
        <w:numPr>
          <w:ilvl w:val="2"/>
          <w:numId w:val="38"/>
        </w:numPr>
        <w:spacing w:before="60" w:after="60" w:line="240" w:lineRule="auto"/>
        <w:ind w:left="2041"/>
        <w:rPr>
          <w:sz w:val="18"/>
          <w:szCs w:val="18"/>
        </w:rPr>
      </w:pPr>
      <w:r w:rsidRPr="00EC5F7E">
        <w:rPr>
          <w:sz w:val="18"/>
          <w:szCs w:val="18"/>
        </w:rPr>
        <w:t>the Parliament of the Commonwealth</w:t>
      </w:r>
    </w:p>
    <w:p w14:paraId="04E79D29" w14:textId="77777777" w:rsidR="004C56A7" w:rsidRPr="00EC5F7E" w:rsidRDefault="004C56A7" w:rsidP="00433AE9">
      <w:pPr>
        <w:pStyle w:val="MELegal3"/>
        <w:numPr>
          <w:ilvl w:val="2"/>
          <w:numId w:val="37"/>
        </w:numPr>
        <w:spacing w:before="60" w:after="60" w:line="240" w:lineRule="auto"/>
        <w:ind w:left="2041"/>
        <w:rPr>
          <w:sz w:val="18"/>
          <w:szCs w:val="18"/>
        </w:rPr>
      </w:pPr>
      <w:r w:rsidRPr="00EC5F7E">
        <w:rPr>
          <w:sz w:val="18"/>
          <w:szCs w:val="18"/>
        </w:rPr>
        <w:t>the Parliament of a State</w:t>
      </w:r>
    </w:p>
    <w:p w14:paraId="4484DAC7" w14:textId="77777777" w:rsidR="004C56A7" w:rsidRPr="00EC5F7E" w:rsidRDefault="004C56A7" w:rsidP="00433AE9">
      <w:pPr>
        <w:pStyle w:val="MELegal3"/>
        <w:numPr>
          <w:ilvl w:val="2"/>
          <w:numId w:val="37"/>
        </w:numPr>
        <w:spacing w:before="60" w:after="60" w:line="240" w:lineRule="auto"/>
        <w:ind w:left="2041"/>
        <w:rPr>
          <w:sz w:val="18"/>
          <w:szCs w:val="18"/>
        </w:rPr>
      </w:pPr>
      <w:r w:rsidRPr="00EC5F7E">
        <w:rPr>
          <w:sz w:val="18"/>
          <w:szCs w:val="18"/>
        </w:rPr>
        <w:t>a Territory legislature</w:t>
      </w:r>
    </w:p>
    <w:p w14:paraId="37C9D691" w14:textId="77777777" w:rsidR="004C56A7" w:rsidRPr="00EC5F7E" w:rsidRDefault="004C56A7" w:rsidP="00433AE9">
      <w:pPr>
        <w:pStyle w:val="MELegal3"/>
        <w:numPr>
          <w:ilvl w:val="2"/>
          <w:numId w:val="37"/>
        </w:numPr>
        <w:spacing w:before="60" w:after="60" w:line="240" w:lineRule="auto"/>
        <w:ind w:left="2041"/>
        <w:rPr>
          <w:sz w:val="18"/>
          <w:szCs w:val="18"/>
        </w:rPr>
      </w:pPr>
      <w:r w:rsidRPr="00EC5F7E">
        <w:rPr>
          <w:sz w:val="18"/>
          <w:szCs w:val="18"/>
        </w:rPr>
        <w:t>a local government authority of a State or Territory</w:t>
      </w:r>
    </w:p>
    <w:p w14:paraId="55393D16"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 xml:space="preserve">Minister of religion registered under Subdivision A of Division 1 of Part IV of the </w:t>
      </w:r>
      <w:r w:rsidRPr="00EC5F7E">
        <w:rPr>
          <w:i/>
          <w:sz w:val="18"/>
          <w:szCs w:val="18"/>
        </w:rPr>
        <w:t>Marriage Act 1961</w:t>
      </w:r>
    </w:p>
    <w:p w14:paraId="0FE9489E"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Notary public</w:t>
      </w:r>
    </w:p>
    <w:p w14:paraId="03937DCA"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Permanent employee of the Australian Postal Corporation with 5 or more years of continuous service who is employed in an office providing postal services to the public</w:t>
      </w:r>
    </w:p>
    <w:p w14:paraId="4C4D5E30"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Permanent employee of:</w:t>
      </w:r>
    </w:p>
    <w:p w14:paraId="4F232CEE" w14:textId="77777777" w:rsidR="004C56A7" w:rsidRPr="00EC5F7E" w:rsidRDefault="004C56A7" w:rsidP="00433AE9">
      <w:pPr>
        <w:pStyle w:val="MELegal3"/>
        <w:numPr>
          <w:ilvl w:val="2"/>
          <w:numId w:val="39"/>
        </w:numPr>
        <w:spacing w:before="60" w:after="60" w:line="240" w:lineRule="auto"/>
        <w:ind w:left="2041"/>
        <w:rPr>
          <w:sz w:val="18"/>
          <w:szCs w:val="18"/>
        </w:rPr>
      </w:pPr>
      <w:r w:rsidRPr="00EC5F7E">
        <w:rPr>
          <w:sz w:val="18"/>
          <w:szCs w:val="18"/>
        </w:rPr>
        <w:t>the Commonwealth or a Commonwealth authority</w:t>
      </w:r>
    </w:p>
    <w:p w14:paraId="137F89F8" w14:textId="77777777" w:rsidR="004C56A7" w:rsidRPr="00EC5F7E" w:rsidRDefault="004C56A7" w:rsidP="00433AE9">
      <w:pPr>
        <w:pStyle w:val="MELegal3"/>
        <w:numPr>
          <w:ilvl w:val="2"/>
          <w:numId w:val="37"/>
        </w:numPr>
        <w:spacing w:before="60" w:after="60" w:line="240" w:lineRule="auto"/>
        <w:ind w:left="2041"/>
        <w:rPr>
          <w:sz w:val="18"/>
          <w:szCs w:val="18"/>
        </w:rPr>
      </w:pPr>
      <w:r w:rsidRPr="00EC5F7E">
        <w:rPr>
          <w:sz w:val="18"/>
          <w:szCs w:val="18"/>
        </w:rPr>
        <w:t>a State or Territory or a State or Territory authority</w:t>
      </w:r>
    </w:p>
    <w:p w14:paraId="1EDCAAF7" w14:textId="77777777" w:rsidR="004C56A7" w:rsidRPr="00EC5F7E" w:rsidRDefault="004C56A7" w:rsidP="00433AE9">
      <w:pPr>
        <w:pStyle w:val="MELegal3"/>
        <w:numPr>
          <w:ilvl w:val="2"/>
          <w:numId w:val="37"/>
        </w:numPr>
        <w:spacing w:before="60" w:after="60" w:line="240" w:lineRule="auto"/>
        <w:ind w:left="2041"/>
        <w:rPr>
          <w:sz w:val="18"/>
          <w:szCs w:val="18"/>
        </w:rPr>
      </w:pPr>
      <w:r w:rsidRPr="00EC5F7E">
        <w:rPr>
          <w:sz w:val="18"/>
          <w:szCs w:val="18"/>
        </w:rPr>
        <w:t>a local government authority</w:t>
      </w:r>
    </w:p>
    <w:p w14:paraId="12977E3B" w14:textId="77777777" w:rsidR="004C56A7" w:rsidRPr="008F0917" w:rsidRDefault="004C56A7" w:rsidP="004C56A7">
      <w:pPr>
        <w:ind w:left="1360"/>
        <w:rPr>
          <w:sz w:val="18"/>
          <w:szCs w:val="18"/>
        </w:rPr>
      </w:pPr>
      <w:r w:rsidRPr="008F0917">
        <w:rPr>
          <w:sz w:val="18"/>
          <w:szCs w:val="18"/>
        </w:rPr>
        <w:t>with 5 or more years of continuous service who is not specified in another item of this list</w:t>
      </w:r>
    </w:p>
    <w:p w14:paraId="58D24F42"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Person before whom a statutory declaration may be made under the law of the State or Territory in which the declaration is made</w:t>
      </w:r>
    </w:p>
    <w:p w14:paraId="17378F2A"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Police officer</w:t>
      </w:r>
    </w:p>
    <w:p w14:paraId="497BFF38"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Registrar, or Deputy Registrar, of a court</w:t>
      </w:r>
    </w:p>
    <w:p w14:paraId="34FAF3B1"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Senior Executive Service employee of:</w:t>
      </w:r>
    </w:p>
    <w:p w14:paraId="1A6399CE" w14:textId="77777777" w:rsidR="004C56A7" w:rsidRPr="00EC5F7E" w:rsidRDefault="004C56A7" w:rsidP="00433AE9">
      <w:pPr>
        <w:pStyle w:val="MELegal3"/>
        <w:numPr>
          <w:ilvl w:val="2"/>
          <w:numId w:val="40"/>
        </w:numPr>
        <w:spacing w:before="60" w:after="60" w:line="240" w:lineRule="auto"/>
        <w:ind w:left="2041"/>
        <w:rPr>
          <w:sz w:val="18"/>
          <w:szCs w:val="18"/>
        </w:rPr>
      </w:pPr>
      <w:r w:rsidRPr="00EC5F7E">
        <w:rPr>
          <w:sz w:val="18"/>
          <w:szCs w:val="18"/>
        </w:rPr>
        <w:lastRenderedPageBreak/>
        <w:t>the Commonwealth or a Commonwealth authority</w:t>
      </w:r>
    </w:p>
    <w:p w14:paraId="7A1038C4" w14:textId="77777777" w:rsidR="004C56A7" w:rsidRPr="00EC5F7E" w:rsidRDefault="004C56A7" w:rsidP="00433AE9">
      <w:pPr>
        <w:pStyle w:val="MELegal3"/>
        <w:numPr>
          <w:ilvl w:val="2"/>
          <w:numId w:val="39"/>
        </w:numPr>
        <w:spacing w:before="60" w:after="60" w:line="240" w:lineRule="auto"/>
        <w:ind w:left="2041"/>
        <w:rPr>
          <w:sz w:val="18"/>
          <w:szCs w:val="18"/>
        </w:rPr>
      </w:pPr>
      <w:r w:rsidRPr="00EC5F7E">
        <w:rPr>
          <w:sz w:val="18"/>
          <w:szCs w:val="18"/>
        </w:rPr>
        <w:t>a State or Territory or a State or Territory authority</w:t>
      </w:r>
    </w:p>
    <w:p w14:paraId="5B5EBB9A"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Sheriff</w:t>
      </w:r>
    </w:p>
    <w:p w14:paraId="5C4FDB49" w14:textId="77777777" w:rsidR="004C56A7" w:rsidRPr="00EC5F7E"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pPr>
      <w:r w:rsidRPr="00EC5F7E">
        <w:rPr>
          <w:sz w:val="18"/>
          <w:szCs w:val="18"/>
        </w:rPr>
        <w:t>Sheriff's officer</w:t>
      </w:r>
    </w:p>
    <w:p w14:paraId="7E9C5F46" w14:textId="77777777" w:rsidR="00FC134C" w:rsidRDefault="004C56A7" w:rsidP="00433AE9">
      <w:pPr>
        <w:pStyle w:val="ListParagraph"/>
        <w:numPr>
          <w:ilvl w:val="0"/>
          <w:numId w:val="35"/>
        </w:numPr>
        <w:tabs>
          <w:tab w:val="clear" w:pos="680"/>
          <w:tab w:val="num" w:pos="1360"/>
        </w:tabs>
        <w:spacing w:before="60" w:after="60" w:line="240" w:lineRule="auto"/>
        <w:ind w:left="1360"/>
        <w:contextualSpacing w:val="0"/>
        <w:rPr>
          <w:sz w:val="18"/>
          <w:szCs w:val="18"/>
        </w:rPr>
        <w:sectPr w:rsidR="00FC134C">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pPr>
      <w:r w:rsidRPr="00EC5F7E">
        <w:rPr>
          <w:sz w:val="18"/>
          <w:szCs w:val="18"/>
        </w:rPr>
        <w:t>Teacher employed on a full-time at a school or tertiary education institution</w:t>
      </w:r>
    </w:p>
    <w:p w14:paraId="500005E0" w14:textId="77777777" w:rsidR="007000B5" w:rsidRDefault="004C56A7" w:rsidP="004C56A7">
      <w:pPr>
        <w:pStyle w:val="ScheduleL1"/>
      </w:pPr>
      <w:bookmarkStart w:id="3603" w:name="_Toc1644907"/>
      <w:bookmarkStart w:id="3604" w:name="_Toc1645119"/>
      <w:bookmarkStart w:id="3605" w:name="_Toc1646762"/>
      <w:bookmarkStart w:id="3606" w:name="_Toc1647642"/>
      <w:bookmarkStart w:id="3607" w:name="_Toc1647859"/>
      <w:r>
        <w:lastRenderedPageBreak/>
        <w:t xml:space="preserve"> </w:t>
      </w:r>
      <w:bookmarkStart w:id="3608" w:name="_Ref2670830"/>
      <w:bookmarkStart w:id="3609" w:name="_Toc4592560"/>
      <w:bookmarkStart w:id="3610" w:name="_Toc25675424"/>
      <w:bookmarkStart w:id="3611" w:name="_Toc25739534"/>
      <w:r w:rsidRPr="00D30D62">
        <w:t>– Notice of Change</w:t>
      </w:r>
      <w:bookmarkEnd w:id="3608"/>
      <w:bookmarkEnd w:id="3609"/>
      <w:bookmarkEnd w:id="3610"/>
      <w:bookmarkEnd w:id="3611"/>
    </w:p>
    <w:p w14:paraId="2BEE4F8C" w14:textId="77777777" w:rsidR="004C56A7" w:rsidRPr="00BA451A" w:rsidRDefault="007A2838" w:rsidP="004C56A7">
      <w:pPr>
        <w:rPr>
          <w:rFonts w:cs="Arial"/>
          <w:szCs w:val="20"/>
          <w:lang w:eastAsia="en-US"/>
        </w:rPr>
      </w:pPr>
      <w:r w:rsidRPr="00BA451A">
        <w:rPr>
          <w:rFonts w:cs="Arial"/>
          <w:szCs w:val="20"/>
          <w:lang w:eastAsia="en-US"/>
        </w:rPr>
        <w:t>[</w:t>
      </w:r>
      <w:r w:rsidRPr="00BA451A">
        <w:rPr>
          <w:rFonts w:cs="Arial"/>
          <w:b/>
          <w:i/>
          <w:szCs w:val="20"/>
          <w:highlight w:val="lightGray"/>
          <w:lang w:eastAsia="en-US"/>
        </w:rPr>
        <w:t>insert entity name</w:t>
      </w:r>
      <w:r w:rsidRPr="00BA451A">
        <w:rPr>
          <w:rFonts w:cs="Arial"/>
          <w:szCs w:val="20"/>
          <w:lang w:eastAsia="en-US"/>
        </w:rPr>
        <w:t>]</w:t>
      </w:r>
    </w:p>
    <w:p w14:paraId="706E7A49" w14:textId="77777777" w:rsidR="00A67C41" w:rsidRDefault="00A67C41" w:rsidP="004C56A7">
      <w:pPr>
        <w:rPr>
          <w:rFonts w:cs="Arial"/>
          <w:i/>
          <w:sz w:val="22"/>
          <w:highlight w:val="yellow"/>
          <w:lang w:eastAsia="en-US"/>
        </w:rPr>
      </w:pPr>
      <w:r w:rsidRPr="00984592">
        <w:rPr>
          <w:highlight w:val="lightGray"/>
        </w:rPr>
        <w:t>[</w:t>
      </w:r>
      <w:r w:rsidRPr="00984592">
        <w:rPr>
          <w:b/>
          <w:i/>
          <w:highlight w:val="lightGray"/>
        </w:rPr>
        <w:t>insert</w:t>
      </w:r>
      <w:r>
        <w:rPr>
          <w:b/>
          <w:i/>
          <w:highlight w:val="lightGray"/>
        </w:rPr>
        <w:t xml:space="preserve"> address</w:t>
      </w:r>
      <w:r w:rsidRPr="00984592">
        <w:rPr>
          <w:highlight w:val="lightGray"/>
        </w:rPr>
        <w:t>]</w:t>
      </w:r>
      <w:r w:rsidRPr="000F7E27">
        <w:rPr>
          <w:rFonts w:cs="Arial"/>
          <w:i/>
          <w:sz w:val="22"/>
          <w:highlight w:val="yellow"/>
          <w:lang w:eastAsia="en-US"/>
        </w:rPr>
        <w:t xml:space="preserve"> </w:t>
      </w:r>
    </w:p>
    <w:p w14:paraId="595626D9" w14:textId="77777777" w:rsidR="00A67C41" w:rsidRDefault="00A67C41" w:rsidP="004C56A7">
      <w:pPr>
        <w:rPr>
          <w:rFonts w:cs="Arial"/>
          <w:i/>
          <w:sz w:val="22"/>
          <w:highlight w:val="yellow"/>
          <w:lang w:eastAsia="en-US"/>
        </w:rPr>
      </w:pPr>
      <w:r w:rsidRPr="00984592">
        <w:rPr>
          <w:highlight w:val="lightGray"/>
        </w:rPr>
        <w:t>[</w:t>
      </w:r>
      <w:r w:rsidRPr="00984592">
        <w:rPr>
          <w:b/>
          <w:i/>
          <w:highlight w:val="lightGray"/>
        </w:rPr>
        <w:t>i</w:t>
      </w:r>
      <w:r>
        <w:rPr>
          <w:b/>
          <w:i/>
          <w:highlight w:val="lightGray"/>
        </w:rPr>
        <w:t>f applicable, i</w:t>
      </w:r>
      <w:r w:rsidRPr="00984592">
        <w:rPr>
          <w:b/>
          <w:i/>
          <w:highlight w:val="lightGray"/>
        </w:rPr>
        <w:t>nsert</w:t>
      </w:r>
      <w:r>
        <w:rPr>
          <w:b/>
          <w:i/>
          <w:highlight w:val="lightGray"/>
        </w:rPr>
        <w:t xml:space="preserve"> email or other address details</w:t>
      </w:r>
      <w:r w:rsidRPr="00984592">
        <w:rPr>
          <w:highlight w:val="lightGray"/>
        </w:rPr>
        <w:t>]</w:t>
      </w:r>
    </w:p>
    <w:p w14:paraId="591D3510" w14:textId="77777777" w:rsidR="004C56A7" w:rsidRPr="000204A4" w:rsidRDefault="004C56A7" w:rsidP="004C56A7">
      <w:pPr>
        <w:rPr>
          <w:i/>
          <w:sz w:val="22"/>
        </w:rPr>
      </w:pPr>
    </w:p>
    <w:p w14:paraId="508985AC" w14:textId="77777777" w:rsidR="004C56A7" w:rsidRPr="00BE6696" w:rsidRDefault="004C56A7" w:rsidP="004C56A7">
      <w:pPr>
        <w:rPr>
          <w:rFonts w:cs="Arial"/>
          <w:b/>
          <w:i/>
          <w:sz w:val="22"/>
        </w:rPr>
      </w:pPr>
      <w:r w:rsidRPr="000F7E27">
        <w:rPr>
          <w:rFonts w:cs="Arial"/>
          <w:sz w:val="22"/>
        </w:rPr>
        <w:t xml:space="preserve">Dear </w:t>
      </w:r>
      <w:r w:rsidRPr="00BA451A">
        <w:rPr>
          <w:rFonts w:cs="Arial"/>
          <w:sz w:val="22"/>
        </w:rPr>
        <w:t>[</w:t>
      </w:r>
      <w:r w:rsidRPr="00BA451A">
        <w:rPr>
          <w:rFonts w:cs="Arial"/>
          <w:i/>
          <w:sz w:val="22"/>
          <w:highlight w:val="lightGray"/>
        </w:rPr>
        <w:t>Name of Participant Contact Officer</w:t>
      </w:r>
      <w:r w:rsidRPr="00BA451A">
        <w:rPr>
          <w:rFonts w:cs="Arial"/>
          <w:sz w:val="22"/>
        </w:rPr>
        <w:t>]</w:t>
      </w:r>
    </w:p>
    <w:p w14:paraId="46D9EFAD" w14:textId="2DE7C3D2" w:rsidR="004C56A7" w:rsidRPr="00BE6696" w:rsidRDefault="004C56A7" w:rsidP="004C56A7">
      <w:pPr>
        <w:rPr>
          <w:rFonts w:cs="Arial"/>
          <w:b/>
          <w:bCs/>
          <w:sz w:val="22"/>
        </w:rPr>
      </w:pPr>
      <w:r w:rsidRPr="000F7E27">
        <w:rPr>
          <w:rFonts w:cs="Arial"/>
          <w:b/>
          <w:bCs/>
          <w:sz w:val="22"/>
        </w:rPr>
        <w:t xml:space="preserve">Notice of Change in relation to </w:t>
      </w:r>
      <w:r>
        <w:rPr>
          <w:rFonts w:cs="Arial"/>
          <w:b/>
          <w:bCs/>
          <w:sz w:val="22"/>
        </w:rPr>
        <w:t xml:space="preserve">Capital Works Funding Agreement – </w:t>
      </w:r>
      <w:r w:rsidR="00412954">
        <w:rPr>
          <w:rFonts w:cs="Arial"/>
          <w:b/>
          <w:bCs/>
          <w:sz w:val="22"/>
        </w:rPr>
        <w:t>Safe Plac</w:t>
      </w:r>
      <w:r w:rsidR="00460DA8">
        <w:rPr>
          <w:rFonts w:cs="Arial"/>
          <w:b/>
          <w:bCs/>
          <w:sz w:val="22"/>
        </w:rPr>
        <w:t>es Emergency Accommodation</w:t>
      </w:r>
    </w:p>
    <w:p w14:paraId="31CC91AC" w14:textId="3130963D" w:rsidR="004C56A7" w:rsidRPr="00BE6696" w:rsidRDefault="004C56A7" w:rsidP="007A2838">
      <w:pPr>
        <w:rPr>
          <w:rFonts w:cs="Arial"/>
          <w:i/>
          <w:sz w:val="22"/>
        </w:rPr>
      </w:pPr>
      <w:r>
        <w:rPr>
          <w:rFonts w:cs="Arial"/>
          <w:sz w:val="22"/>
        </w:rPr>
        <w:t>T</w:t>
      </w:r>
      <w:r w:rsidRPr="000F7E27">
        <w:rPr>
          <w:rFonts w:cs="Arial"/>
          <w:sz w:val="22"/>
        </w:rPr>
        <w:t>he Commonwealth of Australia, represented by</w:t>
      </w:r>
      <w:r>
        <w:rPr>
          <w:rFonts w:cs="Arial"/>
          <w:sz w:val="22"/>
        </w:rPr>
        <w:t xml:space="preserve"> the Department of Social Services</w:t>
      </w:r>
      <w:r w:rsidRPr="000F7E27">
        <w:rPr>
          <w:rFonts w:cs="Arial"/>
          <w:sz w:val="22"/>
        </w:rPr>
        <w:t xml:space="preserve"> </w:t>
      </w:r>
      <w:r>
        <w:rPr>
          <w:rFonts w:cs="Arial"/>
          <w:sz w:val="22"/>
        </w:rPr>
        <w:t xml:space="preserve">has a Capital Works Funding Agreement with </w:t>
      </w:r>
      <w:r w:rsidR="007A2838" w:rsidRPr="0094124A">
        <w:rPr>
          <w:rFonts w:cs="Arial"/>
          <w:sz w:val="22"/>
          <w:lang w:eastAsia="en-US"/>
        </w:rPr>
        <w:t>[</w:t>
      </w:r>
      <w:r w:rsidR="007A2838" w:rsidRPr="0094124A">
        <w:rPr>
          <w:rFonts w:cs="Arial"/>
          <w:i/>
          <w:sz w:val="22"/>
          <w:highlight w:val="lightGray"/>
          <w:lang w:eastAsia="en-US"/>
        </w:rPr>
        <w:t>insert entity name</w:t>
      </w:r>
      <w:r w:rsidR="007A2838" w:rsidRPr="0094124A">
        <w:rPr>
          <w:rFonts w:cs="Arial"/>
          <w:sz w:val="22"/>
          <w:lang w:eastAsia="en-US"/>
        </w:rPr>
        <w:t>]</w:t>
      </w:r>
      <w:r w:rsidR="007A2838" w:rsidDel="007A2838">
        <w:rPr>
          <w:rFonts w:cs="Arial"/>
          <w:sz w:val="22"/>
        </w:rPr>
        <w:t xml:space="preserve"> </w:t>
      </w:r>
      <w:r>
        <w:rPr>
          <w:rFonts w:cs="Arial"/>
          <w:sz w:val="22"/>
        </w:rPr>
        <w:t xml:space="preserve">(the </w:t>
      </w:r>
      <w:r w:rsidRPr="00BE6696">
        <w:rPr>
          <w:rFonts w:cs="Arial"/>
          <w:b/>
          <w:sz w:val="22"/>
        </w:rPr>
        <w:t>Participant</w:t>
      </w:r>
      <w:r>
        <w:rPr>
          <w:rFonts w:cs="Arial"/>
          <w:sz w:val="22"/>
        </w:rPr>
        <w:t xml:space="preserve">) </w:t>
      </w:r>
      <w:r w:rsidRPr="000F7E27">
        <w:rPr>
          <w:rFonts w:cs="Arial"/>
          <w:sz w:val="22"/>
        </w:rPr>
        <w:t xml:space="preserve">under the </w:t>
      </w:r>
      <w:r w:rsidR="007A2838">
        <w:rPr>
          <w:rFonts w:cs="Arial"/>
          <w:sz w:val="22"/>
        </w:rPr>
        <w:t>Safe Places Emergency Accommodation</w:t>
      </w:r>
      <w:r>
        <w:rPr>
          <w:rFonts w:cs="Arial"/>
          <w:sz w:val="22"/>
        </w:rPr>
        <w:t xml:space="preserve"> </w:t>
      </w:r>
      <w:r w:rsidR="009F0B54">
        <w:rPr>
          <w:rFonts w:cs="Arial"/>
          <w:sz w:val="22"/>
        </w:rPr>
        <w:t>program</w:t>
      </w:r>
      <w:r w:rsidRPr="000F7E27">
        <w:rPr>
          <w:rFonts w:cs="Arial"/>
          <w:sz w:val="22"/>
        </w:rPr>
        <w:t xml:space="preserve">, dated </w:t>
      </w:r>
      <w:r w:rsidRPr="00BA451A">
        <w:rPr>
          <w:rFonts w:cs="Arial"/>
          <w:sz w:val="22"/>
        </w:rPr>
        <w:t>[</w:t>
      </w:r>
      <w:r w:rsidRPr="00BA451A">
        <w:rPr>
          <w:rFonts w:cs="Arial"/>
          <w:i/>
          <w:sz w:val="22"/>
          <w:highlight w:val="lightGray"/>
        </w:rPr>
        <w:t>insert date the Agreement was executed</w:t>
      </w:r>
      <w:r w:rsidRPr="00BA451A">
        <w:rPr>
          <w:rFonts w:cs="Arial"/>
          <w:sz w:val="22"/>
        </w:rPr>
        <w:t xml:space="preserve">] </w:t>
      </w:r>
      <w:r>
        <w:rPr>
          <w:rFonts w:cs="Arial"/>
          <w:sz w:val="22"/>
        </w:rPr>
        <w:t xml:space="preserve">(the </w:t>
      </w:r>
      <w:r w:rsidRPr="000F7E27">
        <w:rPr>
          <w:rFonts w:cs="Arial"/>
          <w:b/>
          <w:sz w:val="22"/>
        </w:rPr>
        <w:t>Agreement</w:t>
      </w:r>
      <w:r w:rsidR="00460DA8">
        <w:rPr>
          <w:rFonts w:cs="Arial"/>
          <w:sz w:val="22"/>
        </w:rPr>
        <w:t>).</w:t>
      </w:r>
    </w:p>
    <w:p w14:paraId="0FFD3473" w14:textId="77777777" w:rsidR="004C56A7" w:rsidRPr="000F7E27" w:rsidRDefault="004C56A7" w:rsidP="004C56A7">
      <w:pPr>
        <w:rPr>
          <w:rFonts w:cs="Arial"/>
          <w:sz w:val="22"/>
        </w:rPr>
      </w:pPr>
      <w:r w:rsidRPr="000F7E27">
        <w:rPr>
          <w:rFonts w:cs="Arial"/>
          <w:sz w:val="22"/>
        </w:rPr>
        <w:t xml:space="preserve">This Notice of Change is to advise </w:t>
      </w:r>
      <w:r>
        <w:rPr>
          <w:rFonts w:cs="Arial"/>
          <w:sz w:val="22"/>
        </w:rPr>
        <w:t>the Participant</w:t>
      </w:r>
      <w:r w:rsidRPr="000F7E27">
        <w:rPr>
          <w:rFonts w:cs="Arial"/>
          <w:sz w:val="22"/>
        </w:rPr>
        <w:t xml:space="preserve"> of </w:t>
      </w:r>
      <w:r w:rsidRPr="00BA451A">
        <w:rPr>
          <w:rFonts w:cs="Arial"/>
          <w:sz w:val="22"/>
        </w:rPr>
        <w:t>[</w:t>
      </w:r>
      <w:r w:rsidRPr="00BA451A">
        <w:rPr>
          <w:rFonts w:cs="Arial"/>
          <w:i/>
          <w:sz w:val="22"/>
          <w:highlight w:val="lightGray"/>
        </w:rPr>
        <w:t>enter details of what is being altered e.g. a correction to date for submission of the Final Report 1 January to 30 June 2018 which was previously noted as due on 30 September 2017 but should read 30 September 2018; indexation amounts; change in bank details</w:t>
      </w:r>
      <w:r w:rsidRPr="00BA451A">
        <w:rPr>
          <w:rFonts w:cs="Arial"/>
          <w:sz w:val="22"/>
        </w:rPr>
        <w:t>]</w:t>
      </w:r>
      <w:r w:rsidRPr="000F7E27">
        <w:rPr>
          <w:rFonts w:cs="Arial"/>
          <w:sz w:val="22"/>
        </w:rPr>
        <w:t>.</w:t>
      </w:r>
    </w:p>
    <w:p w14:paraId="7FD1E5C2" w14:textId="77777777" w:rsidR="004C56A7" w:rsidRPr="000F7E27" w:rsidRDefault="004C56A7" w:rsidP="004C56A7">
      <w:pPr>
        <w:rPr>
          <w:rFonts w:cs="Arial"/>
          <w:sz w:val="22"/>
        </w:rPr>
      </w:pPr>
      <w:r>
        <w:rPr>
          <w:rFonts w:cs="Arial"/>
          <w:sz w:val="22"/>
        </w:rPr>
        <w:t>T</w:t>
      </w:r>
      <w:r w:rsidRPr="000F7E27">
        <w:rPr>
          <w:rFonts w:cs="Arial"/>
          <w:sz w:val="22"/>
        </w:rPr>
        <w:t>his is a legally bindin</w:t>
      </w:r>
      <w:r>
        <w:rPr>
          <w:rFonts w:cs="Arial"/>
          <w:sz w:val="22"/>
        </w:rPr>
        <w:t>g change that does not vary the Participant's</w:t>
      </w:r>
      <w:r w:rsidRPr="000F7E27">
        <w:rPr>
          <w:rFonts w:cs="Arial"/>
          <w:sz w:val="22"/>
        </w:rPr>
        <w:t xml:space="preserve"> exist</w:t>
      </w:r>
      <w:r>
        <w:rPr>
          <w:rFonts w:cs="Arial"/>
          <w:sz w:val="22"/>
        </w:rPr>
        <w:t xml:space="preserve">ing obligations under the </w:t>
      </w:r>
      <w:r w:rsidRPr="000F7E27">
        <w:rPr>
          <w:rFonts w:cs="Arial"/>
          <w:sz w:val="22"/>
        </w:rPr>
        <w:t>Agreement, and</w:t>
      </w:r>
      <w:r>
        <w:rPr>
          <w:rFonts w:cs="Arial"/>
          <w:sz w:val="22"/>
        </w:rPr>
        <w:t>, in accordance with clause 35.3 of the Agreement,</w:t>
      </w:r>
      <w:r w:rsidRPr="000F7E27">
        <w:rPr>
          <w:rFonts w:cs="Arial"/>
          <w:sz w:val="22"/>
        </w:rPr>
        <w:t xml:space="preserve"> does not require a formally executed variation.</w:t>
      </w:r>
    </w:p>
    <w:p w14:paraId="32683658" w14:textId="77777777" w:rsidR="004C56A7" w:rsidRPr="000F7E27" w:rsidRDefault="004C56A7" w:rsidP="004C56A7">
      <w:pPr>
        <w:rPr>
          <w:rFonts w:cs="Arial"/>
          <w:sz w:val="22"/>
        </w:rPr>
      </w:pPr>
      <w:r w:rsidRPr="000F7E27">
        <w:rPr>
          <w:rFonts w:cs="Arial"/>
          <w:sz w:val="22"/>
        </w:rPr>
        <w:t xml:space="preserve">The </w:t>
      </w:r>
      <w:r>
        <w:rPr>
          <w:rFonts w:cs="Arial"/>
          <w:sz w:val="22"/>
        </w:rPr>
        <w:t xml:space="preserve">Department and the Participant agree that </w:t>
      </w:r>
      <w:r w:rsidRPr="000F7E27">
        <w:rPr>
          <w:rFonts w:cs="Arial"/>
          <w:sz w:val="22"/>
        </w:rPr>
        <w:t xml:space="preserve">the only change/s effected by this Notice of Change are those specified within. </w:t>
      </w:r>
    </w:p>
    <w:p w14:paraId="62F992FA" w14:textId="77777777" w:rsidR="004C56A7" w:rsidRPr="000F7E27" w:rsidRDefault="004C56A7" w:rsidP="004C56A7">
      <w:pPr>
        <w:rPr>
          <w:rFonts w:cs="Arial"/>
          <w:sz w:val="22"/>
        </w:rPr>
      </w:pPr>
      <w:r w:rsidRPr="000F7E27">
        <w:rPr>
          <w:rFonts w:cs="Arial"/>
          <w:sz w:val="22"/>
        </w:rPr>
        <w:t xml:space="preserve">If you have any questions, please contact </w:t>
      </w:r>
      <w:r w:rsidRPr="00BA451A">
        <w:rPr>
          <w:rFonts w:cs="Arial"/>
          <w:sz w:val="22"/>
        </w:rPr>
        <w:t>[</w:t>
      </w:r>
      <w:r w:rsidRPr="00BA451A">
        <w:rPr>
          <w:rFonts w:cs="Arial"/>
          <w:i/>
          <w:sz w:val="22"/>
          <w:highlight w:val="lightGray"/>
        </w:rPr>
        <w:t>Contact Name</w:t>
      </w:r>
      <w:r w:rsidRPr="00BA451A">
        <w:rPr>
          <w:rFonts w:cs="Arial"/>
          <w:sz w:val="22"/>
        </w:rPr>
        <w:t>]</w:t>
      </w:r>
      <w:r w:rsidRPr="000F7E27">
        <w:rPr>
          <w:rFonts w:cs="Arial"/>
          <w:sz w:val="22"/>
        </w:rPr>
        <w:t xml:space="preserve"> on </w:t>
      </w:r>
      <w:r w:rsidRPr="00BA451A">
        <w:rPr>
          <w:rFonts w:cs="Arial"/>
          <w:sz w:val="22"/>
        </w:rPr>
        <w:t>[</w:t>
      </w:r>
      <w:r w:rsidRPr="00BA451A">
        <w:rPr>
          <w:rFonts w:cs="Arial"/>
          <w:i/>
          <w:sz w:val="22"/>
          <w:highlight w:val="lightGray"/>
        </w:rPr>
        <w:t>Contact phone number</w:t>
      </w:r>
      <w:r w:rsidRPr="00BA451A">
        <w:rPr>
          <w:rFonts w:cs="Arial"/>
          <w:sz w:val="22"/>
        </w:rPr>
        <w:t>]</w:t>
      </w:r>
      <w:r w:rsidRPr="000F7E27">
        <w:rPr>
          <w:rFonts w:cs="Arial"/>
          <w:sz w:val="22"/>
        </w:rPr>
        <w:t xml:space="preserve"> or by email </w:t>
      </w:r>
      <w:r w:rsidRPr="00BA451A">
        <w:rPr>
          <w:rFonts w:cs="Arial"/>
          <w:sz w:val="22"/>
        </w:rPr>
        <w:t>[</w:t>
      </w:r>
      <w:r w:rsidRPr="00BA451A">
        <w:rPr>
          <w:rFonts w:cs="Arial"/>
          <w:i/>
          <w:sz w:val="22"/>
          <w:highlight w:val="lightGray"/>
        </w:rPr>
        <w:t>contact email address</w:t>
      </w:r>
      <w:r w:rsidRPr="00BA451A">
        <w:rPr>
          <w:rFonts w:cs="Arial"/>
          <w:sz w:val="22"/>
        </w:rPr>
        <w:t>]</w:t>
      </w:r>
      <w:r w:rsidRPr="000F7E27">
        <w:rPr>
          <w:rFonts w:cs="Arial"/>
          <w:sz w:val="22"/>
        </w:rPr>
        <w:t>.</w:t>
      </w:r>
    </w:p>
    <w:p w14:paraId="1B8865D4" w14:textId="77777777" w:rsidR="004C56A7" w:rsidRPr="000F7E27" w:rsidRDefault="004C56A7" w:rsidP="004C56A7">
      <w:pPr>
        <w:rPr>
          <w:rFonts w:cs="Arial"/>
          <w:sz w:val="22"/>
        </w:rPr>
      </w:pPr>
    </w:p>
    <w:p w14:paraId="5AB723CC" w14:textId="77777777" w:rsidR="004C56A7" w:rsidRPr="000F7E27" w:rsidRDefault="004C56A7" w:rsidP="004C56A7">
      <w:pPr>
        <w:rPr>
          <w:rFonts w:cs="Arial"/>
          <w:sz w:val="22"/>
        </w:rPr>
      </w:pPr>
      <w:r w:rsidRPr="000F7E27">
        <w:rPr>
          <w:rFonts w:cs="Arial"/>
          <w:sz w:val="22"/>
        </w:rPr>
        <w:t>Yours sincerely,</w:t>
      </w:r>
    </w:p>
    <w:p w14:paraId="3EE52246" w14:textId="77777777" w:rsidR="004C56A7" w:rsidRPr="000F7E27" w:rsidRDefault="004C56A7" w:rsidP="004C56A7">
      <w:pPr>
        <w:rPr>
          <w:rFonts w:cs="Arial"/>
          <w:sz w:val="22"/>
        </w:rPr>
      </w:pPr>
    </w:p>
    <w:p w14:paraId="7760B71C" w14:textId="77777777" w:rsidR="004C56A7" w:rsidRPr="000F7E27" w:rsidRDefault="004C56A7" w:rsidP="004C56A7">
      <w:pPr>
        <w:rPr>
          <w:rFonts w:cs="Arial"/>
          <w:i/>
          <w:sz w:val="22"/>
        </w:rPr>
      </w:pPr>
      <w:r w:rsidRPr="00BA451A">
        <w:rPr>
          <w:rFonts w:cs="Arial"/>
          <w:sz w:val="22"/>
        </w:rPr>
        <w:t>[</w:t>
      </w:r>
      <w:r w:rsidRPr="00BA451A">
        <w:rPr>
          <w:rFonts w:cs="Arial"/>
          <w:i/>
          <w:sz w:val="22"/>
          <w:highlight w:val="lightGray"/>
        </w:rPr>
        <w:t>Signature of Delegate</w:t>
      </w:r>
      <w:r w:rsidRPr="00BA451A">
        <w:rPr>
          <w:rFonts w:cs="Arial"/>
          <w:sz w:val="22"/>
        </w:rPr>
        <w:t>]</w:t>
      </w:r>
    </w:p>
    <w:p w14:paraId="545DABA6" w14:textId="77777777" w:rsidR="004C56A7" w:rsidRPr="000F7E27" w:rsidRDefault="004C56A7" w:rsidP="004C56A7">
      <w:pPr>
        <w:rPr>
          <w:rFonts w:cs="Arial"/>
          <w:i/>
          <w:sz w:val="22"/>
        </w:rPr>
      </w:pPr>
    </w:p>
    <w:p w14:paraId="288EF086" w14:textId="77777777" w:rsidR="004C56A7" w:rsidRPr="00BA451A" w:rsidRDefault="004C56A7" w:rsidP="004C56A7">
      <w:pPr>
        <w:pStyle w:val="BodyTextIndent"/>
        <w:ind w:left="0"/>
        <w:rPr>
          <w:rFonts w:cs="Arial"/>
          <w:i/>
          <w:sz w:val="22"/>
          <w:highlight w:val="lightGray"/>
        </w:rPr>
      </w:pPr>
      <w:r w:rsidRPr="00BA451A">
        <w:rPr>
          <w:rFonts w:cs="Arial"/>
          <w:sz w:val="22"/>
        </w:rPr>
        <w:t>[</w:t>
      </w:r>
      <w:r w:rsidRPr="00BA451A">
        <w:rPr>
          <w:rFonts w:cs="Arial"/>
          <w:i/>
          <w:sz w:val="22"/>
          <w:highlight w:val="lightGray"/>
        </w:rPr>
        <w:t>Delegate Name</w:t>
      </w:r>
      <w:r w:rsidRPr="00BA451A">
        <w:rPr>
          <w:rFonts w:cs="Arial"/>
          <w:sz w:val="22"/>
        </w:rPr>
        <w:t>]</w:t>
      </w:r>
    </w:p>
    <w:p w14:paraId="0EAE09C4" w14:textId="77777777" w:rsidR="004C56A7" w:rsidRPr="000F7E27" w:rsidRDefault="004C56A7" w:rsidP="004C56A7">
      <w:pPr>
        <w:pStyle w:val="BodyTextIndent"/>
        <w:ind w:left="0"/>
        <w:rPr>
          <w:rFonts w:cs="Arial"/>
          <w:i/>
          <w:sz w:val="22"/>
        </w:rPr>
      </w:pPr>
      <w:r w:rsidRPr="00BA451A">
        <w:rPr>
          <w:rFonts w:cs="Arial"/>
          <w:sz w:val="22"/>
        </w:rPr>
        <w:t>[</w:t>
      </w:r>
      <w:r w:rsidRPr="00BA451A">
        <w:rPr>
          <w:rFonts w:cs="Arial"/>
          <w:i/>
          <w:sz w:val="22"/>
          <w:highlight w:val="lightGray"/>
        </w:rPr>
        <w:t>Delegate Position</w:t>
      </w:r>
      <w:r w:rsidRPr="00BA451A">
        <w:rPr>
          <w:rFonts w:cs="Arial"/>
          <w:sz w:val="22"/>
        </w:rPr>
        <w:t>]</w:t>
      </w:r>
    </w:p>
    <w:p w14:paraId="45B969D0" w14:textId="77777777" w:rsidR="004C56A7" w:rsidRPr="000F7E27" w:rsidRDefault="004C56A7" w:rsidP="004C56A7">
      <w:pPr>
        <w:pStyle w:val="BodyTextIndent"/>
        <w:ind w:left="0"/>
        <w:rPr>
          <w:rFonts w:cs="Arial"/>
          <w:i/>
          <w:sz w:val="22"/>
        </w:rPr>
      </w:pPr>
      <w:r w:rsidRPr="00BE6696">
        <w:rPr>
          <w:rFonts w:cs="Arial"/>
          <w:sz w:val="22"/>
        </w:rPr>
        <w:t>Department of Social Services</w:t>
      </w:r>
    </w:p>
    <w:p w14:paraId="751D2095" w14:textId="77777777" w:rsidR="004C56A7" w:rsidRPr="00BE6696" w:rsidRDefault="004C56A7" w:rsidP="004C56A7">
      <w:pPr>
        <w:pStyle w:val="BodyTextIndent"/>
        <w:ind w:left="0"/>
        <w:rPr>
          <w:rFonts w:cs="Arial"/>
          <w:i/>
          <w:sz w:val="22"/>
        </w:rPr>
      </w:pPr>
      <w:r w:rsidRPr="00BA451A">
        <w:rPr>
          <w:rFonts w:cs="Arial"/>
          <w:sz w:val="22"/>
        </w:rPr>
        <w:t>[</w:t>
      </w:r>
      <w:r w:rsidRPr="00BA451A">
        <w:rPr>
          <w:rFonts w:cs="Arial"/>
          <w:i/>
          <w:sz w:val="22"/>
          <w:highlight w:val="lightGray"/>
        </w:rPr>
        <w:t>Date</w:t>
      </w:r>
      <w:r w:rsidRPr="00BA451A">
        <w:rPr>
          <w:rFonts w:cs="Arial"/>
          <w:sz w:val="22"/>
        </w:rPr>
        <w:t>]</w:t>
      </w:r>
      <w:r>
        <w:br w:type="page"/>
      </w:r>
    </w:p>
    <w:p w14:paraId="7977F407" w14:textId="77777777" w:rsidR="0003449A" w:rsidRDefault="0003449A" w:rsidP="004C56A7">
      <w:pPr>
        <w:pStyle w:val="MEChapterheading"/>
        <w:sectPr w:rsidR="0003449A">
          <w:pgSz w:w="11906" w:h="16838"/>
          <w:pgMar w:top="1440" w:right="1440" w:bottom="1440" w:left="1440" w:header="708" w:footer="708" w:gutter="0"/>
          <w:cols w:space="708"/>
          <w:docGrid w:linePitch="360"/>
        </w:sectPr>
      </w:pPr>
      <w:bookmarkStart w:id="3612" w:name="_Toc4592561"/>
    </w:p>
    <w:p w14:paraId="09D9B326" w14:textId="77777777" w:rsidR="0003449A" w:rsidRDefault="0003449A" w:rsidP="004C56A7">
      <w:pPr>
        <w:pStyle w:val="MEChapterheading"/>
      </w:pPr>
      <w:bookmarkStart w:id="3613" w:name="_Toc25675425"/>
      <w:bookmarkStart w:id="3614" w:name="_Toc25739535"/>
      <w:r>
        <w:lastRenderedPageBreak/>
        <w:t>Attachment A – Project Plan</w:t>
      </w:r>
      <w:bookmarkEnd w:id="3613"/>
      <w:bookmarkEnd w:id="3614"/>
      <w:r>
        <w:t xml:space="preserve"> </w:t>
      </w:r>
    </w:p>
    <w:p w14:paraId="7FBA5CFE" w14:textId="77777777" w:rsidR="0003449A" w:rsidRPr="00267C2A" w:rsidRDefault="0003449A" w:rsidP="005641A3">
      <w:r>
        <w:t>[</w:t>
      </w:r>
      <w:r w:rsidRPr="005641A3">
        <w:rPr>
          <w:b/>
          <w:i/>
          <w:highlight w:val="lightGray"/>
        </w:rPr>
        <w:t xml:space="preserve">Note to Applicants: </w:t>
      </w:r>
      <w:r>
        <w:rPr>
          <w:b/>
          <w:i/>
          <w:highlight w:val="lightGray"/>
        </w:rPr>
        <w:t xml:space="preserve">The Project Plan approved by the Department will be </w:t>
      </w:r>
      <w:r w:rsidRPr="005641A3">
        <w:rPr>
          <w:b/>
          <w:i/>
          <w:highlight w:val="lightGray"/>
        </w:rPr>
        <w:t>inserted prior to execution</w:t>
      </w:r>
      <w:r>
        <w:rPr>
          <w:b/>
          <w:i/>
          <w:highlight w:val="lightGray"/>
        </w:rPr>
        <w:t xml:space="preserve"> of the Agreement with successful applicants</w:t>
      </w:r>
      <w:r w:rsidRPr="005641A3">
        <w:rPr>
          <w:b/>
          <w:i/>
          <w:highlight w:val="lightGray"/>
        </w:rPr>
        <w:t>.</w:t>
      </w:r>
      <w:r>
        <w:t>]</w:t>
      </w:r>
    </w:p>
    <w:p w14:paraId="2B8E7236" w14:textId="77777777" w:rsidR="0003449A" w:rsidRDefault="0003449A" w:rsidP="0003449A">
      <w:pPr>
        <w:pStyle w:val="MEChapterheading"/>
        <w:sectPr w:rsidR="0003449A">
          <w:pgSz w:w="11906" w:h="16838"/>
          <w:pgMar w:top="1440" w:right="1440" w:bottom="1440" w:left="1440" w:header="708" w:footer="708" w:gutter="0"/>
          <w:cols w:space="708"/>
          <w:docGrid w:linePitch="360"/>
        </w:sectPr>
      </w:pPr>
    </w:p>
    <w:p w14:paraId="12C057DD" w14:textId="77777777" w:rsidR="0003449A" w:rsidRDefault="0003449A" w:rsidP="005641A3">
      <w:pPr>
        <w:pStyle w:val="MEChapterheading"/>
      </w:pPr>
      <w:bookmarkStart w:id="3615" w:name="_Toc25675426"/>
      <w:bookmarkStart w:id="3616" w:name="_Toc25739536"/>
      <w:r>
        <w:lastRenderedPageBreak/>
        <w:t>Attachment B – Project Budget</w:t>
      </w:r>
      <w:bookmarkEnd w:id="3615"/>
      <w:bookmarkEnd w:id="3616"/>
      <w:r>
        <w:t xml:space="preserve"> </w:t>
      </w:r>
    </w:p>
    <w:p w14:paraId="77F76F61" w14:textId="77777777" w:rsidR="0003449A" w:rsidRPr="004B0FFA" w:rsidRDefault="0003449A" w:rsidP="0003449A">
      <w:r>
        <w:t>[</w:t>
      </w:r>
      <w:r w:rsidRPr="004B0FFA">
        <w:rPr>
          <w:b/>
          <w:i/>
          <w:highlight w:val="lightGray"/>
        </w:rPr>
        <w:t xml:space="preserve">Note to Applicants: </w:t>
      </w:r>
      <w:r>
        <w:rPr>
          <w:b/>
          <w:i/>
          <w:highlight w:val="lightGray"/>
        </w:rPr>
        <w:t xml:space="preserve">The Project Budget approved by the Department will be </w:t>
      </w:r>
      <w:r w:rsidRPr="004B0FFA">
        <w:rPr>
          <w:b/>
          <w:i/>
          <w:highlight w:val="lightGray"/>
        </w:rPr>
        <w:t>inserted prior to execution</w:t>
      </w:r>
      <w:r>
        <w:rPr>
          <w:b/>
          <w:i/>
          <w:highlight w:val="lightGray"/>
        </w:rPr>
        <w:t xml:space="preserve"> of the Agreement with successful applicants</w:t>
      </w:r>
      <w:r w:rsidRPr="004B0FFA">
        <w:rPr>
          <w:b/>
          <w:i/>
          <w:highlight w:val="lightGray"/>
        </w:rPr>
        <w:t>.</w:t>
      </w:r>
      <w:r>
        <w:t>]</w:t>
      </w:r>
    </w:p>
    <w:p w14:paraId="6A78E1FC" w14:textId="77777777" w:rsidR="0003449A" w:rsidRDefault="0003449A" w:rsidP="0003449A"/>
    <w:p w14:paraId="3A82633A" w14:textId="77777777" w:rsidR="0003449A" w:rsidRPr="00267C2A" w:rsidRDefault="0003449A" w:rsidP="005641A3"/>
    <w:p w14:paraId="37258A61" w14:textId="77777777" w:rsidR="0003449A" w:rsidRDefault="0003449A" w:rsidP="004C56A7">
      <w:pPr>
        <w:pStyle w:val="MEChapterheading"/>
        <w:sectPr w:rsidR="0003449A">
          <w:pgSz w:w="11906" w:h="16838"/>
          <w:pgMar w:top="1440" w:right="1440" w:bottom="1440" w:left="1440" w:header="708" w:footer="708" w:gutter="0"/>
          <w:cols w:space="708"/>
          <w:docGrid w:linePitch="360"/>
        </w:sectPr>
      </w:pPr>
    </w:p>
    <w:p w14:paraId="363A6AB4" w14:textId="77777777" w:rsidR="004C56A7" w:rsidRDefault="004C56A7" w:rsidP="004C56A7">
      <w:pPr>
        <w:pStyle w:val="MEChapterheading"/>
      </w:pPr>
      <w:bookmarkStart w:id="3617" w:name="_Toc25675427"/>
      <w:bookmarkStart w:id="3618" w:name="_Toc25739537"/>
      <w:r>
        <w:lastRenderedPageBreak/>
        <w:t>Signing page</w:t>
      </w:r>
      <w:bookmarkEnd w:id="3585"/>
      <w:bookmarkEnd w:id="3586"/>
      <w:bookmarkEnd w:id="3587"/>
      <w:bookmarkEnd w:id="3603"/>
      <w:bookmarkEnd w:id="3604"/>
      <w:bookmarkEnd w:id="3605"/>
      <w:bookmarkEnd w:id="3606"/>
      <w:bookmarkEnd w:id="3607"/>
      <w:bookmarkEnd w:id="3612"/>
      <w:bookmarkEnd w:id="3617"/>
      <w:bookmarkEnd w:id="3618"/>
    </w:p>
    <w:p w14:paraId="7A1C4F75" w14:textId="77777777" w:rsidR="004C56A7" w:rsidRDefault="004C56A7" w:rsidP="004C56A7">
      <w:bookmarkStart w:id="3619" w:name="_DTBK2505"/>
      <w:r>
        <w:rPr>
          <w:b/>
        </w:rPr>
        <w:t>EXECUTED</w:t>
      </w:r>
      <w:r>
        <w:t xml:space="preserve"> as </w:t>
      </w:r>
      <w:bookmarkStart w:id="3620" w:name="bkAgreementDeed"/>
      <w:r>
        <w:t>an agreement</w:t>
      </w:r>
      <w:bookmarkEnd w:id="3620"/>
      <w:r>
        <w:t>.</w:t>
      </w:r>
    </w:p>
    <w:bookmarkEnd w:id="3619"/>
    <w:p w14:paraId="2B213411" w14:textId="77777777" w:rsidR="004C56A7" w:rsidRDefault="004C56A7" w:rsidP="004C56A7"/>
    <w:tbl>
      <w:tblPr>
        <w:tblW w:w="9356" w:type="dxa"/>
        <w:tblLayout w:type="fixed"/>
        <w:tblCellMar>
          <w:left w:w="0" w:type="dxa"/>
          <w:right w:w="0" w:type="dxa"/>
        </w:tblCellMar>
        <w:tblLook w:val="0000" w:firstRow="0" w:lastRow="0" w:firstColumn="0" w:lastColumn="0" w:noHBand="0" w:noVBand="0"/>
      </w:tblPr>
      <w:tblGrid>
        <w:gridCol w:w="3969"/>
        <w:gridCol w:w="709"/>
        <w:gridCol w:w="3969"/>
        <w:gridCol w:w="709"/>
      </w:tblGrid>
      <w:tr w:rsidR="004C56A7" w14:paraId="6BF99C2E" w14:textId="77777777" w:rsidTr="00125EA9">
        <w:tc>
          <w:tcPr>
            <w:tcW w:w="3969" w:type="dxa"/>
          </w:tcPr>
          <w:p w14:paraId="33D72DB1" w14:textId="77777777" w:rsidR="004C56A7" w:rsidRDefault="004C56A7" w:rsidP="00125EA9">
            <w:pPr>
              <w:keepNext/>
              <w:rPr>
                <w:b/>
              </w:rPr>
            </w:pPr>
            <w:bookmarkStart w:id="3621" w:name="_DTBK2506"/>
            <w:r>
              <w:t>Signed for and on behalf of</w:t>
            </w:r>
            <w:r>
              <w:rPr>
                <w:b/>
              </w:rPr>
              <w:t xml:space="preserve"> </w:t>
            </w:r>
            <w:r w:rsidRPr="00F75B57">
              <w:t>the</w:t>
            </w:r>
            <w:r>
              <w:rPr>
                <w:b/>
              </w:rPr>
              <w:t xml:space="preserve"> Commonwealth of Australia as represented by the Department of Social Services </w:t>
            </w:r>
            <w:r>
              <w:t>by an authorised officer</w:t>
            </w:r>
            <w:r w:rsidRPr="00267071">
              <w:t>:</w:t>
            </w:r>
            <w:r>
              <w:t xml:space="preserve"> </w:t>
            </w:r>
          </w:p>
          <w:bookmarkEnd w:id="3621"/>
          <w:p w14:paraId="6100BE02" w14:textId="77777777" w:rsidR="004C56A7" w:rsidRDefault="004C56A7" w:rsidP="00125EA9">
            <w:pPr>
              <w:keepNext/>
              <w:rPr>
                <w:b/>
              </w:rPr>
            </w:pPr>
          </w:p>
          <w:p w14:paraId="74864357" w14:textId="77777777" w:rsidR="004C56A7" w:rsidRDefault="004C56A7" w:rsidP="00125EA9">
            <w:pPr>
              <w:keepNext/>
              <w:rPr>
                <w:b/>
              </w:rPr>
            </w:pPr>
          </w:p>
        </w:tc>
        <w:tc>
          <w:tcPr>
            <w:tcW w:w="709" w:type="dxa"/>
          </w:tcPr>
          <w:p w14:paraId="5DD26108" w14:textId="77777777" w:rsidR="004C56A7" w:rsidRDefault="004C56A7" w:rsidP="00125EA9">
            <w:pPr>
              <w:keepNext/>
            </w:pPr>
          </w:p>
        </w:tc>
        <w:tc>
          <w:tcPr>
            <w:tcW w:w="3969" w:type="dxa"/>
          </w:tcPr>
          <w:p w14:paraId="6AE156A1" w14:textId="77777777" w:rsidR="004C56A7" w:rsidRDefault="004C56A7" w:rsidP="00125EA9">
            <w:pPr>
              <w:keepNext/>
            </w:pPr>
          </w:p>
        </w:tc>
        <w:tc>
          <w:tcPr>
            <w:tcW w:w="709" w:type="dxa"/>
          </w:tcPr>
          <w:p w14:paraId="61C55FD0" w14:textId="77777777" w:rsidR="004C56A7" w:rsidRDefault="004C56A7" w:rsidP="00125EA9">
            <w:pPr>
              <w:keepNext/>
            </w:pPr>
          </w:p>
        </w:tc>
      </w:tr>
      <w:tr w:rsidR="004C56A7" w14:paraId="209A8011" w14:textId="77777777" w:rsidTr="00125EA9">
        <w:tc>
          <w:tcPr>
            <w:tcW w:w="3969" w:type="dxa"/>
            <w:tcBorders>
              <w:bottom w:val="single" w:sz="4" w:space="0" w:color="auto"/>
            </w:tcBorders>
          </w:tcPr>
          <w:p w14:paraId="61E986F2" w14:textId="77777777" w:rsidR="004C56A7" w:rsidRDefault="004C56A7" w:rsidP="00125EA9">
            <w:pPr>
              <w:keepNext/>
              <w:rPr>
                <w:b/>
              </w:rPr>
            </w:pPr>
          </w:p>
        </w:tc>
        <w:tc>
          <w:tcPr>
            <w:tcW w:w="709" w:type="dxa"/>
          </w:tcPr>
          <w:p w14:paraId="56EAE407" w14:textId="77777777" w:rsidR="004C56A7" w:rsidRDefault="004C56A7" w:rsidP="00125EA9">
            <w:pPr>
              <w:keepNext/>
            </w:pPr>
            <w:r>
              <w:sym w:font="Symbol" w:char="F0AC"/>
            </w:r>
          </w:p>
        </w:tc>
        <w:tc>
          <w:tcPr>
            <w:tcW w:w="3969" w:type="dxa"/>
            <w:tcBorders>
              <w:bottom w:val="single" w:sz="4" w:space="0" w:color="auto"/>
            </w:tcBorders>
          </w:tcPr>
          <w:p w14:paraId="0C3AD2E3" w14:textId="77777777" w:rsidR="004C56A7" w:rsidRDefault="004C56A7" w:rsidP="00125EA9">
            <w:pPr>
              <w:keepNext/>
            </w:pPr>
          </w:p>
        </w:tc>
        <w:tc>
          <w:tcPr>
            <w:tcW w:w="709" w:type="dxa"/>
          </w:tcPr>
          <w:p w14:paraId="47B908FC" w14:textId="77777777" w:rsidR="004C56A7" w:rsidRDefault="004C56A7" w:rsidP="00125EA9">
            <w:pPr>
              <w:keepNext/>
            </w:pPr>
            <w:r>
              <w:sym w:font="Symbol" w:char="F0AC"/>
            </w:r>
          </w:p>
        </w:tc>
      </w:tr>
      <w:tr w:rsidR="004C56A7" w14:paraId="70EDB5FC" w14:textId="77777777" w:rsidTr="00125EA9">
        <w:tc>
          <w:tcPr>
            <w:tcW w:w="3969" w:type="dxa"/>
            <w:tcBorders>
              <w:top w:val="single" w:sz="4" w:space="0" w:color="auto"/>
              <w:bottom w:val="single" w:sz="4" w:space="0" w:color="auto"/>
            </w:tcBorders>
          </w:tcPr>
          <w:p w14:paraId="622FE1D1" w14:textId="77777777" w:rsidR="004C56A7" w:rsidRDefault="004C56A7" w:rsidP="00125EA9">
            <w:pPr>
              <w:keepNext/>
              <w:rPr>
                <w:sz w:val="16"/>
                <w:szCs w:val="16"/>
              </w:rPr>
            </w:pPr>
            <w:r>
              <w:rPr>
                <w:sz w:val="16"/>
                <w:szCs w:val="16"/>
              </w:rPr>
              <w:t>Signature of authorised officer</w:t>
            </w:r>
          </w:p>
          <w:p w14:paraId="61F7005E" w14:textId="77777777" w:rsidR="004C56A7" w:rsidRDefault="004C56A7" w:rsidP="00125EA9">
            <w:pPr>
              <w:keepNext/>
              <w:rPr>
                <w:b/>
              </w:rPr>
            </w:pPr>
          </w:p>
        </w:tc>
        <w:tc>
          <w:tcPr>
            <w:tcW w:w="709" w:type="dxa"/>
          </w:tcPr>
          <w:p w14:paraId="5BD5F023" w14:textId="77777777" w:rsidR="004C56A7" w:rsidRDefault="004C56A7" w:rsidP="00125EA9">
            <w:pPr>
              <w:keepNext/>
            </w:pPr>
          </w:p>
        </w:tc>
        <w:tc>
          <w:tcPr>
            <w:tcW w:w="3969" w:type="dxa"/>
            <w:tcBorders>
              <w:top w:val="single" w:sz="4" w:space="0" w:color="auto"/>
              <w:bottom w:val="single" w:sz="4" w:space="0" w:color="auto"/>
            </w:tcBorders>
          </w:tcPr>
          <w:p w14:paraId="396A4E53" w14:textId="77777777" w:rsidR="004C56A7" w:rsidRDefault="004C56A7" w:rsidP="00125EA9">
            <w:pPr>
              <w:keepNext/>
              <w:rPr>
                <w:sz w:val="16"/>
                <w:szCs w:val="16"/>
              </w:rPr>
            </w:pPr>
            <w:r>
              <w:rPr>
                <w:sz w:val="16"/>
                <w:szCs w:val="16"/>
              </w:rPr>
              <w:t>Witness</w:t>
            </w:r>
          </w:p>
          <w:p w14:paraId="3E4B974D" w14:textId="77777777" w:rsidR="004C56A7" w:rsidRDefault="004C56A7" w:rsidP="00125EA9">
            <w:pPr>
              <w:keepNext/>
            </w:pPr>
          </w:p>
        </w:tc>
        <w:tc>
          <w:tcPr>
            <w:tcW w:w="709" w:type="dxa"/>
          </w:tcPr>
          <w:p w14:paraId="74F833F2" w14:textId="77777777" w:rsidR="004C56A7" w:rsidRDefault="004C56A7" w:rsidP="00125EA9">
            <w:pPr>
              <w:keepNext/>
            </w:pPr>
          </w:p>
        </w:tc>
      </w:tr>
      <w:tr w:rsidR="004C56A7" w14:paraId="10D88CC5" w14:textId="77777777" w:rsidTr="00125EA9">
        <w:tc>
          <w:tcPr>
            <w:tcW w:w="3969" w:type="dxa"/>
            <w:tcBorders>
              <w:top w:val="single" w:sz="4" w:space="0" w:color="auto"/>
              <w:bottom w:val="single" w:sz="4" w:space="0" w:color="auto"/>
            </w:tcBorders>
          </w:tcPr>
          <w:p w14:paraId="6A6B741D" w14:textId="77777777" w:rsidR="004C56A7" w:rsidRDefault="004C56A7" w:rsidP="00125EA9">
            <w:pPr>
              <w:keepNext/>
              <w:rPr>
                <w:sz w:val="16"/>
                <w:szCs w:val="16"/>
              </w:rPr>
            </w:pPr>
            <w:bookmarkStart w:id="3622" w:name="_DTBK3238"/>
            <w:bookmarkStart w:id="3623" w:name="_DTBK3239" w:colFirst="2" w:colLast="2"/>
            <w:r>
              <w:rPr>
                <w:sz w:val="16"/>
                <w:szCs w:val="16"/>
              </w:rPr>
              <w:t>Name of authorised officer (print)</w:t>
            </w:r>
          </w:p>
          <w:bookmarkEnd w:id="3622"/>
          <w:p w14:paraId="37526835" w14:textId="77777777" w:rsidR="004C56A7" w:rsidRDefault="004C56A7" w:rsidP="00125EA9">
            <w:pPr>
              <w:keepNext/>
              <w:rPr>
                <w:sz w:val="16"/>
                <w:szCs w:val="16"/>
              </w:rPr>
            </w:pPr>
          </w:p>
        </w:tc>
        <w:tc>
          <w:tcPr>
            <w:tcW w:w="709" w:type="dxa"/>
          </w:tcPr>
          <w:p w14:paraId="6F7493C4" w14:textId="77777777" w:rsidR="004C56A7" w:rsidRDefault="004C56A7" w:rsidP="00125EA9">
            <w:pPr>
              <w:keepNext/>
            </w:pPr>
          </w:p>
        </w:tc>
        <w:tc>
          <w:tcPr>
            <w:tcW w:w="3969" w:type="dxa"/>
            <w:tcBorders>
              <w:top w:val="single" w:sz="4" w:space="0" w:color="auto"/>
            </w:tcBorders>
          </w:tcPr>
          <w:p w14:paraId="6655B03A" w14:textId="77777777" w:rsidR="004C56A7" w:rsidRDefault="004C56A7" w:rsidP="00125EA9">
            <w:pPr>
              <w:keepNext/>
              <w:rPr>
                <w:sz w:val="16"/>
                <w:szCs w:val="16"/>
              </w:rPr>
            </w:pPr>
            <w:r>
              <w:rPr>
                <w:sz w:val="16"/>
                <w:szCs w:val="16"/>
              </w:rPr>
              <w:t>Name of witness (print)</w:t>
            </w:r>
          </w:p>
        </w:tc>
        <w:tc>
          <w:tcPr>
            <w:tcW w:w="709" w:type="dxa"/>
          </w:tcPr>
          <w:p w14:paraId="00567BD0" w14:textId="77777777" w:rsidR="004C56A7" w:rsidRDefault="004C56A7" w:rsidP="00125EA9">
            <w:pPr>
              <w:keepNext/>
            </w:pPr>
          </w:p>
        </w:tc>
      </w:tr>
      <w:tr w:rsidR="004C56A7" w14:paraId="38230835" w14:textId="77777777" w:rsidTr="00125EA9">
        <w:tc>
          <w:tcPr>
            <w:tcW w:w="3969" w:type="dxa"/>
            <w:tcBorders>
              <w:top w:val="single" w:sz="4" w:space="0" w:color="auto"/>
            </w:tcBorders>
          </w:tcPr>
          <w:p w14:paraId="5E9D0981" w14:textId="77777777" w:rsidR="004C56A7" w:rsidRDefault="004C56A7" w:rsidP="00125EA9">
            <w:pPr>
              <w:keepNext/>
              <w:rPr>
                <w:sz w:val="16"/>
                <w:szCs w:val="16"/>
              </w:rPr>
            </w:pPr>
            <w:bookmarkStart w:id="3624" w:name="_DTBK3240" w:colFirst="0" w:colLast="0"/>
            <w:bookmarkEnd w:id="3623"/>
            <w:r>
              <w:rPr>
                <w:sz w:val="16"/>
                <w:szCs w:val="16"/>
              </w:rPr>
              <w:t>Date</w:t>
            </w:r>
          </w:p>
        </w:tc>
        <w:tc>
          <w:tcPr>
            <w:tcW w:w="709" w:type="dxa"/>
          </w:tcPr>
          <w:p w14:paraId="49827AF4" w14:textId="77777777" w:rsidR="004C56A7" w:rsidRDefault="004C56A7" w:rsidP="00125EA9">
            <w:pPr>
              <w:keepNext/>
            </w:pPr>
          </w:p>
        </w:tc>
        <w:tc>
          <w:tcPr>
            <w:tcW w:w="3969" w:type="dxa"/>
          </w:tcPr>
          <w:p w14:paraId="2DB3AD92" w14:textId="77777777" w:rsidR="004C56A7" w:rsidRDefault="004C56A7" w:rsidP="00125EA9">
            <w:pPr>
              <w:keepNext/>
              <w:rPr>
                <w:sz w:val="16"/>
                <w:szCs w:val="16"/>
              </w:rPr>
            </w:pPr>
          </w:p>
        </w:tc>
        <w:tc>
          <w:tcPr>
            <w:tcW w:w="709" w:type="dxa"/>
          </w:tcPr>
          <w:p w14:paraId="61168617" w14:textId="77777777" w:rsidR="004C56A7" w:rsidRDefault="004C56A7" w:rsidP="00125EA9">
            <w:pPr>
              <w:keepNext/>
            </w:pPr>
          </w:p>
        </w:tc>
      </w:tr>
      <w:bookmarkEnd w:id="3624"/>
    </w:tbl>
    <w:p w14:paraId="32FEA9A7" w14:textId="77777777" w:rsidR="004C56A7" w:rsidRDefault="004C56A7" w:rsidP="004C56A7"/>
    <w:p w14:paraId="6EBF41AF" w14:textId="77777777" w:rsidR="004C56A7" w:rsidRDefault="004C56A7" w:rsidP="004C56A7">
      <w:pPr>
        <w:spacing w:before="240"/>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Signatures"/>
      </w:tblPr>
      <w:tblGrid>
        <w:gridCol w:w="4503"/>
        <w:gridCol w:w="459"/>
        <w:gridCol w:w="4394"/>
      </w:tblGrid>
      <w:tr w:rsidR="004C56A7" w14:paraId="3CEEDE0E" w14:textId="77777777" w:rsidTr="000B6AD6">
        <w:trPr>
          <w:tblHeader/>
        </w:trPr>
        <w:tc>
          <w:tcPr>
            <w:tcW w:w="4503" w:type="dxa"/>
          </w:tcPr>
          <w:p w14:paraId="3A47C47F" w14:textId="77777777" w:rsidR="004C56A7" w:rsidRDefault="004C56A7" w:rsidP="007000B5">
            <w:pPr>
              <w:keepNext/>
              <w:spacing w:before="240" w:after="0" w:line="240" w:lineRule="auto"/>
            </w:pPr>
            <w:bookmarkStart w:id="3625" w:name="_DTBK2507" w:colFirst="0" w:colLast="0"/>
            <w:r>
              <w:rPr>
                <w:b/>
              </w:rPr>
              <w:t>Executed</w:t>
            </w:r>
            <w:r>
              <w:t xml:space="preserve"> by </w:t>
            </w:r>
            <w:r w:rsidR="007A2838">
              <w:rPr>
                <w:b/>
              </w:rPr>
              <w:t>[</w:t>
            </w:r>
            <w:r w:rsidR="007A2838" w:rsidRPr="00BA451A">
              <w:rPr>
                <w:b/>
                <w:i/>
                <w:highlight w:val="lightGray"/>
              </w:rPr>
              <w:t>insert entity name</w:t>
            </w:r>
            <w:r w:rsidR="007A2838">
              <w:rPr>
                <w:b/>
              </w:rPr>
              <w:t>]</w:t>
            </w:r>
            <w:r w:rsidR="005934BE" w:rsidRPr="000204A4">
              <w:rPr>
                <w:b/>
              </w:rPr>
              <w:t xml:space="preserve"> </w:t>
            </w:r>
            <w:r w:rsidR="00B93427">
              <w:rPr>
                <w:b/>
              </w:rPr>
              <w:br/>
            </w:r>
            <w:r w:rsidR="005934BE" w:rsidRPr="000204A4">
              <w:rPr>
                <w:b/>
              </w:rPr>
              <w:t>ACN</w:t>
            </w:r>
            <w:r w:rsidR="00D50EAC" w:rsidRPr="003F5812">
              <w:rPr>
                <w:b/>
              </w:rPr>
              <w:t xml:space="preserve"> </w:t>
            </w:r>
            <w:r w:rsidR="00BA451A">
              <w:rPr>
                <w:b/>
              </w:rPr>
              <w:t>[</w:t>
            </w:r>
            <w:r w:rsidR="00BA451A" w:rsidRPr="00BA451A">
              <w:rPr>
                <w:b/>
                <w:i/>
                <w:highlight w:val="lightGray"/>
              </w:rPr>
              <w:t>insert</w:t>
            </w:r>
            <w:r w:rsidR="00BA451A">
              <w:rPr>
                <w:b/>
              </w:rPr>
              <w:t>]</w:t>
            </w:r>
            <w:r w:rsidR="005934BE" w:rsidRPr="000204A4">
              <w:rPr>
                <w:b/>
              </w:rPr>
              <w:t xml:space="preserve"> </w:t>
            </w:r>
            <w:r w:rsidRPr="008A79C9">
              <w:t xml:space="preserve">in accordance with Section 127 of the </w:t>
            </w:r>
            <w:r w:rsidRPr="00BE6696">
              <w:rPr>
                <w:i/>
              </w:rPr>
              <w:t>Corporations Act 2001</w:t>
            </w:r>
            <w:r>
              <w:t xml:space="preserve"> (Cth): </w:t>
            </w:r>
          </w:p>
        </w:tc>
        <w:tc>
          <w:tcPr>
            <w:tcW w:w="459" w:type="dxa"/>
          </w:tcPr>
          <w:p w14:paraId="6E4A0198" w14:textId="77777777" w:rsidR="004C56A7" w:rsidRDefault="004C56A7" w:rsidP="00125EA9">
            <w:pPr>
              <w:keepNext/>
              <w:spacing w:after="0" w:line="240" w:lineRule="auto"/>
            </w:pPr>
          </w:p>
        </w:tc>
        <w:tc>
          <w:tcPr>
            <w:tcW w:w="4394" w:type="dxa"/>
          </w:tcPr>
          <w:p w14:paraId="282C0CAC" w14:textId="77777777" w:rsidR="004C56A7" w:rsidRDefault="004C56A7" w:rsidP="00125EA9">
            <w:pPr>
              <w:keepNext/>
              <w:spacing w:after="0" w:line="240" w:lineRule="auto"/>
            </w:pPr>
          </w:p>
        </w:tc>
      </w:tr>
      <w:bookmarkEnd w:id="3625"/>
      <w:tr w:rsidR="004C56A7" w14:paraId="0D01D264" w14:textId="77777777" w:rsidTr="00125EA9">
        <w:tc>
          <w:tcPr>
            <w:tcW w:w="4503" w:type="dxa"/>
          </w:tcPr>
          <w:p w14:paraId="32C98213" w14:textId="77777777" w:rsidR="004C56A7" w:rsidRDefault="004C56A7" w:rsidP="00125EA9">
            <w:pPr>
              <w:keepNext/>
              <w:spacing w:after="0" w:line="240" w:lineRule="auto"/>
            </w:pPr>
          </w:p>
        </w:tc>
        <w:tc>
          <w:tcPr>
            <w:tcW w:w="459" w:type="dxa"/>
          </w:tcPr>
          <w:p w14:paraId="778FD536" w14:textId="77777777" w:rsidR="004C56A7" w:rsidRDefault="004C56A7" w:rsidP="00125EA9">
            <w:pPr>
              <w:keepNext/>
              <w:spacing w:after="0" w:line="240" w:lineRule="auto"/>
            </w:pPr>
          </w:p>
        </w:tc>
        <w:tc>
          <w:tcPr>
            <w:tcW w:w="4394" w:type="dxa"/>
          </w:tcPr>
          <w:p w14:paraId="63F36F4D" w14:textId="77777777" w:rsidR="004C56A7" w:rsidRDefault="004C56A7" w:rsidP="00125EA9">
            <w:pPr>
              <w:keepNext/>
              <w:spacing w:after="0" w:line="240" w:lineRule="auto"/>
            </w:pPr>
          </w:p>
        </w:tc>
      </w:tr>
      <w:tr w:rsidR="004C56A7" w14:paraId="387DD64D" w14:textId="77777777" w:rsidTr="00125EA9">
        <w:trPr>
          <w:trHeight w:hRule="exact" w:val="482"/>
        </w:trPr>
        <w:tc>
          <w:tcPr>
            <w:tcW w:w="4503" w:type="dxa"/>
            <w:tcBorders>
              <w:left w:val="single" w:sz="4" w:space="0" w:color="808080" w:themeColor="background1" w:themeShade="80"/>
              <w:bottom w:val="single" w:sz="4" w:space="0" w:color="808080" w:themeColor="background1" w:themeShade="80"/>
            </w:tcBorders>
            <w:vAlign w:val="bottom"/>
          </w:tcPr>
          <w:p w14:paraId="19F0EBA5" w14:textId="77777777" w:rsidR="004C56A7" w:rsidRDefault="004C56A7" w:rsidP="00125EA9">
            <w:pPr>
              <w:keepNext/>
              <w:spacing w:after="0" w:line="240" w:lineRule="auto"/>
            </w:pPr>
          </w:p>
        </w:tc>
        <w:tc>
          <w:tcPr>
            <w:tcW w:w="459" w:type="dxa"/>
            <w:tcBorders>
              <w:right w:val="single" w:sz="4" w:space="0" w:color="808080" w:themeColor="background1" w:themeShade="80"/>
            </w:tcBorders>
            <w:vAlign w:val="bottom"/>
          </w:tcPr>
          <w:p w14:paraId="4A8CDDF3" w14:textId="77777777" w:rsidR="004C56A7" w:rsidRDefault="004C56A7" w:rsidP="00125EA9">
            <w:pPr>
              <w:keepNext/>
              <w:spacing w:after="0" w:line="240" w:lineRule="auto"/>
            </w:pPr>
          </w:p>
        </w:tc>
        <w:tc>
          <w:tcPr>
            <w:tcW w:w="4394" w:type="dxa"/>
            <w:tcBorders>
              <w:left w:val="single" w:sz="4" w:space="0" w:color="808080" w:themeColor="background1" w:themeShade="80"/>
              <w:bottom w:val="single" w:sz="4" w:space="0" w:color="808080" w:themeColor="background1" w:themeShade="80"/>
            </w:tcBorders>
            <w:vAlign w:val="bottom"/>
          </w:tcPr>
          <w:p w14:paraId="192B9849" w14:textId="77777777" w:rsidR="004C56A7" w:rsidRDefault="004C56A7" w:rsidP="00125EA9">
            <w:pPr>
              <w:keepNext/>
              <w:spacing w:after="0" w:line="240" w:lineRule="auto"/>
            </w:pPr>
          </w:p>
        </w:tc>
      </w:tr>
      <w:tr w:rsidR="004C56A7" w14:paraId="5F660730" w14:textId="77777777" w:rsidTr="00125EA9">
        <w:trPr>
          <w:trHeight w:val="567"/>
        </w:trPr>
        <w:tc>
          <w:tcPr>
            <w:tcW w:w="4503" w:type="dxa"/>
            <w:tcBorders>
              <w:top w:val="single" w:sz="4" w:space="0" w:color="808080" w:themeColor="background1" w:themeShade="80"/>
            </w:tcBorders>
          </w:tcPr>
          <w:p w14:paraId="4E932123" w14:textId="77777777" w:rsidR="004C56A7" w:rsidRDefault="004C56A7" w:rsidP="00125EA9">
            <w:pPr>
              <w:keepNext/>
              <w:spacing w:before="60" w:after="0" w:line="240" w:lineRule="auto"/>
              <w:rPr>
                <w:sz w:val="16"/>
                <w:szCs w:val="16"/>
              </w:rPr>
            </w:pPr>
            <w:bookmarkStart w:id="3626" w:name="_DTBK2508" w:colFirst="2" w:colLast="2"/>
            <w:r>
              <w:rPr>
                <w:sz w:val="16"/>
                <w:szCs w:val="16"/>
              </w:rPr>
              <w:t>Signature of director</w:t>
            </w:r>
          </w:p>
        </w:tc>
        <w:tc>
          <w:tcPr>
            <w:tcW w:w="459" w:type="dxa"/>
          </w:tcPr>
          <w:p w14:paraId="7D6B1B65" w14:textId="77777777" w:rsidR="004C56A7" w:rsidRDefault="004C56A7" w:rsidP="00125EA9">
            <w:pPr>
              <w:keepNext/>
              <w:spacing w:before="60" w:after="0" w:line="240" w:lineRule="auto"/>
              <w:rPr>
                <w:sz w:val="16"/>
                <w:szCs w:val="16"/>
              </w:rPr>
            </w:pPr>
          </w:p>
        </w:tc>
        <w:tc>
          <w:tcPr>
            <w:tcW w:w="4394" w:type="dxa"/>
            <w:tcBorders>
              <w:top w:val="single" w:sz="4" w:space="0" w:color="808080" w:themeColor="background1" w:themeShade="80"/>
            </w:tcBorders>
          </w:tcPr>
          <w:p w14:paraId="1106F02C" w14:textId="77777777" w:rsidR="004C56A7" w:rsidRPr="008A79C9" w:rsidRDefault="004C56A7" w:rsidP="00125EA9">
            <w:pPr>
              <w:keepNext/>
              <w:spacing w:before="60" w:after="0" w:line="240" w:lineRule="auto"/>
              <w:rPr>
                <w:sz w:val="16"/>
                <w:szCs w:val="16"/>
              </w:rPr>
            </w:pPr>
            <w:r w:rsidRPr="008A79C9">
              <w:rPr>
                <w:sz w:val="16"/>
                <w:szCs w:val="16"/>
              </w:rPr>
              <w:t>Signature of director/company secretary</w:t>
            </w:r>
          </w:p>
          <w:p w14:paraId="523892D6" w14:textId="77777777" w:rsidR="004C56A7" w:rsidRDefault="004C56A7" w:rsidP="00125EA9">
            <w:pPr>
              <w:keepNext/>
              <w:spacing w:before="60" w:after="0" w:line="240" w:lineRule="auto"/>
              <w:rPr>
                <w:sz w:val="16"/>
                <w:szCs w:val="16"/>
              </w:rPr>
            </w:pPr>
            <w:r w:rsidRPr="008A79C9">
              <w:rPr>
                <w:sz w:val="16"/>
                <w:szCs w:val="16"/>
              </w:rPr>
              <w:t>(Please delete as applicable)</w:t>
            </w:r>
          </w:p>
        </w:tc>
      </w:tr>
      <w:bookmarkEnd w:id="3626"/>
      <w:tr w:rsidR="004C56A7" w14:paraId="1326740F" w14:textId="77777777" w:rsidTr="00125EA9">
        <w:tc>
          <w:tcPr>
            <w:tcW w:w="4503" w:type="dxa"/>
          </w:tcPr>
          <w:p w14:paraId="682EA868" w14:textId="77777777" w:rsidR="004C56A7" w:rsidRDefault="004C56A7" w:rsidP="00125EA9">
            <w:pPr>
              <w:keepNext/>
              <w:spacing w:after="0" w:line="240" w:lineRule="auto"/>
            </w:pPr>
          </w:p>
        </w:tc>
        <w:tc>
          <w:tcPr>
            <w:tcW w:w="459" w:type="dxa"/>
          </w:tcPr>
          <w:p w14:paraId="60FF942B" w14:textId="77777777" w:rsidR="004C56A7" w:rsidRDefault="004C56A7" w:rsidP="00125EA9">
            <w:pPr>
              <w:keepNext/>
              <w:spacing w:after="0" w:line="240" w:lineRule="auto"/>
            </w:pPr>
          </w:p>
        </w:tc>
        <w:tc>
          <w:tcPr>
            <w:tcW w:w="4394" w:type="dxa"/>
          </w:tcPr>
          <w:p w14:paraId="47E40F29" w14:textId="77777777" w:rsidR="004C56A7" w:rsidRDefault="004C56A7" w:rsidP="00125EA9">
            <w:pPr>
              <w:keepNext/>
              <w:spacing w:after="0" w:line="240" w:lineRule="auto"/>
            </w:pPr>
          </w:p>
        </w:tc>
      </w:tr>
      <w:tr w:rsidR="004C56A7" w14:paraId="3D73E19F" w14:textId="77777777" w:rsidTr="00125EA9">
        <w:trPr>
          <w:trHeight w:hRule="exact" w:val="482"/>
        </w:trPr>
        <w:tc>
          <w:tcPr>
            <w:tcW w:w="4503" w:type="dxa"/>
            <w:tcBorders>
              <w:left w:val="single" w:sz="4" w:space="0" w:color="808080" w:themeColor="background1" w:themeShade="80"/>
              <w:bottom w:val="single" w:sz="4" w:space="0" w:color="808080" w:themeColor="background1" w:themeShade="80"/>
            </w:tcBorders>
            <w:vAlign w:val="bottom"/>
          </w:tcPr>
          <w:p w14:paraId="453F26F6" w14:textId="77777777" w:rsidR="004C56A7" w:rsidRDefault="004C56A7" w:rsidP="00125EA9">
            <w:pPr>
              <w:keepNext/>
              <w:spacing w:after="0" w:line="240" w:lineRule="auto"/>
            </w:pPr>
          </w:p>
        </w:tc>
        <w:tc>
          <w:tcPr>
            <w:tcW w:w="459" w:type="dxa"/>
            <w:tcBorders>
              <w:right w:val="single" w:sz="4" w:space="0" w:color="808080" w:themeColor="background1" w:themeShade="80"/>
            </w:tcBorders>
            <w:vAlign w:val="bottom"/>
          </w:tcPr>
          <w:p w14:paraId="22C67819" w14:textId="77777777" w:rsidR="004C56A7" w:rsidRDefault="004C56A7" w:rsidP="00125EA9">
            <w:pPr>
              <w:keepNext/>
              <w:spacing w:after="0" w:line="240" w:lineRule="auto"/>
            </w:pPr>
          </w:p>
        </w:tc>
        <w:tc>
          <w:tcPr>
            <w:tcW w:w="4394" w:type="dxa"/>
            <w:tcBorders>
              <w:left w:val="single" w:sz="4" w:space="0" w:color="808080" w:themeColor="background1" w:themeShade="80"/>
              <w:bottom w:val="single" w:sz="4" w:space="0" w:color="808080" w:themeColor="background1" w:themeShade="80"/>
            </w:tcBorders>
            <w:vAlign w:val="bottom"/>
          </w:tcPr>
          <w:p w14:paraId="32FA0A8F" w14:textId="77777777" w:rsidR="004C56A7" w:rsidRDefault="004C56A7" w:rsidP="00125EA9">
            <w:pPr>
              <w:keepNext/>
              <w:spacing w:after="0" w:line="240" w:lineRule="auto"/>
            </w:pPr>
          </w:p>
        </w:tc>
      </w:tr>
      <w:tr w:rsidR="004C56A7" w14:paraId="3F1D4036" w14:textId="77777777" w:rsidTr="00125EA9">
        <w:trPr>
          <w:trHeight w:val="567"/>
        </w:trPr>
        <w:tc>
          <w:tcPr>
            <w:tcW w:w="4503" w:type="dxa"/>
            <w:tcBorders>
              <w:top w:val="single" w:sz="4" w:space="0" w:color="808080" w:themeColor="background1" w:themeShade="80"/>
            </w:tcBorders>
          </w:tcPr>
          <w:p w14:paraId="21A36A27" w14:textId="77777777" w:rsidR="004C56A7" w:rsidRDefault="004C56A7" w:rsidP="00125EA9">
            <w:pPr>
              <w:keepNext/>
              <w:spacing w:before="60" w:after="0" w:line="240" w:lineRule="auto"/>
              <w:rPr>
                <w:sz w:val="16"/>
                <w:szCs w:val="16"/>
              </w:rPr>
            </w:pPr>
            <w:bookmarkStart w:id="3627" w:name="_DTBK2509" w:colFirst="2" w:colLast="2"/>
            <w:bookmarkStart w:id="3628" w:name="_DTBK3241" w:colFirst="0" w:colLast="0"/>
            <w:r>
              <w:rPr>
                <w:sz w:val="16"/>
                <w:szCs w:val="16"/>
              </w:rPr>
              <w:t>Name of director (print)</w:t>
            </w:r>
          </w:p>
        </w:tc>
        <w:tc>
          <w:tcPr>
            <w:tcW w:w="459" w:type="dxa"/>
          </w:tcPr>
          <w:p w14:paraId="152C2865" w14:textId="77777777" w:rsidR="004C56A7" w:rsidRDefault="004C56A7" w:rsidP="00125EA9">
            <w:pPr>
              <w:keepNext/>
              <w:spacing w:before="60" w:after="0" w:line="240" w:lineRule="auto"/>
              <w:rPr>
                <w:sz w:val="16"/>
                <w:szCs w:val="16"/>
              </w:rPr>
            </w:pPr>
          </w:p>
        </w:tc>
        <w:tc>
          <w:tcPr>
            <w:tcW w:w="4394" w:type="dxa"/>
            <w:tcBorders>
              <w:top w:val="single" w:sz="4" w:space="0" w:color="808080" w:themeColor="background1" w:themeShade="80"/>
            </w:tcBorders>
          </w:tcPr>
          <w:p w14:paraId="5A167671" w14:textId="77777777" w:rsidR="004C56A7" w:rsidRPr="008A79C9" w:rsidRDefault="004C56A7" w:rsidP="00125EA9">
            <w:pPr>
              <w:keepNext/>
              <w:spacing w:before="60" w:after="0" w:line="240" w:lineRule="auto"/>
              <w:rPr>
                <w:sz w:val="16"/>
                <w:szCs w:val="16"/>
              </w:rPr>
            </w:pPr>
            <w:bookmarkStart w:id="3629" w:name="_DTBK3242"/>
            <w:r>
              <w:rPr>
                <w:sz w:val="16"/>
                <w:szCs w:val="16"/>
              </w:rPr>
              <w:t>Nam</w:t>
            </w:r>
            <w:r w:rsidRPr="008A79C9">
              <w:rPr>
                <w:sz w:val="16"/>
                <w:szCs w:val="16"/>
              </w:rPr>
              <w:t>e of director/company secretary</w:t>
            </w:r>
          </w:p>
          <w:bookmarkEnd w:id="3629"/>
          <w:p w14:paraId="2ACABF65" w14:textId="77777777" w:rsidR="004C56A7" w:rsidRDefault="004C56A7" w:rsidP="00125EA9">
            <w:pPr>
              <w:keepNext/>
              <w:spacing w:before="60" w:after="0" w:line="240" w:lineRule="auto"/>
              <w:rPr>
                <w:sz w:val="16"/>
                <w:szCs w:val="16"/>
              </w:rPr>
            </w:pPr>
            <w:r w:rsidRPr="008A79C9">
              <w:rPr>
                <w:sz w:val="16"/>
                <w:szCs w:val="16"/>
              </w:rPr>
              <w:t>(P</w:t>
            </w:r>
            <w:r>
              <w:rPr>
                <w:sz w:val="16"/>
                <w:szCs w:val="16"/>
              </w:rPr>
              <w:t>rint</w:t>
            </w:r>
            <w:r w:rsidRPr="008A79C9">
              <w:rPr>
                <w:sz w:val="16"/>
                <w:szCs w:val="16"/>
              </w:rPr>
              <w:t>)</w:t>
            </w:r>
          </w:p>
        </w:tc>
      </w:tr>
      <w:bookmarkEnd w:id="3627"/>
      <w:bookmarkEnd w:id="3628"/>
      <w:tr w:rsidR="004C56A7" w14:paraId="1B1F5CA4" w14:textId="77777777" w:rsidTr="00125EA9">
        <w:trPr>
          <w:trHeight w:hRule="exact" w:val="482"/>
        </w:trPr>
        <w:tc>
          <w:tcPr>
            <w:tcW w:w="4503" w:type="dxa"/>
            <w:tcBorders>
              <w:left w:val="single" w:sz="4" w:space="0" w:color="808080" w:themeColor="background1" w:themeShade="80"/>
              <w:bottom w:val="single" w:sz="4" w:space="0" w:color="808080" w:themeColor="background1" w:themeShade="80"/>
            </w:tcBorders>
            <w:vAlign w:val="bottom"/>
          </w:tcPr>
          <w:p w14:paraId="60352C22" w14:textId="77777777" w:rsidR="004C56A7" w:rsidRDefault="004C56A7" w:rsidP="00125EA9">
            <w:pPr>
              <w:keepNext/>
              <w:spacing w:after="0" w:line="240" w:lineRule="auto"/>
            </w:pPr>
          </w:p>
        </w:tc>
        <w:tc>
          <w:tcPr>
            <w:tcW w:w="459" w:type="dxa"/>
            <w:vAlign w:val="bottom"/>
          </w:tcPr>
          <w:p w14:paraId="72EB105B" w14:textId="77777777" w:rsidR="004C56A7" w:rsidRDefault="004C56A7" w:rsidP="00125EA9">
            <w:pPr>
              <w:keepNext/>
              <w:spacing w:after="0" w:line="240" w:lineRule="auto"/>
            </w:pPr>
          </w:p>
        </w:tc>
        <w:tc>
          <w:tcPr>
            <w:tcW w:w="4394" w:type="dxa"/>
            <w:vAlign w:val="bottom"/>
          </w:tcPr>
          <w:p w14:paraId="3EDF6480" w14:textId="77777777" w:rsidR="004C56A7" w:rsidRDefault="004C56A7" w:rsidP="00125EA9">
            <w:pPr>
              <w:keepNext/>
              <w:spacing w:after="0" w:line="240" w:lineRule="auto"/>
            </w:pPr>
          </w:p>
        </w:tc>
      </w:tr>
      <w:tr w:rsidR="004C56A7" w14:paraId="5BF91033" w14:textId="77777777" w:rsidTr="00125EA9">
        <w:tc>
          <w:tcPr>
            <w:tcW w:w="4503" w:type="dxa"/>
            <w:tcBorders>
              <w:top w:val="single" w:sz="4" w:space="0" w:color="808080" w:themeColor="background1" w:themeShade="80"/>
            </w:tcBorders>
          </w:tcPr>
          <w:p w14:paraId="1D31C6C3" w14:textId="77777777" w:rsidR="004C56A7" w:rsidRDefault="004C56A7" w:rsidP="00125EA9">
            <w:pPr>
              <w:keepNext/>
              <w:spacing w:before="60" w:after="0" w:line="240" w:lineRule="auto"/>
              <w:rPr>
                <w:sz w:val="16"/>
                <w:szCs w:val="16"/>
              </w:rPr>
            </w:pPr>
            <w:bookmarkStart w:id="3630" w:name="_DTBK3243" w:colFirst="0" w:colLast="0"/>
            <w:r>
              <w:rPr>
                <w:sz w:val="16"/>
                <w:szCs w:val="16"/>
              </w:rPr>
              <w:t>Date</w:t>
            </w:r>
          </w:p>
        </w:tc>
        <w:tc>
          <w:tcPr>
            <w:tcW w:w="459" w:type="dxa"/>
          </w:tcPr>
          <w:p w14:paraId="19A2EFBF" w14:textId="77777777" w:rsidR="004C56A7" w:rsidRDefault="004C56A7" w:rsidP="00125EA9">
            <w:pPr>
              <w:keepNext/>
              <w:spacing w:before="60" w:after="0" w:line="240" w:lineRule="auto"/>
              <w:rPr>
                <w:sz w:val="16"/>
                <w:szCs w:val="16"/>
              </w:rPr>
            </w:pPr>
          </w:p>
        </w:tc>
        <w:tc>
          <w:tcPr>
            <w:tcW w:w="4394" w:type="dxa"/>
          </w:tcPr>
          <w:p w14:paraId="1AD4421D" w14:textId="77777777" w:rsidR="004C56A7" w:rsidRDefault="004C56A7" w:rsidP="00125EA9">
            <w:pPr>
              <w:keepNext/>
              <w:spacing w:before="60" w:after="0" w:line="240" w:lineRule="auto"/>
              <w:rPr>
                <w:sz w:val="16"/>
                <w:szCs w:val="16"/>
              </w:rPr>
            </w:pPr>
          </w:p>
        </w:tc>
      </w:tr>
      <w:bookmarkEnd w:id="3630"/>
    </w:tbl>
    <w:p w14:paraId="7CEF612C" w14:textId="77777777" w:rsidR="004C56A7" w:rsidRDefault="004C56A7" w:rsidP="00D718ED">
      <w:pPr>
        <w:spacing w:before="240"/>
      </w:pPr>
    </w:p>
    <w:sectPr w:rsidR="004C56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6B8CF" w14:textId="77777777" w:rsidR="009800B0" w:rsidRDefault="009800B0" w:rsidP="00B04ED8">
      <w:pPr>
        <w:spacing w:after="0" w:line="240" w:lineRule="auto"/>
      </w:pPr>
      <w:r>
        <w:separator/>
      </w:r>
    </w:p>
  </w:endnote>
  <w:endnote w:type="continuationSeparator" w:id="0">
    <w:p w14:paraId="251CBBF6" w14:textId="77777777" w:rsidR="009800B0" w:rsidRDefault="009800B0" w:rsidP="00B04ED8">
      <w:pPr>
        <w:spacing w:after="0" w:line="240" w:lineRule="auto"/>
      </w:pPr>
      <w:r>
        <w:continuationSeparator/>
      </w:r>
    </w:p>
  </w:endnote>
  <w:endnote w:type="continuationNotice" w:id="1">
    <w:p w14:paraId="3690EE9D" w14:textId="77777777" w:rsidR="009800B0" w:rsidRDefault="009800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Angsana New">
    <w:altName w:val="Leelawadee UI"/>
    <w:panose1 w:val="02020603050405020304"/>
    <w:charset w:val="DE"/>
    <w:family w:val="roman"/>
    <w:pitch w:val="variable"/>
    <w:sig w:usb0="00000000" w:usb1="00000000" w:usb2="00000000" w:usb3="00000000" w:csb0="00010001"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3C4D1" w14:textId="77777777" w:rsidR="00EA390C" w:rsidRDefault="00EA390C">
    <w:pPr>
      <w:pStyle w:val="Footer"/>
    </w:pPr>
  </w:p>
  <w:p w14:paraId="06E23D27" w14:textId="77777777" w:rsidR="00EA390C" w:rsidRDefault="00EA390C">
    <w:pPr>
      <w:pStyle w:val="Footer"/>
    </w:pPr>
  </w:p>
  <w:p w14:paraId="3050BB20" w14:textId="77777777" w:rsidR="00EA390C" w:rsidRDefault="00EA390C">
    <w:pPr>
      <w:pStyle w:val="Footer"/>
    </w:pPr>
  </w:p>
  <w:p w14:paraId="2427946E" w14:textId="77777777" w:rsidR="00EA390C" w:rsidRDefault="00EA390C">
    <w:pPr>
      <w:pStyle w:val="Footer"/>
    </w:pPr>
  </w:p>
  <w:p w14:paraId="1D75FAF8" w14:textId="77777777" w:rsidR="00EA390C" w:rsidRPr="00A67C41" w:rsidRDefault="00EA390C">
    <w:pPr>
      <w:pStyle w:val="Footer"/>
    </w:pPr>
  </w:p>
  <w:p w14:paraId="5229C45C" w14:textId="77777777" w:rsidR="00EA390C" w:rsidRPr="00A67C41" w:rsidRDefault="00EA390C">
    <w:pPr>
      <w:pStyle w:val="Footer"/>
    </w:pPr>
  </w:p>
  <w:p w14:paraId="275EF1D3" w14:textId="77777777" w:rsidR="00EA390C" w:rsidRDefault="00EA390C">
    <w:pPr>
      <w:pStyle w:val="Footer"/>
      <w:rPr>
        <w:color w:val="191919"/>
        <w:sz w:val="13"/>
      </w:rPr>
    </w:pPr>
  </w:p>
  <w:p w14:paraId="006FF922" w14:textId="77777777" w:rsidR="00EA390C" w:rsidRDefault="00EA390C">
    <w:pPr>
      <w:pStyle w:val="Footer"/>
      <w:rPr>
        <w:color w:val="191919"/>
        <w:sz w:val="13"/>
      </w:rPr>
    </w:pPr>
  </w:p>
  <w:p w14:paraId="62B539C8" w14:textId="77777777" w:rsidR="00EA390C" w:rsidRPr="00A67C41" w:rsidRDefault="00EA390C">
    <w:pPr>
      <w:pStyle w:val="Footer"/>
      <w:rPr>
        <w:color w:val="191919"/>
        <w:sz w:val="13"/>
      </w:rPr>
    </w:pPr>
  </w:p>
  <w:p w14:paraId="5D76A2D8" w14:textId="75FE26CC" w:rsidR="00EA390C" w:rsidRDefault="00EA390C">
    <w:pPr>
      <w:pStyle w:val="Footer"/>
    </w:pPr>
    <w:r>
      <w:rPr>
        <w:color w:val="191919"/>
        <w:sz w:val="13"/>
      </w:rPr>
      <w:fldChar w:fldCharType="begin"/>
    </w:r>
    <w:r>
      <w:rPr>
        <w:color w:val="191919"/>
        <w:sz w:val="13"/>
      </w:rPr>
      <w:instrText xml:space="preserve"> DOCPROPERTY DocumentID \* MERGEFORMAT </w:instrText>
    </w:r>
    <w:r>
      <w:rPr>
        <w:color w:val="191919"/>
        <w:sz w:val="13"/>
      </w:rPr>
      <w:fldChar w:fldCharType="separate"/>
    </w:r>
    <w:r w:rsidR="007E5C1F">
      <w:rPr>
        <w:color w:val="191919"/>
        <w:sz w:val="13"/>
      </w:rPr>
      <w:t>ME_166507523_1</w:t>
    </w:r>
    <w:r>
      <w:rPr>
        <w:color w:val="191919"/>
        <w:sz w:val="13"/>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B78E6" w14:textId="77777777" w:rsidR="00EA390C" w:rsidRDefault="00EA390C">
    <w:pPr>
      <w:pStyle w:val="Footer"/>
    </w:pPr>
  </w:p>
  <w:p w14:paraId="00E9BC5E" w14:textId="77777777" w:rsidR="00EA390C" w:rsidRDefault="00EA390C">
    <w:pPr>
      <w:pStyle w:val="Footer"/>
    </w:pPr>
  </w:p>
  <w:p w14:paraId="21EC0717" w14:textId="77777777" w:rsidR="00EA390C" w:rsidRDefault="00EA390C">
    <w:pPr>
      <w:pStyle w:val="Footer"/>
    </w:pPr>
  </w:p>
  <w:p w14:paraId="76D8C5E2" w14:textId="77777777" w:rsidR="00EA390C" w:rsidRDefault="00EA390C">
    <w:pPr>
      <w:pStyle w:val="Footer"/>
    </w:pPr>
  </w:p>
  <w:p w14:paraId="752C7435" w14:textId="77777777" w:rsidR="00EA390C" w:rsidRPr="00A67C41" w:rsidRDefault="00EA390C">
    <w:pPr>
      <w:pStyle w:val="Footer"/>
    </w:pPr>
  </w:p>
  <w:p w14:paraId="45731CA6" w14:textId="77777777" w:rsidR="00EA390C" w:rsidRPr="00A67C41" w:rsidRDefault="00EA390C">
    <w:pPr>
      <w:pStyle w:val="Footer"/>
    </w:pPr>
  </w:p>
  <w:p w14:paraId="6C1EEED5" w14:textId="77777777" w:rsidR="00EA390C" w:rsidRDefault="00EA390C">
    <w:pPr>
      <w:pStyle w:val="Footer"/>
      <w:rPr>
        <w:color w:val="191919"/>
        <w:sz w:val="13"/>
      </w:rPr>
    </w:pPr>
  </w:p>
  <w:p w14:paraId="79BD5C1C" w14:textId="77777777" w:rsidR="00EA390C" w:rsidRDefault="00EA390C">
    <w:pPr>
      <w:pStyle w:val="Footer"/>
      <w:rPr>
        <w:color w:val="191919"/>
        <w:sz w:val="13"/>
      </w:rPr>
    </w:pPr>
  </w:p>
  <w:p w14:paraId="70838C64" w14:textId="77777777" w:rsidR="00EA390C" w:rsidRPr="00A67C41" w:rsidRDefault="00EA390C">
    <w:pPr>
      <w:pStyle w:val="Footer"/>
      <w:rPr>
        <w:color w:val="191919"/>
        <w:sz w:val="13"/>
      </w:rPr>
    </w:pPr>
  </w:p>
  <w:p w14:paraId="01ADB9AA" w14:textId="135221E1" w:rsidR="00EA390C" w:rsidRDefault="00EA390C">
    <w:pPr>
      <w:pStyle w:val="Footer"/>
    </w:pPr>
    <w:r>
      <w:rPr>
        <w:color w:val="191919"/>
        <w:sz w:val="13"/>
      </w:rPr>
      <w:fldChar w:fldCharType="begin"/>
    </w:r>
    <w:r>
      <w:rPr>
        <w:color w:val="191919"/>
        <w:sz w:val="13"/>
      </w:rPr>
      <w:instrText xml:space="preserve"> DOCPROPERTY DocumentID \* MERGEFORMAT </w:instrText>
    </w:r>
    <w:r>
      <w:rPr>
        <w:color w:val="191919"/>
        <w:sz w:val="13"/>
      </w:rPr>
      <w:fldChar w:fldCharType="separate"/>
    </w:r>
    <w:r w:rsidR="007E5C1F">
      <w:rPr>
        <w:color w:val="191919"/>
        <w:sz w:val="13"/>
      </w:rPr>
      <w:t>ME_166507523_1</w:t>
    </w:r>
    <w:r>
      <w:rPr>
        <w:color w:val="191919"/>
        <w:sz w:val="13"/>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6372168"/>
      <w:docPartObj>
        <w:docPartGallery w:val="Page Numbers (Bottom of Page)"/>
        <w:docPartUnique/>
      </w:docPartObj>
    </w:sdtPr>
    <w:sdtEndPr>
      <w:rPr>
        <w:noProof/>
      </w:rPr>
    </w:sdtEndPr>
    <w:sdtContent>
      <w:p w14:paraId="36F19CE9" w14:textId="0AC3BECA" w:rsidR="00EA390C" w:rsidRDefault="00EA390C">
        <w:pPr>
          <w:pStyle w:val="Footer"/>
          <w:jc w:val="right"/>
        </w:pPr>
        <w:r>
          <w:fldChar w:fldCharType="begin"/>
        </w:r>
        <w:r>
          <w:instrText xml:space="preserve"> PAGE   \* MERGEFORMAT </w:instrText>
        </w:r>
        <w:r>
          <w:fldChar w:fldCharType="separate"/>
        </w:r>
        <w:r w:rsidR="007E5C1F">
          <w:rPr>
            <w:noProof/>
          </w:rPr>
          <w:t>49</w:t>
        </w:r>
        <w:r>
          <w:rPr>
            <w:noProof/>
          </w:rPr>
          <w:fldChar w:fldCharType="end"/>
        </w:r>
      </w:p>
    </w:sdtContent>
  </w:sdt>
  <w:p w14:paraId="6E1D5728" w14:textId="3F4B5494" w:rsidR="00EA390C" w:rsidRPr="00917746" w:rsidRDefault="00EA39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D7412" w14:textId="4E225B54" w:rsidR="00EA390C" w:rsidRDefault="00EA390C">
    <w:pPr>
      <w:pStyle w:val="Footer"/>
    </w:pPr>
    <w:r>
      <w:rPr>
        <w:color w:val="191919"/>
        <w:sz w:val="13"/>
      </w:rPr>
      <w:fldChar w:fldCharType="begin"/>
    </w:r>
    <w:r>
      <w:rPr>
        <w:color w:val="191919"/>
        <w:sz w:val="13"/>
      </w:rPr>
      <w:instrText xml:space="preserve"> DOCPROPERTY DocumentID \* MERGEFORMAT </w:instrText>
    </w:r>
    <w:r>
      <w:rPr>
        <w:color w:val="191919"/>
        <w:sz w:val="13"/>
      </w:rPr>
      <w:fldChar w:fldCharType="separate"/>
    </w:r>
    <w:r w:rsidR="007E5C1F">
      <w:rPr>
        <w:color w:val="191919"/>
        <w:sz w:val="13"/>
      </w:rPr>
      <w:t>ME_166507523_1</w:t>
    </w:r>
    <w:r>
      <w:rPr>
        <w:color w:val="191919"/>
        <w:sz w:val="13"/>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98717" w14:textId="23371D29" w:rsidR="00EA390C" w:rsidRDefault="00EA390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CDFE4" w14:textId="57C9D914" w:rsidR="00EA390C" w:rsidRDefault="00EA390C">
    <w:pPr>
      <w:pStyle w:val="Footer"/>
    </w:pPr>
    <w:r>
      <w:rPr>
        <w:color w:val="191919"/>
        <w:sz w:val="13"/>
      </w:rPr>
      <w:fldChar w:fldCharType="begin"/>
    </w:r>
    <w:r>
      <w:rPr>
        <w:color w:val="191919"/>
        <w:sz w:val="13"/>
      </w:rPr>
      <w:instrText xml:space="preserve"> DOCPROPERTY DocumentID \* MERGEFORMAT </w:instrText>
    </w:r>
    <w:r>
      <w:rPr>
        <w:color w:val="191919"/>
        <w:sz w:val="13"/>
      </w:rPr>
      <w:fldChar w:fldCharType="separate"/>
    </w:r>
    <w:r w:rsidR="007E5C1F">
      <w:rPr>
        <w:color w:val="191919"/>
        <w:sz w:val="13"/>
      </w:rPr>
      <w:t>ME_166507523_1</w:t>
    </w:r>
    <w:r>
      <w:rPr>
        <w:color w:val="191919"/>
        <w:sz w:val="1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3748A" w14:textId="77777777" w:rsidR="009800B0" w:rsidRDefault="009800B0" w:rsidP="00B04ED8">
      <w:pPr>
        <w:spacing w:after="0" w:line="240" w:lineRule="auto"/>
      </w:pPr>
      <w:r>
        <w:separator/>
      </w:r>
    </w:p>
  </w:footnote>
  <w:footnote w:type="continuationSeparator" w:id="0">
    <w:p w14:paraId="7F99E2C2" w14:textId="77777777" w:rsidR="009800B0" w:rsidRDefault="009800B0" w:rsidP="00B04ED8">
      <w:pPr>
        <w:spacing w:after="0" w:line="240" w:lineRule="auto"/>
      </w:pPr>
      <w:r>
        <w:continuationSeparator/>
      </w:r>
    </w:p>
  </w:footnote>
  <w:footnote w:type="continuationNotice" w:id="1">
    <w:p w14:paraId="2147F6C1" w14:textId="77777777" w:rsidR="009800B0" w:rsidRDefault="009800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EA527" w14:textId="77777777" w:rsidR="00EA390C" w:rsidRDefault="009800B0">
    <w:pPr>
      <w:pStyle w:val="Header"/>
      <w:framePr w:wrap="around" w:vAnchor="text" w:hAnchor="margin" w:xAlign="center" w:y="1"/>
      <w:rPr>
        <w:rStyle w:val="PageNumber"/>
        <w:rFonts w:eastAsiaTheme="majorEastAsia"/>
      </w:rPr>
    </w:pPr>
    <w:r>
      <w:rPr>
        <w:b/>
        <w:noProof/>
        <w:lang w:bidi="ar-SA"/>
      </w:rPr>
      <w:pict w14:anchorId="6F132F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WaterMarkObject1" o:spid="_x0000_s2049" type="#_x0000_t136" style="position:absolute;margin-left:0;margin-top:0;width:340.15pt;height:136.05pt;rotation:315;z-index:251660288;mso-position-horizontal:center;mso-position-horizontal-relative:page;mso-position-vertical:center;mso-position-vertical-relative:page" o:allowincell="f" fillcolor="#d9d9d9" stroked="f">
          <v:stroke r:id="rId1" o:title=""/>
          <v:shadow color="#868686"/>
          <v:textpath style="font-family:&quot;Arial&quot;;font-size:1pt;v-text-kern:t" trim="t" fitpath="t" string="draft"/>
          <o:lock v:ext="edit" aspectratio="t"/>
          <w10:wrap side="largest" anchorx="page" anchory="page"/>
        </v:shape>
      </w:pict>
    </w:r>
    <w:r w:rsidR="00EA390C">
      <w:rPr>
        <w:b/>
        <w:noProof/>
        <w:lang w:eastAsia="en-AU" w:bidi="ar-SA"/>
      </w:rPr>
      <mc:AlternateContent>
        <mc:Choice Requires="wps">
          <w:drawing>
            <wp:anchor distT="0" distB="0" distL="114300" distR="114300" simplePos="0" relativeHeight="251659264" behindDoc="0" locked="0" layoutInCell="0" allowOverlap="1" wp14:anchorId="4E0F4BBA" wp14:editId="3BD90466">
              <wp:simplePos x="0" y="0"/>
              <wp:positionH relativeFrom="page">
                <wp:align>center</wp:align>
              </wp:positionH>
              <wp:positionV relativeFrom="page">
                <wp:align>center</wp:align>
              </wp:positionV>
              <wp:extent cx="4319905" cy="1727835"/>
              <wp:effectExtent l="0" t="1076325" r="0" b="1062990"/>
              <wp:wrapNone/>
              <wp:docPr id="4" name="Text Box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noChangeShapeType="1" noTextEdit="1"/>
                    </wps:cNvSpPr>
                    <wps:spPr bwMode="auto">
                      <a:xfrm rot="18900000">
                        <a:off x="0" y="0"/>
                        <a:ext cx="4319905" cy="172783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755DB336" w14:textId="77777777" w:rsidR="00EA390C" w:rsidRDefault="00EA390C" w:rsidP="00125EA9">
                          <w:pPr>
                            <w:pStyle w:val="NormalWeb"/>
                            <w:spacing w:after="0"/>
                            <w:jc w:val="center"/>
                          </w:pPr>
                          <w:r>
                            <w:rPr>
                              <w:rFonts w:cs="Arial"/>
                              <w:color w:val="D9D9D9"/>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E0F4BBA" id="_x0000_t202" coordsize="21600,21600" o:spt="202" path="m,l,21600r21600,l21600,xe">
              <v:stroke joinstyle="miter"/>
              <v:path gradientshapeok="t" o:connecttype="rect"/>
            </v:shapetype>
            <v:shape id="Text Box 4" o:spid="_x0000_s1026" type="#_x0000_t202" style="position:absolute;margin-left:0;margin-top:0;width:340.15pt;height:136.05pt;rotation:-45;z-index:2516592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" o:allowincell="f" filled="f" stroked="f">
              <v:stroke joinstyle="round"/>
              <o:lock v:ext="edit" aspectratio="t" shapetype="t"/>
              <v:textbox style="mso-fit-shape-to-text:t">
                <w:txbxContent>
                  <w:p w14:paraId="755DB336" w14:textId="77777777" w:rsidR="00EA390C" w:rsidRDefault="00EA390C" w:rsidP="00125EA9">
                    <w:pPr>
                      <w:pStyle w:val="NormalWeb"/>
                      <w:spacing w:after="0"/>
                      <w:jc w:val="center"/>
                    </w:pPr>
                    <w:proofErr w:type="gramStart"/>
                    <w:r>
                      <w:rPr>
                        <w:rFonts w:cs="Arial"/>
                        <w:color w:val="D9D9D9"/>
                        <w:sz w:val="2"/>
                        <w:szCs w:val="2"/>
                      </w:rPr>
                      <w:t>draft</w:t>
                    </w:r>
                    <w:proofErr w:type="gramEnd"/>
                  </w:p>
                </w:txbxContent>
              </v:textbox>
              <w10:wrap anchorx="page" anchory="page"/>
            </v:shape>
          </w:pict>
        </mc:Fallback>
      </mc:AlternateContent>
    </w:r>
    <w:r w:rsidR="00EA390C">
      <w:rPr>
        <w:rStyle w:val="PageNumber"/>
        <w:rFonts w:eastAsiaTheme="majorEastAsia"/>
      </w:rPr>
      <w:fldChar w:fldCharType="begin"/>
    </w:r>
    <w:r w:rsidR="00EA390C">
      <w:rPr>
        <w:rStyle w:val="PageNumber"/>
        <w:rFonts w:eastAsiaTheme="majorEastAsia"/>
      </w:rPr>
      <w:instrText xml:space="preserve">PAGE  </w:instrText>
    </w:r>
    <w:r w:rsidR="00EA390C">
      <w:rPr>
        <w:rStyle w:val="PageNumber"/>
        <w:rFonts w:eastAsiaTheme="majorEastAsia"/>
      </w:rPr>
      <w:fldChar w:fldCharType="separate"/>
    </w:r>
    <w:r w:rsidR="00EA390C">
      <w:rPr>
        <w:rStyle w:val="PageNumber"/>
        <w:rFonts w:eastAsiaTheme="majorEastAsia"/>
        <w:noProof/>
      </w:rPr>
      <w:t>74</w:t>
    </w:r>
    <w:r w:rsidR="00EA390C">
      <w:rPr>
        <w:rStyle w:val="PageNumber"/>
        <w:rFonts w:eastAsiaTheme="majorEastAsia"/>
      </w:rPr>
      <w:fldChar w:fldCharType="end"/>
    </w:r>
  </w:p>
  <w:p w14:paraId="0E82CE52" w14:textId="77777777" w:rsidR="00EA390C" w:rsidRDefault="00EA39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C1390" w14:textId="77777777" w:rsidR="00EA390C" w:rsidRDefault="009800B0">
    <w:pPr>
      <w:pStyle w:val="Header"/>
    </w:pPr>
    <w:r>
      <w:rPr>
        <w:noProof/>
      </w:rPr>
      <w:pict w14:anchorId="3DB93E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WaterMarkObject2" o:spid="_x0000_s2050" type="#_x0000_t136" style="position:absolute;margin-left:0;margin-top:0;width:340.15pt;height:136.05pt;rotation:315;z-index:251661312;mso-position-horizontal:center;mso-position-horizontal-relative:page;mso-position-vertical:center;mso-position-vertical-relative:page" o:allowincell="f" fillcolor="#d9d9d9" stroked="f">
          <v:stroke r:id="rId1" o:title=""/>
          <v:shadow color="#868686"/>
          <v:textpath style="font-family:&quot;Arial&quot;;font-size:1pt;v-text-kern:t" trim="t" fitpath="t" string="draft"/>
          <o:lock v:ext="edit" aspectratio="t"/>
          <w10:wrap side="largest"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02538" w14:textId="77777777" w:rsidR="00EA390C" w:rsidRPr="0017546D" w:rsidRDefault="009800B0" w:rsidP="0017546D">
    <w:pPr>
      <w:pStyle w:val="Header"/>
    </w:pPr>
    <w:r>
      <w:rPr>
        <w:noProof/>
      </w:rPr>
      <w:pict w14:anchorId="068FF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WaterMarkObject4" o:spid="_x0000_s2052" type="#_x0000_t136" style="position:absolute;margin-left:0;margin-top:0;width:340.15pt;height:136.05pt;rotation:315;z-index:251663360;mso-position-horizontal:center;mso-position-horizontal-relative:page;mso-position-vertical:center;mso-position-vertical-relative:page" o:allowincell="f" fillcolor="#d9d9d9" stroked="f">
          <v:stroke r:id="rId1" o:title=""/>
          <v:shadow color="#868686"/>
          <v:textpath style="font-family:&quot;Arial&quot;;font-size:1pt;v-text-kern:t" trim="t" fitpath="t" string="draft"/>
          <o:lock v:ext="edit" aspectratio="t"/>
          <w10:wrap side="largest"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43DAA" w14:textId="77777777" w:rsidR="00EA390C" w:rsidRDefault="009800B0">
    <w:pPr>
      <w:pStyle w:val="Header"/>
    </w:pPr>
    <w:r>
      <w:rPr>
        <w:noProof/>
      </w:rPr>
      <w:pict w14:anchorId="5BEEDB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WaterMarkObject6" o:spid="_x0000_s2054" type="#_x0000_t136" style="position:absolute;margin-left:0;margin-top:0;width:340.15pt;height:136.05pt;rotation:315;z-index:251665408;mso-position-horizontal:center;mso-position-horizontal-relative:page;mso-position-vertical:center;mso-position-vertical-relative:page" o:allowincell="f" fillcolor="#d9d9d9" stroked="f">
          <v:stroke r:id="rId1" o:title=""/>
          <v:shadow color="#868686"/>
          <v:textpath style="font-family:&quot;Arial&quot;;font-size:1pt;v-text-kern:t" trim="t" fitpath="t" string="draft"/>
          <o:lock v:ext="edit" aspectratio="t"/>
          <w10:wrap side="largest"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F1001C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D0E34A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0E25B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0C27A6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03CFF0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FA027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7E039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5684B0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4C2288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D228EDE"/>
    <w:lvl w:ilvl="0">
      <w:start w:val="1"/>
      <w:numFmt w:val="bullet"/>
      <w:pStyle w:val="ListBullet"/>
      <w:lvlText w:val=""/>
      <w:lvlJc w:val="left"/>
      <w:pPr>
        <w:tabs>
          <w:tab w:val="num" w:pos="680"/>
        </w:tabs>
        <w:ind w:left="680" w:hanging="680"/>
      </w:pPr>
      <w:rPr>
        <w:rFonts w:ascii="Symbol" w:hAnsi="Symbol" w:hint="default"/>
        <w:sz w:val="18"/>
      </w:rPr>
    </w:lvl>
  </w:abstractNum>
  <w:abstractNum w:abstractNumId="10" w15:restartNumberingAfterBreak="0">
    <w:nsid w:val="0468286E"/>
    <w:multiLevelType w:val="multilevel"/>
    <w:tmpl w:val="49B4E3A8"/>
    <w:styleLink w:val="DefenceDefinition"/>
    <w:lvl w:ilvl="0">
      <w:start w:val="1"/>
      <w:numFmt w:val="none"/>
      <w:pStyle w:val="DefenceDefinition0"/>
      <w:suff w:val="nothing"/>
      <w:lvlText w:val=""/>
      <w:lvlJc w:val="left"/>
      <w:pPr>
        <w:ind w:left="0" w:firstLine="0"/>
      </w:pPr>
      <w:rPr>
        <w:rFonts w:ascii="Times New Roman" w:hAnsi="Times New Roman" w:cs="Times New Roman" w:hint="default"/>
        <w:b w:val="0"/>
        <w:i w:val="0"/>
        <w:caps w:val="0"/>
        <w:strike w:val="0"/>
        <w:dstrike w:val="0"/>
        <w:sz w:val="22"/>
        <w:szCs w:val="22"/>
        <w:u w:val="none"/>
        <w:effect w:val="none"/>
      </w:rPr>
    </w:lvl>
    <w:lvl w:ilvl="1">
      <w:start w:val="1"/>
      <w:numFmt w:val="lowerLetter"/>
      <w:pStyle w:val="DefenceDefinitionNum"/>
      <w:lvlText w:val="(%2)"/>
      <w:lvlJc w:val="left"/>
      <w:pPr>
        <w:tabs>
          <w:tab w:val="num" w:pos="964"/>
        </w:tabs>
        <w:ind w:left="964" w:hanging="964"/>
      </w:pPr>
      <w:rPr>
        <w:rFonts w:ascii="Times New Roman" w:hAnsi="Times New Roman" w:cs="Times New Roman" w:hint="default"/>
        <w:b w:val="0"/>
        <w:i w:val="0"/>
        <w:strike w:val="0"/>
        <w:dstrike w:val="0"/>
        <w:sz w:val="20"/>
        <w:szCs w:val="20"/>
        <w:u w:val="none"/>
        <w:effect w:val="none"/>
      </w:rPr>
    </w:lvl>
    <w:lvl w:ilvl="2">
      <w:start w:val="1"/>
      <w:numFmt w:val="lowerRoman"/>
      <w:pStyle w:val="DefenceDefinitionNum2"/>
      <w:lvlText w:val="(%3)"/>
      <w:lvlJc w:val="left"/>
      <w:pPr>
        <w:tabs>
          <w:tab w:val="num" w:pos="1928"/>
        </w:tabs>
        <w:ind w:left="1928" w:hanging="964"/>
      </w:pPr>
      <w:rPr>
        <w:rFonts w:ascii="Times New Roman" w:hAnsi="Times New Roman" w:cs="Times New Roman" w:hint="default"/>
        <w:b w:val="0"/>
        <w:i w:val="0"/>
        <w:strike w:val="0"/>
        <w:dstrike w:val="0"/>
        <w:sz w:val="20"/>
        <w:szCs w:val="20"/>
        <w:u w:val="none"/>
        <w:effect w:val="none"/>
      </w:rPr>
    </w:lvl>
    <w:lvl w:ilvl="3">
      <w:start w:val="1"/>
      <w:numFmt w:val="upperLetter"/>
      <w:pStyle w:val="DefenceDefinitionNum3"/>
      <w:lvlText w:val="%4."/>
      <w:lvlJc w:val="left"/>
      <w:pPr>
        <w:tabs>
          <w:tab w:val="num" w:pos="2892"/>
        </w:tabs>
        <w:ind w:left="2892" w:hanging="964"/>
      </w:pPr>
      <w:rPr>
        <w:rFonts w:ascii="Times New Roman" w:hAnsi="Times New Roman" w:cs="Times New Roman" w:hint="default"/>
        <w:b w:val="0"/>
        <w:i w:val="0"/>
        <w:strike w:val="0"/>
        <w:dstrike w:val="0"/>
        <w:sz w:val="20"/>
        <w:u w:val="none"/>
        <w:effect w:val="none"/>
      </w:rPr>
    </w:lvl>
    <w:lvl w:ilvl="4">
      <w:start w:val="1"/>
      <w:numFmt w:val="none"/>
      <w:lvlText w:val="%5"/>
      <w:lvlJc w:val="left"/>
      <w:pPr>
        <w:tabs>
          <w:tab w:val="num" w:pos="4584"/>
        </w:tabs>
        <w:ind w:left="4584" w:hanging="964"/>
      </w:pPr>
      <w:rPr>
        <w:b w:val="0"/>
        <w:i w:val="0"/>
        <w:strike w:val="0"/>
        <w:dstrike w:val="0"/>
        <w:u w:val="none"/>
        <w:effect w:val="none"/>
      </w:rPr>
    </w:lvl>
    <w:lvl w:ilvl="5">
      <w:start w:val="1"/>
      <w:numFmt w:val="none"/>
      <w:lvlText w:val="%6"/>
      <w:lvlJc w:val="left"/>
      <w:pPr>
        <w:tabs>
          <w:tab w:val="num" w:pos="5548"/>
        </w:tabs>
        <w:ind w:left="5548" w:hanging="964"/>
      </w:pPr>
      <w:rPr>
        <w:b w:val="0"/>
        <w:i w:val="0"/>
        <w:strike w:val="0"/>
        <w:dstrike w:val="0"/>
        <w:u w:val="none"/>
        <w:effect w:val="none"/>
      </w:rPr>
    </w:lvl>
    <w:lvl w:ilvl="6">
      <w:start w:val="1"/>
      <w:numFmt w:val="none"/>
      <w:lvlText w:val="%7"/>
      <w:lvlJc w:val="left"/>
      <w:pPr>
        <w:tabs>
          <w:tab w:val="num" w:pos="6511"/>
        </w:tabs>
        <w:ind w:left="6511" w:hanging="963"/>
      </w:pPr>
      <w:rPr>
        <w:b w:val="0"/>
        <w:i w:val="0"/>
        <w:strike w:val="0"/>
        <w:dstrike w:val="0"/>
        <w:u w:val="none"/>
        <w:effect w:val="none"/>
      </w:rPr>
    </w:lvl>
    <w:lvl w:ilvl="7">
      <w:start w:val="1"/>
      <w:numFmt w:val="none"/>
      <w:lvlText w:val="%8"/>
      <w:lvlJc w:val="left"/>
      <w:pPr>
        <w:tabs>
          <w:tab w:val="num" w:pos="7475"/>
        </w:tabs>
        <w:ind w:left="7475" w:hanging="964"/>
      </w:pPr>
      <w:rPr>
        <w:b w:val="0"/>
        <w:i w:val="0"/>
        <w:strike w:val="0"/>
        <w:dstrike w:val="0"/>
        <w:u w:val="none"/>
        <w:effect w:val="none"/>
      </w:rPr>
    </w:lvl>
    <w:lvl w:ilvl="8">
      <w:start w:val="1"/>
      <w:numFmt w:val="none"/>
      <w:lvlRestart w:val="0"/>
      <w:suff w:val="nothing"/>
      <w:lvlText w:val=""/>
      <w:lvlJc w:val="left"/>
      <w:pPr>
        <w:ind w:left="728" w:firstLine="0"/>
      </w:pPr>
    </w:lvl>
  </w:abstractNum>
  <w:abstractNum w:abstractNumId="11" w15:restartNumberingAfterBreak="0">
    <w:nsid w:val="08CA5CEB"/>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9EB342C"/>
    <w:multiLevelType w:val="multilevel"/>
    <w:tmpl w:val="2D1CD976"/>
    <w:numStyleLink w:val="MENoIndent"/>
  </w:abstractNum>
  <w:abstractNum w:abstractNumId="13" w15:restartNumberingAfterBreak="0">
    <w:nsid w:val="0B8801B0"/>
    <w:multiLevelType w:val="multilevel"/>
    <w:tmpl w:val="31982420"/>
    <w:styleLink w:val="MENumber"/>
    <w:lvl w:ilvl="0">
      <w:start w:val="1"/>
      <w:numFmt w:val="decimal"/>
      <w:pStyle w:val="MENumber1"/>
      <w:lvlText w:val="%1."/>
      <w:lvlJc w:val="left"/>
      <w:pPr>
        <w:ind w:left="680" w:hanging="680"/>
      </w:pPr>
      <w:rPr>
        <w:rFonts w:hint="default"/>
      </w:rPr>
    </w:lvl>
    <w:lvl w:ilvl="1">
      <w:start w:val="1"/>
      <w:numFmt w:val="lowerLetter"/>
      <w:pStyle w:val="MENumber2"/>
      <w:lvlText w:val="(%2)"/>
      <w:lvlJc w:val="left"/>
      <w:pPr>
        <w:ind w:left="1360" w:hanging="680"/>
      </w:pPr>
      <w:rPr>
        <w:rFonts w:hint="default"/>
      </w:rPr>
    </w:lvl>
    <w:lvl w:ilvl="2">
      <w:start w:val="1"/>
      <w:numFmt w:val="lowerRoman"/>
      <w:pStyle w:val="MENumber3"/>
      <w:lvlText w:val="(%3)"/>
      <w:lvlJc w:val="left"/>
      <w:pPr>
        <w:ind w:left="2040" w:hanging="680"/>
      </w:pPr>
      <w:rPr>
        <w:rFonts w:hint="default"/>
      </w:rPr>
    </w:lvl>
    <w:lvl w:ilvl="3">
      <w:start w:val="1"/>
      <w:numFmt w:val="upperLetter"/>
      <w:pStyle w:val="MENumber4"/>
      <w:lvlText w:val="(%4)"/>
      <w:lvlJc w:val="left"/>
      <w:pPr>
        <w:ind w:left="2720" w:hanging="680"/>
      </w:pPr>
      <w:rPr>
        <w:rFonts w:hint="default"/>
      </w:rPr>
    </w:lvl>
    <w:lvl w:ilvl="4">
      <w:start w:val="1"/>
      <w:numFmt w:val="upperRoman"/>
      <w:pStyle w:val="MENumber5"/>
      <w:lvlText w:val="(%5)"/>
      <w:lvlJc w:val="left"/>
      <w:pPr>
        <w:ind w:left="3400" w:hanging="680"/>
      </w:pPr>
      <w:rPr>
        <w:rFonts w:hint="default"/>
      </w:rPr>
    </w:lvl>
    <w:lvl w:ilvl="5">
      <w:start w:val="1"/>
      <w:numFmt w:val="decimal"/>
      <w:pStyle w:val="MENumber6"/>
      <w:lvlText w:val="(%6)"/>
      <w:lvlJc w:val="left"/>
      <w:pPr>
        <w:ind w:left="4080" w:hanging="680"/>
      </w:pPr>
      <w:rPr>
        <w:rFonts w:hint="default"/>
      </w:rPr>
    </w:lvl>
    <w:lvl w:ilvl="6">
      <w:start w:val="1"/>
      <w:numFmt w:val="upperLetter"/>
      <w:pStyle w:val="MENumber7"/>
      <w:lvlText w:val="%7."/>
      <w:lvlJc w:val="left"/>
      <w:pPr>
        <w:ind w:left="4760" w:hanging="680"/>
      </w:pPr>
      <w:rPr>
        <w:rFonts w:hint="default"/>
      </w:rPr>
    </w:lvl>
    <w:lvl w:ilvl="7">
      <w:start w:val="1"/>
      <w:numFmt w:val="upperRoman"/>
      <w:pStyle w:val="MENumber8"/>
      <w:lvlText w:val="%8."/>
      <w:lvlJc w:val="left"/>
      <w:pPr>
        <w:ind w:left="5443" w:hanging="683"/>
      </w:pPr>
      <w:rPr>
        <w:rFonts w:hint="default"/>
      </w:rPr>
    </w:lvl>
    <w:lvl w:ilvl="8">
      <w:start w:val="1"/>
      <w:numFmt w:val="lowerLetter"/>
      <w:pStyle w:val="MENumber9"/>
      <w:lvlText w:val="%9."/>
      <w:lvlJc w:val="left"/>
      <w:pPr>
        <w:ind w:left="6124" w:hanging="681"/>
      </w:pPr>
      <w:rPr>
        <w:rFonts w:hint="default"/>
      </w:rPr>
    </w:lvl>
  </w:abstractNum>
  <w:abstractNum w:abstractNumId="14" w15:restartNumberingAfterBreak="0">
    <w:nsid w:val="0C9B4DEF"/>
    <w:multiLevelType w:val="hybridMultilevel"/>
    <w:tmpl w:val="F98290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05839F7"/>
    <w:multiLevelType w:val="multilevel"/>
    <w:tmpl w:val="7CFC59C0"/>
    <w:styleLink w:val="Bullets"/>
    <w:lvl w:ilvl="0">
      <w:start w:val="1"/>
      <w:numFmt w:val="bullet"/>
      <w:pStyle w:val="Bullet1"/>
      <w:lvlText w:val=""/>
      <w:lvlJc w:val="left"/>
      <w:pPr>
        <w:tabs>
          <w:tab w:val="num" w:pos="0"/>
        </w:tabs>
        <w:ind w:left="680" w:hanging="680"/>
      </w:pPr>
      <w:rPr>
        <w:rFonts w:ascii="Wingdings" w:hAnsi="Wingdings" w:hint="default"/>
      </w:rPr>
    </w:lvl>
    <w:lvl w:ilvl="1">
      <w:start w:val="1"/>
      <w:numFmt w:val="none"/>
      <w:pStyle w:val="Bullet2"/>
      <w:lvlText w:val="-"/>
      <w:lvlJc w:val="left"/>
      <w:pPr>
        <w:tabs>
          <w:tab w:val="num" w:pos="0"/>
        </w:tabs>
        <w:ind w:left="1361" w:hanging="681"/>
      </w:pPr>
      <w:rPr>
        <w:rFonts w:hint="default"/>
      </w:rPr>
    </w:lvl>
    <w:lvl w:ilvl="2">
      <w:start w:val="1"/>
      <w:numFmt w:val="bullet"/>
      <w:pStyle w:val="Bullet3"/>
      <w:lvlText w:val=""/>
      <w:lvlJc w:val="left"/>
      <w:pPr>
        <w:tabs>
          <w:tab w:val="num" w:pos="0"/>
        </w:tabs>
        <w:ind w:left="2041" w:hanging="680"/>
      </w:pPr>
      <w:rPr>
        <w:rFonts w:ascii="Symbol" w:hAnsi="Symbol" w:hint="default"/>
        <w:color w:val="auto"/>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106065A8"/>
    <w:multiLevelType w:val="hybridMultilevel"/>
    <w:tmpl w:val="65B66DD0"/>
    <w:lvl w:ilvl="0" w:tplc="0C090019">
      <w:start w:val="1"/>
      <w:numFmt w:val="lowerLetter"/>
      <w:lvlText w:val="%1."/>
      <w:lvlJc w:val="left"/>
      <w:pPr>
        <w:ind w:left="1400" w:hanging="360"/>
      </w:pPr>
    </w:lvl>
    <w:lvl w:ilvl="1" w:tplc="0C090019" w:tentative="1">
      <w:start w:val="1"/>
      <w:numFmt w:val="lowerLetter"/>
      <w:lvlText w:val="%2."/>
      <w:lvlJc w:val="left"/>
      <w:pPr>
        <w:ind w:left="2120" w:hanging="360"/>
      </w:pPr>
    </w:lvl>
    <w:lvl w:ilvl="2" w:tplc="0C09001B" w:tentative="1">
      <w:start w:val="1"/>
      <w:numFmt w:val="lowerRoman"/>
      <w:lvlText w:val="%3."/>
      <w:lvlJc w:val="right"/>
      <w:pPr>
        <w:ind w:left="2840" w:hanging="180"/>
      </w:pPr>
    </w:lvl>
    <w:lvl w:ilvl="3" w:tplc="0C09000F" w:tentative="1">
      <w:start w:val="1"/>
      <w:numFmt w:val="decimal"/>
      <w:lvlText w:val="%4."/>
      <w:lvlJc w:val="left"/>
      <w:pPr>
        <w:ind w:left="3560" w:hanging="360"/>
      </w:pPr>
    </w:lvl>
    <w:lvl w:ilvl="4" w:tplc="0C090019" w:tentative="1">
      <w:start w:val="1"/>
      <w:numFmt w:val="lowerLetter"/>
      <w:lvlText w:val="%5."/>
      <w:lvlJc w:val="left"/>
      <w:pPr>
        <w:ind w:left="4280" w:hanging="360"/>
      </w:pPr>
    </w:lvl>
    <w:lvl w:ilvl="5" w:tplc="0C09001B" w:tentative="1">
      <w:start w:val="1"/>
      <w:numFmt w:val="lowerRoman"/>
      <w:lvlText w:val="%6."/>
      <w:lvlJc w:val="right"/>
      <w:pPr>
        <w:ind w:left="5000" w:hanging="180"/>
      </w:pPr>
    </w:lvl>
    <w:lvl w:ilvl="6" w:tplc="0C09000F" w:tentative="1">
      <w:start w:val="1"/>
      <w:numFmt w:val="decimal"/>
      <w:lvlText w:val="%7."/>
      <w:lvlJc w:val="left"/>
      <w:pPr>
        <w:ind w:left="5720" w:hanging="360"/>
      </w:pPr>
    </w:lvl>
    <w:lvl w:ilvl="7" w:tplc="0C090019" w:tentative="1">
      <w:start w:val="1"/>
      <w:numFmt w:val="lowerLetter"/>
      <w:lvlText w:val="%8."/>
      <w:lvlJc w:val="left"/>
      <w:pPr>
        <w:ind w:left="6440" w:hanging="360"/>
      </w:pPr>
    </w:lvl>
    <w:lvl w:ilvl="8" w:tplc="0C09001B" w:tentative="1">
      <w:start w:val="1"/>
      <w:numFmt w:val="lowerRoman"/>
      <w:lvlText w:val="%9."/>
      <w:lvlJc w:val="right"/>
      <w:pPr>
        <w:ind w:left="7160" w:hanging="180"/>
      </w:pPr>
    </w:lvl>
  </w:abstractNum>
  <w:abstractNum w:abstractNumId="17" w15:restartNumberingAfterBreak="0">
    <w:nsid w:val="156337F3"/>
    <w:multiLevelType w:val="hybridMultilevel"/>
    <w:tmpl w:val="4768B8B4"/>
    <w:lvl w:ilvl="0" w:tplc="76228F1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7792030"/>
    <w:multiLevelType w:val="multilevel"/>
    <w:tmpl w:val="2D1CD976"/>
    <w:styleLink w:val="MENoIndent"/>
    <w:lvl w:ilvl="0">
      <w:start w:val="1"/>
      <w:numFmt w:val="decimal"/>
      <w:pStyle w:val="MENoIndent1"/>
      <w:suff w:val="nothing"/>
      <w:lvlText w:val="%1"/>
      <w:lvlJc w:val="left"/>
      <w:pPr>
        <w:ind w:left="0" w:firstLine="0"/>
      </w:pPr>
      <w:rPr>
        <w:rFonts w:hint="default"/>
      </w:rPr>
    </w:lvl>
    <w:lvl w:ilvl="1">
      <w:start w:val="1"/>
      <w:numFmt w:val="decimal"/>
      <w:pStyle w:val="MENoIndent2"/>
      <w:suff w:val="nothing"/>
      <w:lvlText w:val="%1.%2"/>
      <w:lvlJc w:val="left"/>
      <w:pPr>
        <w:ind w:left="0" w:firstLine="0"/>
      </w:pPr>
      <w:rPr>
        <w:rFonts w:hint="default"/>
      </w:rPr>
    </w:lvl>
    <w:lvl w:ilvl="2">
      <w:start w:val="1"/>
      <w:numFmt w:val="lowerLetter"/>
      <w:pStyle w:val="MENoIndent3"/>
      <w:suff w:val="nothing"/>
      <w:lvlText w:val="(%3)"/>
      <w:lvlJc w:val="left"/>
      <w:pPr>
        <w:ind w:left="0" w:firstLine="0"/>
      </w:pPr>
      <w:rPr>
        <w:rFonts w:hint="default"/>
      </w:rPr>
    </w:lvl>
    <w:lvl w:ilvl="3">
      <w:start w:val="1"/>
      <w:numFmt w:val="lowerRoman"/>
      <w:pStyle w:val="MENoIndent4"/>
      <w:suff w:val="nothing"/>
      <w:lvlText w:val="(%4)"/>
      <w:lvlJc w:val="left"/>
      <w:pPr>
        <w:ind w:left="0" w:firstLine="0"/>
      </w:pPr>
      <w:rPr>
        <w:rFonts w:hint="default"/>
      </w:rPr>
    </w:lvl>
    <w:lvl w:ilvl="4">
      <w:start w:val="1"/>
      <w:numFmt w:val="upperLetter"/>
      <w:pStyle w:val="MENoIndent5"/>
      <w:suff w:val="nothing"/>
      <w:lvlText w:val="(%5)"/>
      <w:lvlJc w:val="left"/>
      <w:pPr>
        <w:ind w:left="0" w:firstLine="0"/>
      </w:pPr>
      <w:rPr>
        <w:rFonts w:hint="default"/>
      </w:rPr>
    </w:lvl>
    <w:lvl w:ilvl="5">
      <w:start w:val="1"/>
      <w:numFmt w:val="upperRoman"/>
      <w:pStyle w:val="MENoIndent6"/>
      <w:suff w:val="nothing"/>
      <w:lvlText w:val="(%6)"/>
      <w:lvlJc w:val="left"/>
      <w:pPr>
        <w:ind w:left="0" w:firstLine="0"/>
      </w:pPr>
      <w:rPr>
        <w:rFonts w:hint="default"/>
      </w:rPr>
    </w:lvl>
    <w:lvl w:ilvl="6">
      <w:start w:val="1"/>
      <w:numFmt w:val="decimal"/>
      <w:pStyle w:val="MENoIndent7"/>
      <w:suff w:val="nothing"/>
      <w:lvlText w:val="(%7)"/>
      <w:lvlJc w:val="left"/>
      <w:pPr>
        <w:ind w:left="0" w:firstLine="0"/>
      </w:pPr>
      <w:rPr>
        <w:rFonts w:hint="default"/>
      </w:rPr>
    </w:lvl>
    <w:lvl w:ilvl="7">
      <w:start w:val="1"/>
      <w:numFmt w:val="upperLetter"/>
      <w:pStyle w:val="MENoIndent8"/>
      <w:suff w:val="nothing"/>
      <w:lvlText w:val="%8."/>
      <w:lvlJc w:val="left"/>
      <w:pPr>
        <w:ind w:left="0" w:firstLine="0"/>
      </w:pPr>
      <w:rPr>
        <w:rFonts w:hint="default"/>
      </w:rPr>
    </w:lvl>
    <w:lvl w:ilvl="8">
      <w:start w:val="1"/>
      <w:numFmt w:val="upperRoman"/>
      <w:pStyle w:val="MENoIndent9"/>
      <w:suff w:val="nothing"/>
      <w:lvlText w:val="%9."/>
      <w:lvlJc w:val="left"/>
      <w:pPr>
        <w:ind w:left="0" w:firstLine="0"/>
      </w:pPr>
      <w:rPr>
        <w:rFonts w:hint="default"/>
      </w:rPr>
    </w:lvl>
  </w:abstractNum>
  <w:abstractNum w:abstractNumId="19" w15:restartNumberingAfterBreak="0">
    <w:nsid w:val="18327664"/>
    <w:multiLevelType w:val="multilevel"/>
    <w:tmpl w:val="DEAE58E2"/>
    <w:lvl w:ilvl="0">
      <w:start w:val="1"/>
      <w:numFmt w:val="decimal"/>
      <w:pStyle w:val="NumberLevel1"/>
      <w:lvlText w:val="%1."/>
      <w:lvlJc w:val="left"/>
      <w:pPr>
        <w:tabs>
          <w:tab w:val="num" w:pos="709"/>
        </w:tabs>
        <w:ind w:left="0" w:hanging="709"/>
      </w:pPr>
      <w:rPr>
        <w:rFonts w:hint="default"/>
        <w:sz w:val="20"/>
      </w:rPr>
    </w:lvl>
    <w:lvl w:ilvl="1">
      <w:start w:val="1"/>
      <w:numFmt w:val="decimal"/>
      <w:pStyle w:val="NumberLevel2"/>
      <w:lvlText w:val="%1.%2."/>
      <w:lvlJc w:val="left"/>
      <w:pPr>
        <w:tabs>
          <w:tab w:val="num" w:pos="709"/>
        </w:tabs>
        <w:ind w:left="0" w:hanging="709"/>
      </w:pPr>
      <w:rPr>
        <w:rFonts w:cs="Times New Roman"/>
        <w:b/>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umberLevel3"/>
      <w:lvlText w:val="%1.%2.%3."/>
      <w:lvlJc w:val="left"/>
      <w:pPr>
        <w:tabs>
          <w:tab w:val="num" w:pos="709"/>
        </w:tabs>
        <w:ind w:left="0" w:hanging="709"/>
      </w:pPr>
      <w:rPr>
        <w:rFonts w:hint="default"/>
        <w:b w:val="0"/>
        <w:sz w:val="20"/>
      </w:rPr>
    </w:lvl>
    <w:lvl w:ilvl="3">
      <w:start w:val="1"/>
      <w:numFmt w:val="lowerLetter"/>
      <w:pStyle w:val="NumberLevel4"/>
      <w:lvlText w:val="%4."/>
      <w:lvlJc w:val="left"/>
      <w:pPr>
        <w:tabs>
          <w:tab w:val="num" w:pos="709"/>
        </w:tabs>
        <w:ind w:left="425" w:hanging="425"/>
      </w:pPr>
      <w:rPr>
        <w:rFonts w:hint="default"/>
      </w:rPr>
    </w:lvl>
    <w:lvl w:ilvl="4">
      <w:start w:val="1"/>
      <w:numFmt w:val="bullet"/>
      <w:pStyle w:val="NumberLevel5"/>
      <w:lvlText w:val=""/>
      <w:lvlJc w:val="left"/>
      <w:pPr>
        <w:tabs>
          <w:tab w:val="num" w:pos="709"/>
        </w:tabs>
        <w:ind w:left="425" w:hanging="425"/>
      </w:pPr>
      <w:rPr>
        <w:rFonts w:ascii="Symbol" w:hAnsi="Symbol" w:hint="default"/>
        <w:b w:val="0"/>
        <w:i w:val="0"/>
        <w:color w:val="auto"/>
      </w:rPr>
    </w:lvl>
    <w:lvl w:ilvl="5">
      <w:start w:val="1"/>
      <w:numFmt w:val="bullet"/>
      <w:pStyle w:val="NumberLevel6"/>
      <w:lvlText w:val="–"/>
      <w:lvlJc w:val="left"/>
      <w:pPr>
        <w:tabs>
          <w:tab w:val="num" w:pos="1418"/>
        </w:tabs>
        <w:ind w:left="851" w:hanging="426"/>
      </w:pPr>
      <w:rPr>
        <w:rFonts w:hint="default"/>
        <w:b w:val="0"/>
        <w:i w:val="0"/>
      </w:rPr>
    </w:lvl>
    <w:lvl w:ilvl="6">
      <w:start w:val="1"/>
      <w:numFmt w:val="bullet"/>
      <w:pStyle w:val="NumberLevel7"/>
      <w:lvlText w:val="–"/>
      <w:lvlJc w:val="left"/>
      <w:pPr>
        <w:tabs>
          <w:tab w:val="num" w:pos="1843"/>
        </w:tabs>
        <w:ind w:left="1276" w:hanging="425"/>
      </w:pPr>
      <w:rPr>
        <w:rFonts w:hint="default"/>
        <w:b w:val="0"/>
        <w:i w:val="0"/>
      </w:rPr>
    </w:lvl>
    <w:lvl w:ilvl="7">
      <w:start w:val="1"/>
      <w:numFmt w:val="bullet"/>
      <w:pStyle w:val="NumberLevel8"/>
      <w:lvlText w:val="–"/>
      <w:lvlJc w:val="left"/>
      <w:pPr>
        <w:tabs>
          <w:tab w:val="num" w:pos="2410"/>
        </w:tabs>
        <w:ind w:left="1701" w:hanging="425"/>
      </w:pPr>
      <w:rPr>
        <w:rFonts w:hint="default"/>
        <w:b w:val="0"/>
        <w:i w:val="0"/>
      </w:rPr>
    </w:lvl>
    <w:lvl w:ilvl="8">
      <w:start w:val="1"/>
      <w:numFmt w:val="bullet"/>
      <w:pStyle w:val="NumberLevel9"/>
      <w:lvlText w:val="–"/>
      <w:lvlJc w:val="left"/>
      <w:pPr>
        <w:tabs>
          <w:tab w:val="num" w:pos="2835"/>
        </w:tabs>
        <w:ind w:left="2126" w:hanging="425"/>
      </w:pPr>
      <w:rPr>
        <w:rFonts w:hint="default"/>
        <w:b w:val="0"/>
        <w:i w:val="0"/>
      </w:rPr>
    </w:lvl>
  </w:abstractNum>
  <w:abstractNum w:abstractNumId="20" w15:restartNumberingAfterBreak="0">
    <w:nsid w:val="1D6D2701"/>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1EB37E5D"/>
    <w:multiLevelType w:val="hybridMultilevel"/>
    <w:tmpl w:val="A0044BA6"/>
    <w:lvl w:ilvl="0" w:tplc="441C72EE">
      <w:start w:val="1"/>
      <w:numFmt w:val="lowerLetter"/>
      <w:lvlText w:val="(%1)"/>
      <w:lvlJc w:val="left"/>
      <w:pPr>
        <w:ind w:left="420" w:hanging="360"/>
      </w:pPr>
      <w:rPr>
        <w:rFonts w:hint="default"/>
      </w:rPr>
    </w:lvl>
    <w:lvl w:ilvl="1" w:tplc="0C090019" w:tentative="1">
      <w:start w:val="1"/>
      <w:numFmt w:val="lowerLetter"/>
      <w:lvlText w:val="%2."/>
      <w:lvlJc w:val="left"/>
      <w:pPr>
        <w:ind w:left="1140" w:hanging="360"/>
      </w:pPr>
    </w:lvl>
    <w:lvl w:ilvl="2" w:tplc="0C09001B" w:tentative="1">
      <w:start w:val="1"/>
      <w:numFmt w:val="lowerRoman"/>
      <w:lvlText w:val="%3."/>
      <w:lvlJc w:val="right"/>
      <w:pPr>
        <w:ind w:left="1860" w:hanging="180"/>
      </w:pPr>
    </w:lvl>
    <w:lvl w:ilvl="3" w:tplc="0C09000F" w:tentative="1">
      <w:start w:val="1"/>
      <w:numFmt w:val="decimal"/>
      <w:lvlText w:val="%4."/>
      <w:lvlJc w:val="left"/>
      <w:pPr>
        <w:ind w:left="2580" w:hanging="360"/>
      </w:pPr>
    </w:lvl>
    <w:lvl w:ilvl="4" w:tplc="0C090019" w:tentative="1">
      <w:start w:val="1"/>
      <w:numFmt w:val="lowerLetter"/>
      <w:lvlText w:val="%5."/>
      <w:lvlJc w:val="left"/>
      <w:pPr>
        <w:ind w:left="3300" w:hanging="360"/>
      </w:pPr>
    </w:lvl>
    <w:lvl w:ilvl="5" w:tplc="0C09001B" w:tentative="1">
      <w:start w:val="1"/>
      <w:numFmt w:val="lowerRoman"/>
      <w:lvlText w:val="%6."/>
      <w:lvlJc w:val="right"/>
      <w:pPr>
        <w:ind w:left="4020" w:hanging="180"/>
      </w:pPr>
    </w:lvl>
    <w:lvl w:ilvl="6" w:tplc="0C09000F" w:tentative="1">
      <w:start w:val="1"/>
      <w:numFmt w:val="decimal"/>
      <w:lvlText w:val="%7."/>
      <w:lvlJc w:val="left"/>
      <w:pPr>
        <w:ind w:left="4740" w:hanging="360"/>
      </w:pPr>
    </w:lvl>
    <w:lvl w:ilvl="7" w:tplc="0C090019" w:tentative="1">
      <w:start w:val="1"/>
      <w:numFmt w:val="lowerLetter"/>
      <w:lvlText w:val="%8."/>
      <w:lvlJc w:val="left"/>
      <w:pPr>
        <w:ind w:left="5460" w:hanging="360"/>
      </w:pPr>
    </w:lvl>
    <w:lvl w:ilvl="8" w:tplc="0C09001B" w:tentative="1">
      <w:start w:val="1"/>
      <w:numFmt w:val="lowerRoman"/>
      <w:lvlText w:val="%9."/>
      <w:lvlJc w:val="right"/>
      <w:pPr>
        <w:ind w:left="6180" w:hanging="180"/>
      </w:pPr>
    </w:lvl>
  </w:abstractNum>
  <w:abstractNum w:abstractNumId="22" w15:restartNumberingAfterBreak="0">
    <w:nsid w:val="1FA53F22"/>
    <w:multiLevelType w:val="multilevel"/>
    <w:tmpl w:val="97FC3F78"/>
    <w:styleLink w:val="Schedule"/>
    <w:lvl w:ilvl="0">
      <w:start w:val="1"/>
      <w:numFmt w:val="decimal"/>
      <w:pStyle w:val="ScheduleL1"/>
      <w:suff w:val="nothing"/>
      <w:lvlText w:val="Schedule %1"/>
      <w:lvlJc w:val="left"/>
      <w:pPr>
        <w:ind w:left="0" w:firstLine="0"/>
      </w:pPr>
      <w:rPr>
        <w:rFonts w:hint="default"/>
      </w:rPr>
    </w:lvl>
    <w:lvl w:ilvl="1">
      <w:start w:val="1"/>
      <w:numFmt w:val="decimal"/>
      <w:pStyle w:val="ScheduleL2"/>
      <w:lvlText w:val="%2."/>
      <w:lvlJc w:val="left"/>
      <w:pPr>
        <w:ind w:left="680" w:hanging="680"/>
      </w:pPr>
      <w:rPr>
        <w:rFonts w:hint="default"/>
      </w:rPr>
    </w:lvl>
    <w:lvl w:ilvl="2">
      <w:start w:val="1"/>
      <w:numFmt w:val="decimal"/>
      <w:pStyle w:val="ScheduleL3"/>
      <w:lvlText w:val="%2.%3"/>
      <w:lvlJc w:val="left"/>
      <w:pPr>
        <w:ind w:left="680" w:hanging="680"/>
      </w:pPr>
      <w:rPr>
        <w:rFonts w:hint="default"/>
      </w:rPr>
    </w:lvl>
    <w:lvl w:ilvl="3">
      <w:start w:val="1"/>
      <w:numFmt w:val="lowerLetter"/>
      <w:pStyle w:val="ScheduleL4"/>
      <w:lvlText w:val="(%4)"/>
      <w:lvlJc w:val="left"/>
      <w:pPr>
        <w:ind w:left="1361" w:hanging="681"/>
      </w:pPr>
      <w:rPr>
        <w:rFonts w:hint="default"/>
      </w:rPr>
    </w:lvl>
    <w:lvl w:ilvl="4">
      <w:start w:val="1"/>
      <w:numFmt w:val="lowerRoman"/>
      <w:pStyle w:val="ScheduleL5"/>
      <w:lvlText w:val="(%5)"/>
      <w:lvlJc w:val="left"/>
      <w:pPr>
        <w:ind w:left="2041" w:hanging="680"/>
      </w:pPr>
      <w:rPr>
        <w:rFonts w:hint="default"/>
      </w:rPr>
    </w:lvl>
    <w:lvl w:ilvl="5">
      <w:start w:val="1"/>
      <w:numFmt w:val="upperLetter"/>
      <w:pStyle w:val="ScheduleL6"/>
      <w:lvlText w:val="(%6)"/>
      <w:lvlJc w:val="left"/>
      <w:pPr>
        <w:tabs>
          <w:tab w:val="num" w:pos="2722"/>
        </w:tabs>
        <w:ind w:left="2722" w:hanging="681"/>
      </w:pPr>
      <w:rPr>
        <w:rFonts w:hint="default"/>
      </w:rPr>
    </w:lvl>
    <w:lvl w:ilvl="6">
      <w:start w:val="1"/>
      <w:numFmt w:val="upperRoman"/>
      <w:pStyle w:val="ScheduleL7"/>
      <w:lvlText w:val="(%7)"/>
      <w:lvlJc w:val="left"/>
      <w:pPr>
        <w:tabs>
          <w:tab w:val="num" w:pos="3402"/>
        </w:tabs>
        <w:ind w:left="3402" w:hanging="680"/>
      </w:pPr>
      <w:rPr>
        <w:rFonts w:hint="default"/>
      </w:rPr>
    </w:lvl>
    <w:lvl w:ilvl="7">
      <w:start w:val="1"/>
      <w:numFmt w:val="decimal"/>
      <w:pStyle w:val="ScheduleL8"/>
      <w:lvlText w:val="(%8)"/>
      <w:lvlJc w:val="left"/>
      <w:pPr>
        <w:tabs>
          <w:tab w:val="num" w:pos="4082"/>
        </w:tabs>
        <w:ind w:left="4082" w:hanging="680"/>
      </w:pPr>
      <w:rPr>
        <w:rFonts w:hint="default"/>
      </w:rPr>
    </w:lvl>
    <w:lvl w:ilvl="8">
      <w:start w:val="1"/>
      <w:numFmt w:val="upperLetter"/>
      <w:pStyle w:val="ScheduleL9"/>
      <w:lvlText w:val="%9."/>
      <w:lvlJc w:val="left"/>
      <w:pPr>
        <w:tabs>
          <w:tab w:val="num" w:pos="4763"/>
        </w:tabs>
        <w:ind w:left="4763" w:hanging="681"/>
      </w:pPr>
      <w:rPr>
        <w:rFonts w:hint="default"/>
      </w:rPr>
    </w:lvl>
  </w:abstractNum>
  <w:abstractNum w:abstractNumId="23" w15:restartNumberingAfterBreak="0">
    <w:nsid w:val="20755B70"/>
    <w:multiLevelType w:val="singleLevel"/>
    <w:tmpl w:val="429A803E"/>
    <w:lvl w:ilvl="0">
      <w:start w:val="1"/>
      <w:numFmt w:val="bullet"/>
      <w:lvlText w:val=""/>
      <w:lvlJc w:val="left"/>
      <w:pPr>
        <w:tabs>
          <w:tab w:val="num" w:pos="680"/>
        </w:tabs>
        <w:ind w:left="680" w:hanging="680"/>
      </w:pPr>
      <w:rPr>
        <w:rFonts w:ascii="Wingdings" w:hAnsi="Wingdings" w:hint="default"/>
      </w:rPr>
    </w:lvl>
  </w:abstractNum>
  <w:abstractNum w:abstractNumId="24" w15:restartNumberingAfterBreak="0">
    <w:nsid w:val="23814AB5"/>
    <w:multiLevelType w:val="multilevel"/>
    <w:tmpl w:val="529202EE"/>
    <w:styleLink w:val="Item"/>
    <w:lvl w:ilvl="0">
      <w:start w:val="1"/>
      <w:numFmt w:val="decimal"/>
      <w:pStyle w:val="ItemL1"/>
      <w:suff w:val="nothing"/>
      <w:lvlText w:val="Item %1"/>
      <w:lvlJc w:val="left"/>
      <w:pPr>
        <w:ind w:left="0" w:firstLine="0"/>
      </w:pPr>
      <w:rPr>
        <w:rFonts w:hint="default"/>
      </w:rPr>
    </w:lvl>
    <w:lvl w:ilvl="1">
      <w:start w:val="1"/>
      <w:numFmt w:val="decimal"/>
      <w:pStyle w:val="ItemL2"/>
      <w:lvlText w:val="%1.%2"/>
      <w:lvlJc w:val="left"/>
      <w:pPr>
        <w:ind w:left="680" w:hanging="680"/>
      </w:pPr>
      <w:rPr>
        <w:rFonts w:hint="default"/>
      </w:rPr>
    </w:lvl>
    <w:lvl w:ilvl="2">
      <w:start w:val="1"/>
      <w:numFmt w:val="lowerLetter"/>
      <w:pStyle w:val="ItemL3"/>
      <w:lvlText w:val="(%3)"/>
      <w:lvlJc w:val="left"/>
      <w:pPr>
        <w:ind w:left="680" w:hanging="680"/>
      </w:pPr>
      <w:rPr>
        <w:rFonts w:hint="default"/>
      </w:rPr>
    </w:lvl>
    <w:lvl w:ilvl="3">
      <w:start w:val="1"/>
      <w:numFmt w:val="lowerRoman"/>
      <w:pStyle w:val="ItemL4"/>
      <w:lvlText w:val="(%4)"/>
      <w:lvlJc w:val="left"/>
      <w:pPr>
        <w:ind w:left="1361" w:hanging="681"/>
      </w:pPr>
      <w:rPr>
        <w:rFonts w:hint="default"/>
      </w:rPr>
    </w:lvl>
    <w:lvl w:ilvl="4">
      <w:start w:val="1"/>
      <w:numFmt w:val="upperLetter"/>
      <w:pStyle w:val="ItemL5"/>
      <w:lvlText w:val="(%5)"/>
      <w:lvlJc w:val="left"/>
      <w:pPr>
        <w:tabs>
          <w:tab w:val="num" w:pos="1361"/>
        </w:tabs>
        <w:ind w:left="2041" w:hanging="680"/>
      </w:pPr>
      <w:rPr>
        <w:rFonts w:hint="default"/>
      </w:rPr>
    </w:lvl>
    <w:lvl w:ilvl="5">
      <w:start w:val="1"/>
      <w:numFmt w:val="upperRoman"/>
      <w:pStyle w:val="ItemL6"/>
      <w:lvlText w:val="(%6)"/>
      <w:lvlJc w:val="left"/>
      <w:pPr>
        <w:ind w:left="680" w:hanging="680"/>
      </w:pPr>
      <w:rPr>
        <w:rFonts w:hint="default"/>
      </w:rPr>
    </w:lvl>
    <w:lvl w:ilvl="6">
      <w:start w:val="1"/>
      <w:numFmt w:val="decimal"/>
      <w:pStyle w:val="ItemL7"/>
      <w:lvlText w:val="(%7)"/>
      <w:lvlJc w:val="left"/>
      <w:pPr>
        <w:ind w:left="680" w:hanging="680"/>
      </w:pPr>
      <w:rPr>
        <w:rFonts w:hint="default"/>
      </w:rPr>
    </w:lvl>
    <w:lvl w:ilvl="7">
      <w:start w:val="1"/>
      <w:numFmt w:val="upperLetter"/>
      <w:pStyle w:val="ItemL8"/>
      <w:lvlText w:val="%8."/>
      <w:lvlJc w:val="left"/>
      <w:pPr>
        <w:ind w:left="680" w:hanging="680"/>
      </w:pPr>
      <w:rPr>
        <w:rFonts w:hint="default"/>
      </w:rPr>
    </w:lvl>
    <w:lvl w:ilvl="8">
      <w:start w:val="1"/>
      <w:numFmt w:val="upperRoman"/>
      <w:pStyle w:val="ItemL9"/>
      <w:lvlText w:val="%9."/>
      <w:lvlJc w:val="left"/>
      <w:pPr>
        <w:ind w:left="680" w:hanging="680"/>
      </w:pPr>
      <w:rPr>
        <w:rFonts w:hint="default"/>
      </w:rPr>
    </w:lvl>
  </w:abstractNum>
  <w:abstractNum w:abstractNumId="25" w15:restartNumberingAfterBreak="0">
    <w:nsid w:val="29056D16"/>
    <w:multiLevelType w:val="multilevel"/>
    <w:tmpl w:val="97FC3F78"/>
    <w:lvl w:ilvl="0">
      <w:start w:val="1"/>
      <w:numFmt w:val="decimal"/>
      <w:suff w:val="nothing"/>
      <w:lvlText w:val="Schedule %1"/>
      <w:lvlJc w:val="left"/>
      <w:pPr>
        <w:ind w:left="0" w:firstLine="0"/>
      </w:pPr>
      <w:rPr>
        <w:rFonts w:hint="default"/>
      </w:rPr>
    </w:lvl>
    <w:lvl w:ilvl="1">
      <w:start w:val="1"/>
      <w:numFmt w:val="decimal"/>
      <w:lvlText w:val="%2."/>
      <w:lvlJc w:val="left"/>
      <w:pPr>
        <w:ind w:left="680" w:hanging="680"/>
      </w:pPr>
      <w:rPr>
        <w:rFonts w:hint="default"/>
      </w:rPr>
    </w:lvl>
    <w:lvl w:ilvl="2">
      <w:start w:val="1"/>
      <w:numFmt w:val="decimal"/>
      <w:lvlText w:val="%2.%3"/>
      <w:lvlJc w:val="left"/>
      <w:pPr>
        <w:ind w:left="680" w:hanging="680"/>
      </w:pPr>
      <w:rPr>
        <w:rFonts w:hint="default"/>
      </w:rPr>
    </w:lvl>
    <w:lvl w:ilvl="3">
      <w:start w:val="1"/>
      <w:numFmt w:val="lowerLetter"/>
      <w:lvlText w:val="(%4)"/>
      <w:lvlJc w:val="left"/>
      <w:pPr>
        <w:ind w:left="1361" w:hanging="681"/>
      </w:pPr>
      <w:rPr>
        <w:rFonts w:hint="default"/>
      </w:rPr>
    </w:lvl>
    <w:lvl w:ilvl="4">
      <w:start w:val="1"/>
      <w:numFmt w:val="lowerRoman"/>
      <w:lvlText w:val="(%5)"/>
      <w:lvlJc w:val="left"/>
      <w:pPr>
        <w:ind w:left="2041" w:hanging="680"/>
      </w:pPr>
      <w:rPr>
        <w:rFonts w:hint="default"/>
      </w:rPr>
    </w:lvl>
    <w:lvl w:ilvl="5">
      <w:start w:val="1"/>
      <w:numFmt w:val="upperLetter"/>
      <w:lvlText w:val="(%6)"/>
      <w:lvlJc w:val="left"/>
      <w:pPr>
        <w:tabs>
          <w:tab w:val="num" w:pos="2722"/>
        </w:tabs>
        <w:ind w:left="2722" w:hanging="681"/>
      </w:pPr>
      <w:rPr>
        <w:rFonts w:hint="default"/>
      </w:rPr>
    </w:lvl>
    <w:lvl w:ilvl="6">
      <w:start w:val="1"/>
      <w:numFmt w:val="upperRoman"/>
      <w:lvlText w:val="(%7)"/>
      <w:lvlJc w:val="left"/>
      <w:pPr>
        <w:tabs>
          <w:tab w:val="num" w:pos="3402"/>
        </w:tabs>
        <w:ind w:left="3402" w:hanging="680"/>
      </w:pPr>
      <w:rPr>
        <w:rFonts w:hint="default"/>
      </w:rPr>
    </w:lvl>
    <w:lvl w:ilvl="7">
      <w:start w:val="1"/>
      <w:numFmt w:val="decimal"/>
      <w:lvlText w:val="(%8)"/>
      <w:lvlJc w:val="left"/>
      <w:pPr>
        <w:tabs>
          <w:tab w:val="num" w:pos="4082"/>
        </w:tabs>
        <w:ind w:left="4082" w:hanging="680"/>
      </w:pPr>
      <w:rPr>
        <w:rFonts w:hint="default"/>
      </w:rPr>
    </w:lvl>
    <w:lvl w:ilvl="8">
      <w:start w:val="1"/>
      <w:numFmt w:val="upperLetter"/>
      <w:lvlText w:val="%9."/>
      <w:lvlJc w:val="left"/>
      <w:pPr>
        <w:tabs>
          <w:tab w:val="num" w:pos="4763"/>
        </w:tabs>
        <w:ind w:left="4763" w:hanging="681"/>
      </w:pPr>
      <w:rPr>
        <w:rFonts w:hint="default"/>
      </w:rPr>
    </w:lvl>
  </w:abstractNum>
  <w:abstractNum w:abstractNumId="26" w15:restartNumberingAfterBreak="0">
    <w:nsid w:val="29264371"/>
    <w:multiLevelType w:val="multilevel"/>
    <w:tmpl w:val="48B26B92"/>
    <w:lvl w:ilvl="0">
      <w:start w:val="1"/>
      <w:numFmt w:val="decimal"/>
      <w:suff w:val="nothing"/>
      <w:lvlText w:val="Schedule %1"/>
      <w:lvlJc w:val="left"/>
      <w:pPr>
        <w:ind w:left="0" w:firstLine="0"/>
      </w:pPr>
      <w:rPr>
        <w:rFonts w:hint="default"/>
      </w:rPr>
    </w:lvl>
    <w:lvl w:ilvl="1">
      <w:start w:val="1"/>
      <w:numFmt w:val="decimal"/>
      <w:lvlText w:val="%2."/>
      <w:lvlJc w:val="left"/>
      <w:pPr>
        <w:ind w:left="680" w:hanging="680"/>
      </w:pPr>
      <w:rPr>
        <w:rFonts w:hint="default"/>
      </w:rPr>
    </w:lvl>
    <w:lvl w:ilvl="2">
      <w:start w:val="1"/>
      <w:numFmt w:val="decimal"/>
      <w:lvlText w:val="%2.%3"/>
      <w:lvlJc w:val="left"/>
      <w:pPr>
        <w:ind w:left="680" w:hanging="680"/>
      </w:pPr>
      <w:rPr>
        <w:rFonts w:hint="default"/>
      </w:rPr>
    </w:lvl>
    <w:lvl w:ilvl="3">
      <w:start w:val="1"/>
      <w:numFmt w:val="lowerLetter"/>
      <w:lvlText w:val="(%4)"/>
      <w:lvlJc w:val="left"/>
      <w:pPr>
        <w:ind w:left="1361" w:hanging="681"/>
      </w:pPr>
      <w:rPr>
        <w:rFonts w:hint="default"/>
      </w:rPr>
    </w:lvl>
    <w:lvl w:ilvl="4">
      <w:start w:val="1"/>
      <w:numFmt w:val="lowerRoman"/>
      <w:lvlText w:val="(%5)"/>
      <w:lvlJc w:val="left"/>
      <w:pPr>
        <w:ind w:left="2041" w:hanging="680"/>
      </w:pPr>
      <w:rPr>
        <w:rFonts w:hint="default"/>
      </w:rPr>
    </w:lvl>
    <w:lvl w:ilvl="5">
      <w:start w:val="1"/>
      <w:numFmt w:val="upperLetter"/>
      <w:lvlText w:val="(%6)"/>
      <w:lvlJc w:val="left"/>
      <w:pPr>
        <w:tabs>
          <w:tab w:val="num" w:pos="2722"/>
        </w:tabs>
        <w:ind w:left="2722" w:hanging="681"/>
      </w:pPr>
      <w:rPr>
        <w:rFonts w:hint="default"/>
      </w:rPr>
    </w:lvl>
    <w:lvl w:ilvl="6">
      <w:start w:val="1"/>
      <w:numFmt w:val="upperRoman"/>
      <w:lvlText w:val="(%7)"/>
      <w:lvlJc w:val="left"/>
      <w:pPr>
        <w:tabs>
          <w:tab w:val="num" w:pos="3402"/>
        </w:tabs>
        <w:ind w:left="3402" w:hanging="680"/>
      </w:pPr>
      <w:rPr>
        <w:rFonts w:hint="default"/>
      </w:rPr>
    </w:lvl>
    <w:lvl w:ilvl="7">
      <w:start w:val="1"/>
      <w:numFmt w:val="decimal"/>
      <w:lvlText w:val="(%8)"/>
      <w:lvlJc w:val="left"/>
      <w:pPr>
        <w:tabs>
          <w:tab w:val="num" w:pos="4082"/>
        </w:tabs>
        <w:ind w:left="4082" w:hanging="680"/>
      </w:pPr>
      <w:rPr>
        <w:rFonts w:hint="default"/>
      </w:rPr>
    </w:lvl>
    <w:lvl w:ilvl="8">
      <w:start w:val="1"/>
      <w:numFmt w:val="upperLetter"/>
      <w:lvlText w:val="%9."/>
      <w:lvlJc w:val="left"/>
      <w:pPr>
        <w:tabs>
          <w:tab w:val="num" w:pos="4763"/>
        </w:tabs>
        <w:ind w:left="4763" w:hanging="681"/>
      </w:pPr>
      <w:rPr>
        <w:rFonts w:hint="default"/>
      </w:rPr>
    </w:lvl>
  </w:abstractNum>
  <w:abstractNum w:abstractNumId="27" w15:restartNumberingAfterBreak="0">
    <w:nsid w:val="2BE0743B"/>
    <w:multiLevelType w:val="hybridMultilevel"/>
    <w:tmpl w:val="34BEC1A8"/>
    <w:lvl w:ilvl="0" w:tplc="6D2E1DEC">
      <w:start w:val="1"/>
      <w:numFmt w:val="lowerLetter"/>
      <w:suff w:val="space"/>
      <w:lvlText w:val="(%1)"/>
      <w:lvlJc w:val="left"/>
      <w:pPr>
        <w:ind w:left="720" w:firstLine="0"/>
      </w:pPr>
      <w:rPr>
        <w:rFonts w:hint="default"/>
      </w:rPr>
    </w:lvl>
    <w:lvl w:ilvl="1" w:tplc="FAE82D62">
      <w:start w:val="1"/>
      <w:numFmt w:val="decimal"/>
      <w:suff w:val="space"/>
      <w:lvlText w:val="%2."/>
      <w:lvlJc w:val="left"/>
      <w:pPr>
        <w:ind w:left="1800" w:hanging="439"/>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8" w15:restartNumberingAfterBreak="0">
    <w:nsid w:val="2C114F38"/>
    <w:multiLevelType w:val="multilevel"/>
    <w:tmpl w:val="A1941708"/>
    <w:styleLink w:val="Part"/>
    <w:lvl w:ilvl="0">
      <w:start w:val="1"/>
      <w:numFmt w:val="upperLetter"/>
      <w:pStyle w:val="PartL1"/>
      <w:suff w:val="nothing"/>
      <w:lvlText w:val="Part %1"/>
      <w:lvlJc w:val="left"/>
      <w:pPr>
        <w:ind w:left="0" w:firstLine="0"/>
      </w:pPr>
      <w:rPr>
        <w:rFonts w:hint="default"/>
      </w:rPr>
    </w:lvl>
    <w:lvl w:ilvl="1">
      <w:start w:val="1"/>
      <w:numFmt w:val="decimal"/>
      <w:pStyle w:val="PartL2"/>
      <w:lvlText w:val="%2."/>
      <w:lvlJc w:val="left"/>
      <w:pPr>
        <w:ind w:left="680" w:hanging="680"/>
      </w:pPr>
      <w:rPr>
        <w:rFonts w:hint="default"/>
      </w:rPr>
    </w:lvl>
    <w:lvl w:ilvl="2">
      <w:start w:val="1"/>
      <w:numFmt w:val="decimal"/>
      <w:pStyle w:val="PartL3"/>
      <w:lvlText w:val="%2.%3"/>
      <w:lvlJc w:val="left"/>
      <w:pPr>
        <w:ind w:left="680" w:hanging="680"/>
      </w:pPr>
      <w:rPr>
        <w:rFonts w:hint="default"/>
      </w:rPr>
    </w:lvl>
    <w:lvl w:ilvl="3">
      <w:start w:val="1"/>
      <w:numFmt w:val="lowerLetter"/>
      <w:pStyle w:val="PartL4"/>
      <w:lvlText w:val="(%4)"/>
      <w:lvlJc w:val="left"/>
      <w:pPr>
        <w:tabs>
          <w:tab w:val="num" w:pos="1361"/>
        </w:tabs>
        <w:ind w:left="1361" w:hanging="681"/>
      </w:pPr>
      <w:rPr>
        <w:rFonts w:hint="default"/>
      </w:rPr>
    </w:lvl>
    <w:lvl w:ilvl="4">
      <w:start w:val="1"/>
      <w:numFmt w:val="lowerRoman"/>
      <w:pStyle w:val="PartL5"/>
      <w:lvlText w:val="(%5)"/>
      <w:lvlJc w:val="left"/>
      <w:pPr>
        <w:tabs>
          <w:tab w:val="num" w:pos="2041"/>
        </w:tabs>
        <w:ind w:left="2041" w:hanging="680"/>
      </w:pPr>
      <w:rPr>
        <w:rFonts w:hint="default"/>
      </w:rPr>
    </w:lvl>
    <w:lvl w:ilvl="5">
      <w:start w:val="1"/>
      <w:numFmt w:val="upperLetter"/>
      <w:pStyle w:val="PartL6"/>
      <w:lvlText w:val="(%6)"/>
      <w:lvlJc w:val="left"/>
      <w:pPr>
        <w:tabs>
          <w:tab w:val="num" w:pos="2722"/>
        </w:tabs>
        <w:ind w:left="2722" w:hanging="681"/>
      </w:pPr>
      <w:rPr>
        <w:rFonts w:hint="default"/>
      </w:rPr>
    </w:lvl>
    <w:lvl w:ilvl="6">
      <w:start w:val="1"/>
      <w:numFmt w:val="upperRoman"/>
      <w:pStyle w:val="PartL7"/>
      <w:lvlText w:val="(%7)"/>
      <w:lvlJc w:val="left"/>
      <w:pPr>
        <w:tabs>
          <w:tab w:val="num" w:pos="3402"/>
        </w:tabs>
        <w:ind w:left="3402" w:hanging="680"/>
      </w:pPr>
      <w:rPr>
        <w:rFonts w:hint="default"/>
      </w:rPr>
    </w:lvl>
    <w:lvl w:ilvl="7">
      <w:start w:val="1"/>
      <w:numFmt w:val="decimal"/>
      <w:pStyle w:val="PartL8"/>
      <w:lvlText w:val="(%8)"/>
      <w:lvlJc w:val="left"/>
      <w:pPr>
        <w:tabs>
          <w:tab w:val="num" w:pos="4082"/>
        </w:tabs>
        <w:ind w:left="4082" w:hanging="680"/>
      </w:pPr>
      <w:rPr>
        <w:rFonts w:hint="default"/>
      </w:rPr>
    </w:lvl>
    <w:lvl w:ilvl="8">
      <w:start w:val="1"/>
      <w:numFmt w:val="upperLetter"/>
      <w:pStyle w:val="PartL9"/>
      <w:lvlText w:val="%9."/>
      <w:lvlJc w:val="left"/>
      <w:pPr>
        <w:tabs>
          <w:tab w:val="num" w:pos="4763"/>
        </w:tabs>
        <w:ind w:left="4763" w:hanging="681"/>
      </w:pPr>
      <w:rPr>
        <w:rFonts w:hint="default"/>
      </w:rPr>
    </w:lvl>
  </w:abstractNum>
  <w:abstractNum w:abstractNumId="29" w15:restartNumberingAfterBreak="0">
    <w:nsid w:val="34137597"/>
    <w:multiLevelType w:val="multilevel"/>
    <w:tmpl w:val="D68A05A6"/>
    <w:styleLink w:val="Definition"/>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ind w:left="1361" w:hanging="681"/>
      </w:pPr>
      <w:rPr>
        <w:rFonts w:hint="default"/>
      </w:rPr>
    </w:lvl>
    <w:lvl w:ilvl="2">
      <w:start w:val="1"/>
      <w:numFmt w:val="lowerRoman"/>
      <w:pStyle w:val="DefinitionL3"/>
      <w:lvlText w:val="(%3)"/>
      <w:lvlJc w:val="left"/>
      <w:pPr>
        <w:tabs>
          <w:tab w:val="num" w:pos="2041"/>
        </w:tabs>
        <w:ind w:left="2041" w:hanging="680"/>
      </w:pPr>
      <w:rPr>
        <w:rFonts w:hint="default"/>
      </w:rPr>
    </w:lvl>
    <w:lvl w:ilvl="3">
      <w:start w:val="1"/>
      <w:numFmt w:val="upperLetter"/>
      <w:pStyle w:val="DefinitionL4"/>
      <w:lvlText w:val="(%4)"/>
      <w:lvlJc w:val="left"/>
      <w:pPr>
        <w:tabs>
          <w:tab w:val="num" w:pos="2722"/>
        </w:tabs>
        <w:ind w:left="2722" w:hanging="681"/>
      </w:pPr>
      <w:rPr>
        <w:rFonts w:hint="default"/>
      </w:rPr>
    </w:lvl>
    <w:lvl w:ilvl="4">
      <w:start w:val="1"/>
      <w:numFmt w:val="upperRoman"/>
      <w:pStyle w:val="DefinitionL5"/>
      <w:lvlText w:val="(%5)"/>
      <w:lvlJc w:val="left"/>
      <w:pPr>
        <w:tabs>
          <w:tab w:val="num" w:pos="3402"/>
        </w:tabs>
        <w:ind w:left="3402" w:hanging="680"/>
      </w:pPr>
      <w:rPr>
        <w:rFonts w:hint="default"/>
      </w:rPr>
    </w:lvl>
    <w:lvl w:ilvl="5">
      <w:start w:val="1"/>
      <w:numFmt w:val="decimal"/>
      <w:pStyle w:val="DefinitionL6"/>
      <w:lvlText w:val="(%6)"/>
      <w:lvlJc w:val="left"/>
      <w:pPr>
        <w:tabs>
          <w:tab w:val="num" w:pos="4082"/>
        </w:tabs>
        <w:ind w:left="4082" w:hanging="680"/>
      </w:pPr>
      <w:rPr>
        <w:rFonts w:hint="default"/>
      </w:rPr>
    </w:lvl>
    <w:lvl w:ilvl="6">
      <w:start w:val="1"/>
      <w:numFmt w:val="upperLetter"/>
      <w:pStyle w:val="DefinitionL7"/>
      <w:lvlText w:val="%7."/>
      <w:lvlJc w:val="left"/>
      <w:pPr>
        <w:tabs>
          <w:tab w:val="num" w:pos="4763"/>
        </w:tabs>
        <w:ind w:left="4763" w:hanging="681"/>
      </w:pPr>
      <w:rPr>
        <w:rFonts w:hint="default"/>
      </w:rPr>
    </w:lvl>
    <w:lvl w:ilvl="7">
      <w:start w:val="1"/>
      <w:numFmt w:val="upperRoman"/>
      <w:pStyle w:val="DefinitionL8"/>
      <w:lvlText w:val="%8."/>
      <w:lvlJc w:val="left"/>
      <w:pPr>
        <w:tabs>
          <w:tab w:val="num" w:pos="5443"/>
        </w:tabs>
        <w:ind w:left="5443" w:hanging="680"/>
      </w:pPr>
      <w:rPr>
        <w:rFonts w:hint="default"/>
      </w:rPr>
    </w:lvl>
    <w:lvl w:ilvl="8">
      <w:start w:val="1"/>
      <w:numFmt w:val="lowerLetter"/>
      <w:pStyle w:val="DefinitionL9"/>
      <w:lvlText w:val="%9."/>
      <w:lvlJc w:val="left"/>
      <w:pPr>
        <w:tabs>
          <w:tab w:val="num" w:pos="6124"/>
        </w:tabs>
        <w:ind w:left="6124" w:hanging="681"/>
      </w:pPr>
      <w:rPr>
        <w:rFonts w:hint="default"/>
      </w:rPr>
    </w:lvl>
  </w:abstractNum>
  <w:abstractNum w:abstractNumId="30" w15:restartNumberingAfterBreak="0">
    <w:nsid w:val="34D1047C"/>
    <w:multiLevelType w:val="multilevel"/>
    <w:tmpl w:val="36B63A16"/>
    <w:styleLink w:val="Level"/>
    <w:lvl w:ilvl="0">
      <w:start w:val="1"/>
      <w:numFmt w:val="upperLetter"/>
      <w:pStyle w:val="Level1"/>
      <w:lvlText w:val="%1"/>
      <w:lvlJc w:val="left"/>
      <w:pPr>
        <w:ind w:left="680" w:hanging="680"/>
      </w:pPr>
      <w:rPr>
        <w:rFonts w:ascii="Arial" w:hAnsi="Arial" w:hint="default"/>
        <w:sz w:val="20"/>
      </w:rPr>
    </w:lvl>
    <w:lvl w:ilvl="1">
      <w:start w:val="1"/>
      <w:numFmt w:val="lowerRoman"/>
      <w:pStyle w:val="Level2"/>
      <w:lvlText w:val="(%2)"/>
      <w:lvlJc w:val="left"/>
      <w:pPr>
        <w:ind w:left="1360" w:hanging="680"/>
      </w:pPr>
      <w:rPr>
        <w:rFonts w:hint="default"/>
      </w:rPr>
    </w:lvl>
    <w:lvl w:ilvl="2">
      <w:start w:val="1"/>
      <w:numFmt w:val="lowerLetter"/>
      <w:pStyle w:val="Level3"/>
      <w:lvlText w:val="(%3)"/>
      <w:lvlJc w:val="left"/>
      <w:pPr>
        <w:tabs>
          <w:tab w:val="num" w:pos="2041"/>
        </w:tabs>
        <w:ind w:left="2040" w:hanging="680"/>
      </w:pPr>
      <w:rPr>
        <w:rFonts w:hint="default"/>
      </w:rPr>
    </w:lvl>
    <w:lvl w:ilvl="3">
      <w:start w:val="1"/>
      <w:numFmt w:val="upperRoman"/>
      <w:pStyle w:val="Level4"/>
      <w:lvlText w:val="%4."/>
      <w:lvlJc w:val="left"/>
      <w:pPr>
        <w:tabs>
          <w:tab w:val="num" w:pos="2722"/>
        </w:tabs>
        <w:ind w:left="2720" w:hanging="680"/>
      </w:pPr>
      <w:rPr>
        <w:rFonts w:hint="default"/>
      </w:rPr>
    </w:lvl>
    <w:lvl w:ilvl="4">
      <w:start w:val="1"/>
      <w:numFmt w:val="upperLetter"/>
      <w:pStyle w:val="Level5"/>
      <w:lvlText w:val="(%5)"/>
      <w:lvlJc w:val="left"/>
      <w:pPr>
        <w:tabs>
          <w:tab w:val="num" w:pos="3402"/>
        </w:tabs>
        <w:ind w:left="3400" w:hanging="680"/>
      </w:pPr>
      <w:rPr>
        <w:rFonts w:hint="default"/>
      </w:rPr>
    </w:lvl>
    <w:lvl w:ilvl="5">
      <w:start w:val="1"/>
      <w:numFmt w:val="upperRoman"/>
      <w:pStyle w:val="Level6"/>
      <w:lvlText w:val="(%6)"/>
      <w:lvlJc w:val="left"/>
      <w:pPr>
        <w:tabs>
          <w:tab w:val="num" w:pos="4082"/>
        </w:tabs>
        <w:ind w:left="4080" w:hanging="680"/>
      </w:pPr>
      <w:rPr>
        <w:rFonts w:hint="default"/>
      </w:rPr>
    </w:lvl>
    <w:lvl w:ilvl="6">
      <w:start w:val="1"/>
      <w:numFmt w:val="decimal"/>
      <w:pStyle w:val="Level7"/>
      <w:lvlText w:val="(%7)"/>
      <w:lvlJc w:val="left"/>
      <w:pPr>
        <w:tabs>
          <w:tab w:val="num" w:pos="4763"/>
        </w:tabs>
        <w:ind w:left="4760" w:hanging="680"/>
      </w:pPr>
      <w:rPr>
        <w:rFonts w:hint="default"/>
      </w:rPr>
    </w:lvl>
    <w:lvl w:ilvl="7">
      <w:start w:val="1"/>
      <w:numFmt w:val="lowerRoman"/>
      <w:pStyle w:val="Level8"/>
      <w:lvlText w:val="%8."/>
      <w:lvlJc w:val="left"/>
      <w:pPr>
        <w:tabs>
          <w:tab w:val="num" w:pos="5443"/>
        </w:tabs>
        <w:ind w:left="5443" w:hanging="683"/>
      </w:pPr>
      <w:rPr>
        <w:rFonts w:hint="default"/>
      </w:rPr>
    </w:lvl>
    <w:lvl w:ilvl="8">
      <w:start w:val="1"/>
      <w:numFmt w:val="lowerLetter"/>
      <w:pStyle w:val="Level9"/>
      <w:lvlText w:val="%9."/>
      <w:lvlJc w:val="left"/>
      <w:pPr>
        <w:tabs>
          <w:tab w:val="num" w:pos="6124"/>
        </w:tabs>
        <w:ind w:left="6124" w:hanging="681"/>
      </w:pPr>
      <w:rPr>
        <w:rFonts w:hint="default"/>
      </w:rPr>
    </w:lvl>
  </w:abstractNum>
  <w:abstractNum w:abstractNumId="31" w15:restartNumberingAfterBreak="0">
    <w:nsid w:val="368960B9"/>
    <w:multiLevelType w:val="multilevel"/>
    <w:tmpl w:val="31982420"/>
    <w:numStyleLink w:val="MENumber"/>
  </w:abstractNum>
  <w:abstractNum w:abstractNumId="32" w15:restartNumberingAfterBreak="0">
    <w:nsid w:val="401D5F41"/>
    <w:multiLevelType w:val="multilevel"/>
    <w:tmpl w:val="6C1A9FDE"/>
    <w:styleLink w:val="MELegal"/>
    <w:lvl w:ilvl="0">
      <w:start w:val="1"/>
      <w:numFmt w:val="decimal"/>
      <w:pStyle w:val="MELegal1"/>
      <w:lvlText w:val="%1."/>
      <w:lvlJc w:val="left"/>
      <w:pPr>
        <w:ind w:left="680" w:hanging="680"/>
      </w:pPr>
      <w:rPr>
        <w:rFonts w:hint="default"/>
      </w:rPr>
    </w:lvl>
    <w:lvl w:ilvl="1">
      <w:start w:val="1"/>
      <w:numFmt w:val="decimal"/>
      <w:pStyle w:val="MELegal2"/>
      <w:lvlText w:val="%1.%2"/>
      <w:lvlJc w:val="left"/>
      <w:pPr>
        <w:ind w:left="680" w:hanging="680"/>
      </w:pPr>
      <w:rPr>
        <w:rFonts w:hint="default"/>
      </w:rPr>
    </w:lvl>
    <w:lvl w:ilvl="2">
      <w:start w:val="1"/>
      <w:numFmt w:val="lowerLetter"/>
      <w:pStyle w:val="MELegal3"/>
      <w:lvlText w:val="(%3)"/>
      <w:lvlJc w:val="left"/>
      <w:pPr>
        <w:ind w:left="1361" w:hanging="681"/>
      </w:pPr>
      <w:rPr>
        <w:rFonts w:hint="default"/>
      </w:rPr>
    </w:lvl>
    <w:lvl w:ilvl="3">
      <w:start w:val="1"/>
      <w:numFmt w:val="lowerRoman"/>
      <w:pStyle w:val="MELegal4"/>
      <w:lvlText w:val="(%4)"/>
      <w:lvlJc w:val="left"/>
      <w:pPr>
        <w:ind w:left="2041" w:hanging="680"/>
      </w:pPr>
      <w:rPr>
        <w:rFonts w:hint="default"/>
      </w:rPr>
    </w:lvl>
    <w:lvl w:ilvl="4">
      <w:start w:val="1"/>
      <w:numFmt w:val="upperLetter"/>
      <w:pStyle w:val="MELegal5"/>
      <w:lvlText w:val="(%5)"/>
      <w:lvlJc w:val="left"/>
      <w:pPr>
        <w:tabs>
          <w:tab w:val="num" w:pos="2722"/>
        </w:tabs>
        <w:ind w:left="2722" w:hanging="681"/>
      </w:pPr>
      <w:rPr>
        <w:rFonts w:hint="default"/>
      </w:rPr>
    </w:lvl>
    <w:lvl w:ilvl="5">
      <w:start w:val="1"/>
      <w:numFmt w:val="upperRoman"/>
      <w:pStyle w:val="MELegal6"/>
      <w:lvlText w:val="(%6)"/>
      <w:lvlJc w:val="left"/>
      <w:pPr>
        <w:tabs>
          <w:tab w:val="num" w:pos="3402"/>
        </w:tabs>
        <w:ind w:left="3402" w:hanging="680"/>
      </w:pPr>
      <w:rPr>
        <w:rFonts w:hint="default"/>
      </w:rPr>
    </w:lvl>
    <w:lvl w:ilvl="6">
      <w:start w:val="1"/>
      <w:numFmt w:val="decimal"/>
      <w:pStyle w:val="MELegal7"/>
      <w:lvlText w:val="(%7)"/>
      <w:lvlJc w:val="left"/>
      <w:pPr>
        <w:tabs>
          <w:tab w:val="num" w:pos="4082"/>
        </w:tabs>
        <w:ind w:left="4082" w:hanging="680"/>
      </w:pPr>
      <w:rPr>
        <w:rFonts w:hint="default"/>
      </w:rPr>
    </w:lvl>
    <w:lvl w:ilvl="7">
      <w:start w:val="1"/>
      <w:numFmt w:val="upperLetter"/>
      <w:pStyle w:val="MELegal8"/>
      <w:lvlText w:val="%8."/>
      <w:lvlJc w:val="left"/>
      <w:pPr>
        <w:tabs>
          <w:tab w:val="num" w:pos="4763"/>
        </w:tabs>
        <w:ind w:left="4763" w:hanging="681"/>
      </w:pPr>
      <w:rPr>
        <w:rFonts w:hint="default"/>
      </w:rPr>
    </w:lvl>
    <w:lvl w:ilvl="8">
      <w:start w:val="1"/>
      <w:numFmt w:val="upperRoman"/>
      <w:pStyle w:val="MELegal9"/>
      <w:lvlText w:val="%9."/>
      <w:lvlJc w:val="left"/>
      <w:pPr>
        <w:tabs>
          <w:tab w:val="num" w:pos="5443"/>
        </w:tabs>
        <w:ind w:left="5443" w:hanging="680"/>
      </w:pPr>
      <w:rPr>
        <w:rFonts w:hint="default"/>
      </w:rPr>
    </w:lvl>
  </w:abstractNum>
  <w:abstractNum w:abstractNumId="33" w15:restartNumberingAfterBreak="0">
    <w:nsid w:val="423F39ED"/>
    <w:multiLevelType w:val="multilevel"/>
    <w:tmpl w:val="48B26B92"/>
    <w:lvl w:ilvl="0">
      <w:start w:val="1"/>
      <w:numFmt w:val="decimal"/>
      <w:suff w:val="nothing"/>
      <w:lvlText w:val="Schedule %1"/>
      <w:lvlJc w:val="left"/>
      <w:pPr>
        <w:ind w:left="0" w:firstLine="0"/>
      </w:pPr>
      <w:rPr>
        <w:rFonts w:hint="default"/>
      </w:rPr>
    </w:lvl>
    <w:lvl w:ilvl="1">
      <w:start w:val="1"/>
      <w:numFmt w:val="decimal"/>
      <w:lvlText w:val="%2."/>
      <w:lvlJc w:val="left"/>
      <w:pPr>
        <w:ind w:left="680" w:hanging="680"/>
      </w:pPr>
      <w:rPr>
        <w:rFonts w:hint="default"/>
      </w:rPr>
    </w:lvl>
    <w:lvl w:ilvl="2">
      <w:start w:val="1"/>
      <w:numFmt w:val="decimal"/>
      <w:lvlText w:val="%2.%3"/>
      <w:lvlJc w:val="left"/>
      <w:pPr>
        <w:ind w:left="680" w:hanging="680"/>
      </w:pPr>
      <w:rPr>
        <w:rFonts w:hint="default"/>
      </w:rPr>
    </w:lvl>
    <w:lvl w:ilvl="3">
      <w:start w:val="1"/>
      <w:numFmt w:val="lowerLetter"/>
      <w:lvlText w:val="(%4)"/>
      <w:lvlJc w:val="left"/>
      <w:pPr>
        <w:ind w:left="1361" w:hanging="681"/>
      </w:pPr>
      <w:rPr>
        <w:rFonts w:hint="default"/>
      </w:rPr>
    </w:lvl>
    <w:lvl w:ilvl="4">
      <w:start w:val="1"/>
      <w:numFmt w:val="lowerRoman"/>
      <w:lvlText w:val="(%5)"/>
      <w:lvlJc w:val="left"/>
      <w:pPr>
        <w:ind w:left="2041" w:hanging="680"/>
      </w:pPr>
      <w:rPr>
        <w:rFonts w:hint="default"/>
      </w:rPr>
    </w:lvl>
    <w:lvl w:ilvl="5">
      <w:start w:val="1"/>
      <w:numFmt w:val="upperLetter"/>
      <w:lvlText w:val="(%6)"/>
      <w:lvlJc w:val="left"/>
      <w:pPr>
        <w:tabs>
          <w:tab w:val="num" w:pos="2722"/>
        </w:tabs>
        <w:ind w:left="2722" w:hanging="681"/>
      </w:pPr>
      <w:rPr>
        <w:rFonts w:hint="default"/>
      </w:rPr>
    </w:lvl>
    <w:lvl w:ilvl="6">
      <w:start w:val="1"/>
      <w:numFmt w:val="upperRoman"/>
      <w:lvlText w:val="(%7)"/>
      <w:lvlJc w:val="left"/>
      <w:pPr>
        <w:tabs>
          <w:tab w:val="num" w:pos="3402"/>
        </w:tabs>
        <w:ind w:left="3402" w:hanging="680"/>
      </w:pPr>
      <w:rPr>
        <w:rFonts w:hint="default"/>
      </w:rPr>
    </w:lvl>
    <w:lvl w:ilvl="7">
      <w:start w:val="1"/>
      <w:numFmt w:val="decimal"/>
      <w:lvlText w:val="(%8)"/>
      <w:lvlJc w:val="left"/>
      <w:pPr>
        <w:tabs>
          <w:tab w:val="num" w:pos="4082"/>
        </w:tabs>
        <w:ind w:left="4082" w:hanging="680"/>
      </w:pPr>
      <w:rPr>
        <w:rFonts w:hint="default"/>
      </w:rPr>
    </w:lvl>
    <w:lvl w:ilvl="8">
      <w:start w:val="1"/>
      <w:numFmt w:val="upperLetter"/>
      <w:lvlText w:val="%9."/>
      <w:lvlJc w:val="left"/>
      <w:pPr>
        <w:tabs>
          <w:tab w:val="num" w:pos="4763"/>
        </w:tabs>
        <w:ind w:left="4763" w:hanging="681"/>
      </w:pPr>
      <w:rPr>
        <w:rFonts w:hint="default"/>
      </w:rPr>
    </w:lvl>
  </w:abstractNum>
  <w:abstractNum w:abstractNumId="34" w15:restartNumberingAfterBreak="0">
    <w:nsid w:val="459E1049"/>
    <w:multiLevelType w:val="singleLevel"/>
    <w:tmpl w:val="B11613B0"/>
    <w:lvl w:ilvl="0">
      <w:start w:val="1"/>
      <w:numFmt w:val="bullet"/>
      <w:lvlText w:val=""/>
      <w:lvlJc w:val="left"/>
      <w:pPr>
        <w:tabs>
          <w:tab w:val="num" w:pos="680"/>
        </w:tabs>
        <w:ind w:left="680" w:hanging="680"/>
      </w:pPr>
      <w:rPr>
        <w:rFonts w:ascii="Wingdings" w:hAnsi="Wingdings" w:hint="default"/>
      </w:rPr>
    </w:lvl>
  </w:abstractNum>
  <w:abstractNum w:abstractNumId="35" w15:restartNumberingAfterBreak="0">
    <w:nsid w:val="47221B8C"/>
    <w:multiLevelType w:val="multilevel"/>
    <w:tmpl w:val="48B26B92"/>
    <w:lvl w:ilvl="0">
      <w:start w:val="1"/>
      <w:numFmt w:val="decimal"/>
      <w:suff w:val="nothing"/>
      <w:lvlText w:val="Schedule %1"/>
      <w:lvlJc w:val="left"/>
      <w:pPr>
        <w:ind w:left="0" w:firstLine="0"/>
      </w:pPr>
      <w:rPr>
        <w:rFonts w:hint="default"/>
      </w:rPr>
    </w:lvl>
    <w:lvl w:ilvl="1">
      <w:start w:val="1"/>
      <w:numFmt w:val="decimal"/>
      <w:lvlText w:val="%2."/>
      <w:lvlJc w:val="left"/>
      <w:pPr>
        <w:ind w:left="680" w:hanging="680"/>
      </w:pPr>
      <w:rPr>
        <w:rFonts w:hint="default"/>
      </w:rPr>
    </w:lvl>
    <w:lvl w:ilvl="2">
      <w:start w:val="1"/>
      <w:numFmt w:val="decimal"/>
      <w:lvlText w:val="%2.%3"/>
      <w:lvlJc w:val="left"/>
      <w:pPr>
        <w:ind w:left="680" w:hanging="680"/>
      </w:pPr>
      <w:rPr>
        <w:rFonts w:hint="default"/>
      </w:rPr>
    </w:lvl>
    <w:lvl w:ilvl="3">
      <w:start w:val="1"/>
      <w:numFmt w:val="lowerLetter"/>
      <w:lvlText w:val="(%4)"/>
      <w:lvlJc w:val="left"/>
      <w:pPr>
        <w:ind w:left="1361" w:hanging="681"/>
      </w:pPr>
      <w:rPr>
        <w:rFonts w:hint="default"/>
      </w:rPr>
    </w:lvl>
    <w:lvl w:ilvl="4">
      <w:start w:val="1"/>
      <w:numFmt w:val="lowerRoman"/>
      <w:lvlText w:val="(%5)"/>
      <w:lvlJc w:val="left"/>
      <w:pPr>
        <w:ind w:left="2041" w:hanging="680"/>
      </w:pPr>
      <w:rPr>
        <w:rFonts w:hint="default"/>
      </w:rPr>
    </w:lvl>
    <w:lvl w:ilvl="5">
      <w:start w:val="1"/>
      <w:numFmt w:val="upperLetter"/>
      <w:lvlText w:val="(%6)"/>
      <w:lvlJc w:val="left"/>
      <w:pPr>
        <w:tabs>
          <w:tab w:val="num" w:pos="2722"/>
        </w:tabs>
        <w:ind w:left="2722" w:hanging="681"/>
      </w:pPr>
      <w:rPr>
        <w:rFonts w:hint="default"/>
      </w:rPr>
    </w:lvl>
    <w:lvl w:ilvl="6">
      <w:start w:val="1"/>
      <w:numFmt w:val="upperRoman"/>
      <w:lvlText w:val="(%7)"/>
      <w:lvlJc w:val="left"/>
      <w:pPr>
        <w:tabs>
          <w:tab w:val="num" w:pos="3402"/>
        </w:tabs>
        <w:ind w:left="3402" w:hanging="680"/>
      </w:pPr>
      <w:rPr>
        <w:rFonts w:hint="default"/>
      </w:rPr>
    </w:lvl>
    <w:lvl w:ilvl="7">
      <w:start w:val="1"/>
      <w:numFmt w:val="decimal"/>
      <w:lvlText w:val="(%8)"/>
      <w:lvlJc w:val="left"/>
      <w:pPr>
        <w:tabs>
          <w:tab w:val="num" w:pos="4082"/>
        </w:tabs>
        <w:ind w:left="4082" w:hanging="680"/>
      </w:pPr>
      <w:rPr>
        <w:rFonts w:hint="default"/>
      </w:rPr>
    </w:lvl>
    <w:lvl w:ilvl="8">
      <w:start w:val="1"/>
      <w:numFmt w:val="upperLetter"/>
      <w:lvlText w:val="%9."/>
      <w:lvlJc w:val="left"/>
      <w:pPr>
        <w:tabs>
          <w:tab w:val="num" w:pos="4763"/>
        </w:tabs>
        <w:ind w:left="4763" w:hanging="681"/>
      </w:pPr>
      <w:rPr>
        <w:rFonts w:hint="default"/>
      </w:rPr>
    </w:lvl>
  </w:abstractNum>
  <w:abstractNum w:abstractNumId="36" w15:restartNumberingAfterBreak="0">
    <w:nsid w:val="4C51122E"/>
    <w:multiLevelType w:val="multilevel"/>
    <w:tmpl w:val="48B26B92"/>
    <w:lvl w:ilvl="0">
      <w:start w:val="1"/>
      <w:numFmt w:val="decimal"/>
      <w:suff w:val="nothing"/>
      <w:lvlText w:val="Schedule %1"/>
      <w:lvlJc w:val="left"/>
      <w:pPr>
        <w:ind w:left="0" w:firstLine="0"/>
      </w:pPr>
      <w:rPr>
        <w:rFonts w:hint="default"/>
      </w:rPr>
    </w:lvl>
    <w:lvl w:ilvl="1">
      <w:start w:val="1"/>
      <w:numFmt w:val="decimal"/>
      <w:lvlText w:val="%2."/>
      <w:lvlJc w:val="left"/>
      <w:pPr>
        <w:ind w:left="680" w:hanging="680"/>
      </w:pPr>
      <w:rPr>
        <w:rFonts w:hint="default"/>
      </w:rPr>
    </w:lvl>
    <w:lvl w:ilvl="2">
      <w:start w:val="1"/>
      <w:numFmt w:val="decimal"/>
      <w:lvlText w:val="%2.%3"/>
      <w:lvlJc w:val="left"/>
      <w:pPr>
        <w:ind w:left="680" w:hanging="680"/>
      </w:pPr>
      <w:rPr>
        <w:rFonts w:hint="default"/>
      </w:rPr>
    </w:lvl>
    <w:lvl w:ilvl="3">
      <w:start w:val="1"/>
      <w:numFmt w:val="lowerLetter"/>
      <w:lvlText w:val="(%4)"/>
      <w:lvlJc w:val="left"/>
      <w:pPr>
        <w:ind w:left="1361" w:hanging="681"/>
      </w:pPr>
      <w:rPr>
        <w:rFonts w:hint="default"/>
      </w:rPr>
    </w:lvl>
    <w:lvl w:ilvl="4">
      <w:start w:val="1"/>
      <w:numFmt w:val="lowerRoman"/>
      <w:lvlText w:val="(%5)"/>
      <w:lvlJc w:val="left"/>
      <w:pPr>
        <w:ind w:left="2041" w:hanging="680"/>
      </w:pPr>
      <w:rPr>
        <w:rFonts w:hint="default"/>
      </w:rPr>
    </w:lvl>
    <w:lvl w:ilvl="5">
      <w:start w:val="1"/>
      <w:numFmt w:val="upperLetter"/>
      <w:lvlText w:val="(%6)"/>
      <w:lvlJc w:val="left"/>
      <w:pPr>
        <w:tabs>
          <w:tab w:val="num" w:pos="2722"/>
        </w:tabs>
        <w:ind w:left="2722" w:hanging="681"/>
      </w:pPr>
      <w:rPr>
        <w:rFonts w:hint="default"/>
      </w:rPr>
    </w:lvl>
    <w:lvl w:ilvl="6">
      <w:start w:val="1"/>
      <w:numFmt w:val="upperRoman"/>
      <w:lvlText w:val="(%7)"/>
      <w:lvlJc w:val="left"/>
      <w:pPr>
        <w:tabs>
          <w:tab w:val="num" w:pos="3402"/>
        </w:tabs>
        <w:ind w:left="3402" w:hanging="680"/>
      </w:pPr>
      <w:rPr>
        <w:rFonts w:hint="default"/>
      </w:rPr>
    </w:lvl>
    <w:lvl w:ilvl="7">
      <w:start w:val="1"/>
      <w:numFmt w:val="decimal"/>
      <w:lvlText w:val="(%8)"/>
      <w:lvlJc w:val="left"/>
      <w:pPr>
        <w:tabs>
          <w:tab w:val="num" w:pos="4082"/>
        </w:tabs>
        <w:ind w:left="4082" w:hanging="680"/>
      </w:pPr>
      <w:rPr>
        <w:rFonts w:hint="default"/>
      </w:rPr>
    </w:lvl>
    <w:lvl w:ilvl="8">
      <w:start w:val="1"/>
      <w:numFmt w:val="upperLetter"/>
      <w:lvlText w:val="%9."/>
      <w:lvlJc w:val="left"/>
      <w:pPr>
        <w:tabs>
          <w:tab w:val="num" w:pos="4763"/>
        </w:tabs>
        <w:ind w:left="4763" w:hanging="681"/>
      </w:pPr>
      <w:rPr>
        <w:rFonts w:hint="default"/>
      </w:rPr>
    </w:lvl>
  </w:abstractNum>
  <w:abstractNum w:abstractNumId="37" w15:restartNumberingAfterBreak="0">
    <w:nsid w:val="4CEA69DF"/>
    <w:multiLevelType w:val="multilevel"/>
    <w:tmpl w:val="7CFC59C0"/>
    <w:numStyleLink w:val="Bullets"/>
  </w:abstractNum>
  <w:abstractNum w:abstractNumId="38" w15:restartNumberingAfterBreak="0">
    <w:nsid w:val="51C70072"/>
    <w:multiLevelType w:val="hybridMultilevel"/>
    <w:tmpl w:val="F51A8670"/>
    <w:lvl w:ilvl="0" w:tplc="EA94C67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4562538"/>
    <w:multiLevelType w:val="multilevel"/>
    <w:tmpl w:val="48B26B92"/>
    <w:lvl w:ilvl="0">
      <w:start w:val="1"/>
      <w:numFmt w:val="decimal"/>
      <w:suff w:val="nothing"/>
      <w:lvlText w:val="Schedule %1"/>
      <w:lvlJc w:val="left"/>
      <w:pPr>
        <w:ind w:left="0" w:firstLine="0"/>
      </w:pPr>
      <w:rPr>
        <w:rFonts w:hint="default"/>
      </w:rPr>
    </w:lvl>
    <w:lvl w:ilvl="1">
      <w:start w:val="1"/>
      <w:numFmt w:val="decimal"/>
      <w:lvlText w:val="%2."/>
      <w:lvlJc w:val="left"/>
      <w:pPr>
        <w:ind w:left="680" w:hanging="680"/>
      </w:pPr>
      <w:rPr>
        <w:rFonts w:hint="default"/>
      </w:rPr>
    </w:lvl>
    <w:lvl w:ilvl="2">
      <w:start w:val="1"/>
      <w:numFmt w:val="decimal"/>
      <w:lvlText w:val="%2.%3"/>
      <w:lvlJc w:val="left"/>
      <w:pPr>
        <w:ind w:left="680" w:hanging="680"/>
      </w:pPr>
      <w:rPr>
        <w:rFonts w:hint="default"/>
      </w:rPr>
    </w:lvl>
    <w:lvl w:ilvl="3">
      <w:start w:val="1"/>
      <w:numFmt w:val="lowerLetter"/>
      <w:lvlText w:val="(%4)"/>
      <w:lvlJc w:val="left"/>
      <w:pPr>
        <w:ind w:left="1361" w:hanging="681"/>
      </w:pPr>
      <w:rPr>
        <w:rFonts w:hint="default"/>
      </w:rPr>
    </w:lvl>
    <w:lvl w:ilvl="4">
      <w:start w:val="1"/>
      <w:numFmt w:val="lowerRoman"/>
      <w:lvlText w:val="(%5)"/>
      <w:lvlJc w:val="left"/>
      <w:pPr>
        <w:ind w:left="2041" w:hanging="680"/>
      </w:pPr>
      <w:rPr>
        <w:rFonts w:hint="default"/>
      </w:rPr>
    </w:lvl>
    <w:lvl w:ilvl="5">
      <w:start w:val="1"/>
      <w:numFmt w:val="upperLetter"/>
      <w:lvlText w:val="(%6)"/>
      <w:lvlJc w:val="left"/>
      <w:pPr>
        <w:tabs>
          <w:tab w:val="num" w:pos="2722"/>
        </w:tabs>
        <w:ind w:left="2722" w:hanging="681"/>
      </w:pPr>
      <w:rPr>
        <w:rFonts w:hint="default"/>
      </w:rPr>
    </w:lvl>
    <w:lvl w:ilvl="6">
      <w:start w:val="1"/>
      <w:numFmt w:val="upperRoman"/>
      <w:lvlText w:val="(%7)"/>
      <w:lvlJc w:val="left"/>
      <w:pPr>
        <w:tabs>
          <w:tab w:val="num" w:pos="3402"/>
        </w:tabs>
        <w:ind w:left="3402" w:hanging="680"/>
      </w:pPr>
      <w:rPr>
        <w:rFonts w:hint="default"/>
      </w:rPr>
    </w:lvl>
    <w:lvl w:ilvl="7">
      <w:start w:val="1"/>
      <w:numFmt w:val="decimal"/>
      <w:lvlText w:val="(%8)"/>
      <w:lvlJc w:val="left"/>
      <w:pPr>
        <w:tabs>
          <w:tab w:val="num" w:pos="4082"/>
        </w:tabs>
        <w:ind w:left="4082" w:hanging="680"/>
      </w:pPr>
      <w:rPr>
        <w:rFonts w:hint="default"/>
      </w:rPr>
    </w:lvl>
    <w:lvl w:ilvl="8">
      <w:start w:val="1"/>
      <w:numFmt w:val="upperLetter"/>
      <w:lvlText w:val="%9."/>
      <w:lvlJc w:val="left"/>
      <w:pPr>
        <w:tabs>
          <w:tab w:val="num" w:pos="4763"/>
        </w:tabs>
        <w:ind w:left="4763" w:hanging="681"/>
      </w:pPr>
      <w:rPr>
        <w:rFonts w:hint="default"/>
      </w:rPr>
    </w:lvl>
  </w:abstractNum>
  <w:abstractNum w:abstractNumId="40" w15:restartNumberingAfterBreak="0">
    <w:nsid w:val="549C32F0"/>
    <w:multiLevelType w:val="multilevel"/>
    <w:tmpl w:val="0540E31E"/>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lowerLetter"/>
      <w:lvlText w:val="(%3)"/>
      <w:lvlJc w:val="left"/>
      <w:pPr>
        <w:ind w:left="1361" w:hanging="681"/>
      </w:pPr>
      <w:rPr>
        <w:rFonts w:hint="default"/>
      </w:rPr>
    </w:lvl>
    <w:lvl w:ilvl="3">
      <w:start w:val="1"/>
      <w:numFmt w:val="lowerRoman"/>
      <w:lvlText w:val="(%4)"/>
      <w:lvlJc w:val="left"/>
      <w:pPr>
        <w:ind w:left="2041" w:hanging="680"/>
      </w:pPr>
      <w:rPr>
        <w:rFonts w:hint="default"/>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02"/>
        </w:tabs>
        <w:ind w:left="3402" w:hanging="680"/>
      </w:pPr>
      <w:rPr>
        <w:rFonts w:hint="default"/>
      </w:rPr>
    </w:lvl>
    <w:lvl w:ilvl="6">
      <w:start w:val="1"/>
      <w:numFmt w:val="decimal"/>
      <w:lvlText w:val="(%7)"/>
      <w:lvlJc w:val="left"/>
      <w:pPr>
        <w:tabs>
          <w:tab w:val="num" w:pos="4082"/>
        </w:tabs>
        <w:ind w:left="4082" w:hanging="680"/>
      </w:pPr>
      <w:rPr>
        <w:rFonts w:hint="default"/>
      </w:rPr>
    </w:lvl>
    <w:lvl w:ilvl="7">
      <w:start w:val="1"/>
      <w:numFmt w:val="upperLetter"/>
      <w:lvlText w:val="%8."/>
      <w:lvlJc w:val="left"/>
      <w:pPr>
        <w:tabs>
          <w:tab w:val="num" w:pos="4763"/>
        </w:tabs>
        <w:ind w:left="4763" w:hanging="681"/>
      </w:pPr>
      <w:rPr>
        <w:rFonts w:hint="default"/>
      </w:rPr>
    </w:lvl>
    <w:lvl w:ilvl="8">
      <w:start w:val="1"/>
      <w:numFmt w:val="upperRoman"/>
      <w:lvlText w:val="%9."/>
      <w:lvlJc w:val="left"/>
      <w:pPr>
        <w:tabs>
          <w:tab w:val="num" w:pos="5443"/>
        </w:tabs>
        <w:ind w:left="5443" w:hanging="680"/>
      </w:pPr>
      <w:rPr>
        <w:rFonts w:hint="default"/>
      </w:rPr>
    </w:lvl>
  </w:abstractNum>
  <w:abstractNum w:abstractNumId="41" w15:restartNumberingAfterBreak="0">
    <w:nsid w:val="54B61FF0"/>
    <w:multiLevelType w:val="hybridMultilevel"/>
    <w:tmpl w:val="34BEC1A8"/>
    <w:lvl w:ilvl="0" w:tplc="6D2E1DEC">
      <w:start w:val="1"/>
      <w:numFmt w:val="lowerLetter"/>
      <w:suff w:val="space"/>
      <w:lvlText w:val="(%1)"/>
      <w:lvlJc w:val="left"/>
      <w:pPr>
        <w:ind w:left="720" w:firstLine="0"/>
      </w:pPr>
      <w:rPr>
        <w:rFonts w:hint="default"/>
      </w:rPr>
    </w:lvl>
    <w:lvl w:ilvl="1" w:tplc="FAE82D62">
      <w:start w:val="1"/>
      <w:numFmt w:val="decimal"/>
      <w:suff w:val="space"/>
      <w:lvlText w:val="%2."/>
      <w:lvlJc w:val="left"/>
      <w:pPr>
        <w:ind w:left="1800" w:hanging="439"/>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2" w15:restartNumberingAfterBreak="0">
    <w:nsid w:val="55F9062B"/>
    <w:multiLevelType w:val="hybridMultilevel"/>
    <w:tmpl w:val="34BEC1A8"/>
    <w:lvl w:ilvl="0" w:tplc="6D2E1DEC">
      <w:start w:val="1"/>
      <w:numFmt w:val="lowerLetter"/>
      <w:suff w:val="space"/>
      <w:lvlText w:val="(%1)"/>
      <w:lvlJc w:val="left"/>
      <w:pPr>
        <w:ind w:left="720" w:firstLine="0"/>
      </w:pPr>
      <w:rPr>
        <w:rFonts w:hint="default"/>
      </w:rPr>
    </w:lvl>
    <w:lvl w:ilvl="1" w:tplc="FAE82D62">
      <w:start w:val="1"/>
      <w:numFmt w:val="decimal"/>
      <w:suff w:val="space"/>
      <w:lvlText w:val="%2."/>
      <w:lvlJc w:val="left"/>
      <w:pPr>
        <w:ind w:left="1800" w:hanging="439"/>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3" w15:restartNumberingAfterBreak="0">
    <w:nsid w:val="569850A3"/>
    <w:multiLevelType w:val="hybridMultilevel"/>
    <w:tmpl w:val="34BEC1A8"/>
    <w:lvl w:ilvl="0" w:tplc="6D2E1DEC">
      <w:start w:val="1"/>
      <w:numFmt w:val="lowerLetter"/>
      <w:suff w:val="space"/>
      <w:lvlText w:val="(%1)"/>
      <w:lvlJc w:val="left"/>
      <w:pPr>
        <w:ind w:left="720" w:firstLine="0"/>
      </w:pPr>
      <w:rPr>
        <w:rFonts w:hint="default"/>
      </w:rPr>
    </w:lvl>
    <w:lvl w:ilvl="1" w:tplc="FAE82D62">
      <w:start w:val="1"/>
      <w:numFmt w:val="decimal"/>
      <w:suff w:val="space"/>
      <w:lvlText w:val="%2."/>
      <w:lvlJc w:val="left"/>
      <w:pPr>
        <w:ind w:left="1800" w:hanging="439"/>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4" w15:restartNumberingAfterBreak="0">
    <w:nsid w:val="5CAC0974"/>
    <w:multiLevelType w:val="multilevel"/>
    <w:tmpl w:val="2C7A9A8E"/>
    <w:numStyleLink w:val="Warranty"/>
  </w:abstractNum>
  <w:abstractNum w:abstractNumId="45" w15:restartNumberingAfterBreak="0">
    <w:nsid w:val="5EB46F94"/>
    <w:multiLevelType w:val="hybridMultilevel"/>
    <w:tmpl w:val="9B442B5A"/>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5EC14FBC"/>
    <w:multiLevelType w:val="hybridMultilevel"/>
    <w:tmpl w:val="24A05D90"/>
    <w:lvl w:ilvl="0" w:tplc="2004A05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5F55191B"/>
    <w:multiLevelType w:val="multilevel"/>
    <w:tmpl w:val="529202EE"/>
    <w:numStyleLink w:val="Item"/>
  </w:abstractNum>
  <w:abstractNum w:abstractNumId="48" w15:restartNumberingAfterBreak="0">
    <w:nsid w:val="60F7271F"/>
    <w:multiLevelType w:val="multilevel"/>
    <w:tmpl w:val="DE142736"/>
    <w:styleLink w:val="MEBasic"/>
    <w:lvl w:ilvl="0">
      <w:start w:val="1"/>
      <w:numFmt w:val="decimal"/>
      <w:pStyle w:val="MEBasic1"/>
      <w:lvlText w:val="%1."/>
      <w:lvlJc w:val="left"/>
      <w:pPr>
        <w:ind w:left="680" w:hanging="680"/>
      </w:pPr>
      <w:rPr>
        <w:rFonts w:hint="default"/>
      </w:rPr>
    </w:lvl>
    <w:lvl w:ilvl="1">
      <w:start w:val="1"/>
      <w:numFmt w:val="decimal"/>
      <w:pStyle w:val="MEBasic2"/>
      <w:lvlText w:val="%1.%2"/>
      <w:lvlJc w:val="left"/>
      <w:pPr>
        <w:ind w:left="680" w:hanging="680"/>
      </w:pPr>
      <w:rPr>
        <w:rFonts w:hint="default"/>
      </w:rPr>
    </w:lvl>
    <w:lvl w:ilvl="2">
      <w:start w:val="1"/>
      <w:numFmt w:val="lowerLetter"/>
      <w:pStyle w:val="MEBasic3"/>
      <w:lvlText w:val="(%3)"/>
      <w:lvlJc w:val="left"/>
      <w:pPr>
        <w:ind w:left="1361" w:hanging="681"/>
      </w:pPr>
      <w:rPr>
        <w:rFonts w:hint="default"/>
      </w:rPr>
    </w:lvl>
    <w:lvl w:ilvl="3">
      <w:start w:val="1"/>
      <w:numFmt w:val="lowerRoman"/>
      <w:pStyle w:val="MEBasic4"/>
      <w:lvlText w:val="(%4)"/>
      <w:lvlJc w:val="left"/>
      <w:pPr>
        <w:ind w:left="2041" w:hanging="680"/>
      </w:pPr>
      <w:rPr>
        <w:rFonts w:hint="default"/>
      </w:rPr>
    </w:lvl>
    <w:lvl w:ilvl="4">
      <w:start w:val="1"/>
      <w:numFmt w:val="upperLetter"/>
      <w:pStyle w:val="MEBasic5"/>
      <w:lvlText w:val="(%5)"/>
      <w:lvlJc w:val="left"/>
      <w:pPr>
        <w:tabs>
          <w:tab w:val="num" w:pos="2722"/>
        </w:tabs>
        <w:ind w:left="2722" w:hanging="681"/>
      </w:pPr>
      <w:rPr>
        <w:rFonts w:hint="default"/>
      </w:rPr>
    </w:lvl>
    <w:lvl w:ilvl="5">
      <w:start w:val="1"/>
      <w:numFmt w:val="upperRoman"/>
      <w:pStyle w:val="MEBasic6"/>
      <w:lvlText w:val="(%6)"/>
      <w:lvlJc w:val="left"/>
      <w:pPr>
        <w:tabs>
          <w:tab w:val="num" w:pos="3402"/>
        </w:tabs>
        <w:ind w:left="3402" w:hanging="680"/>
      </w:pPr>
      <w:rPr>
        <w:rFonts w:hint="default"/>
      </w:rPr>
    </w:lvl>
    <w:lvl w:ilvl="6">
      <w:start w:val="1"/>
      <w:numFmt w:val="decimal"/>
      <w:pStyle w:val="MEBasic7"/>
      <w:lvlText w:val="(%7)"/>
      <w:lvlJc w:val="left"/>
      <w:pPr>
        <w:tabs>
          <w:tab w:val="num" w:pos="4082"/>
        </w:tabs>
        <w:ind w:left="4082" w:hanging="680"/>
      </w:pPr>
      <w:rPr>
        <w:rFonts w:hint="default"/>
      </w:rPr>
    </w:lvl>
    <w:lvl w:ilvl="7">
      <w:start w:val="1"/>
      <w:numFmt w:val="upperLetter"/>
      <w:pStyle w:val="MEBasic8"/>
      <w:lvlText w:val="%8."/>
      <w:lvlJc w:val="left"/>
      <w:pPr>
        <w:tabs>
          <w:tab w:val="num" w:pos="4763"/>
        </w:tabs>
        <w:ind w:left="4763" w:hanging="681"/>
      </w:pPr>
      <w:rPr>
        <w:rFonts w:hint="default"/>
      </w:rPr>
    </w:lvl>
    <w:lvl w:ilvl="8">
      <w:start w:val="1"/>
      <w:numFmt w:val="upperRoman"/>
      <w:pStyle w:val="MEBasic9"/>
      <w:lvlText w:val="%9"/>
      <w:lvlJc w:val="left"/>
      <w:pPr>
        <w:tabs>
          <w:tab w:val="num" w:pos="5443"/>
        </w:tabs>
        <w:ind w:left="5443" w:hanging="680"/>
      </w:pPr>
      <w:rPr>
        <w:rFonts w:hint="default"/>
      </w:rPr>
    </w:lvl>
  </w:abstractNum>
  <w:abstractNum w:abstractNumId="49" w15:restartNumberingAfterBreak="0">
    <w:nsid w:val="61FA7149"/>
    <w:multiLevelType w:val="multilevel"/>
    <w:tmpl w:val="2C7A9A8E"/>
    <w:styleLink w:val="Warranty"/>
    <w:lvl w:ilvl="0">
      <w:start w:val="1"/>
      <w:numFmt w:val="decimal"/>
      <w:pStyle w:val="WarrantyL1"/>
      <w:suff w:val="nothing"/>
      <w:lvlText w:val="Warranty %1"/>
      <w:lvlJc w:val="left"/>
      <w:pPr>
        <w:ind w:left="0" w:firstLine="0"/>
      </w:pPr>
      <w:rPr>
        <w:rFonts w:hint="default"/>
      </w:rPr>
    </w:lvl>
    <w:lvl w:ilvl="1">
      <w:start w:val="1"/>
      <w:numFmt w:val="decimal"/>
      <w:pStyle w:val="WarrantyL2"/>
      <w:lvlText w:val="%1.%2"/>
      <w:lvlJc w:val="left"/>
      <w:pPr>
        <w:ind w:left="680" w:hanging="680"/>
      </w:pPr>
      <w:rPr>
        <w:rFonts w:hint="default"/>
      </w:rPr>
    </w:lvl>
    <w:lvl w:ilvl="2">
      <w:start w:val="1"/>
      <w:numFmt w:val="lowerLetter"/>
      <w:pStyle w:val="WarrantyL3"/>
      <w:lvlText w:val="(%3)"/>
      <w:lvlJc w:val="left"/>
      <w:pPr>
        <w:ind w:left="1361" w:hanging="681"/>
      </w:pPr>
      <w:rPr>
        <w:rFonts w:hint="default"/>
      </w:rPr>
    </w:lvl>
    <w:lvl w:ilvl="3">
      <w:start w:val="1"/>
      <w:numFmt w:val="lowerRoman"/>
      <w:pStyle w:val="WarrantyL4"/>
      <w:lvlText w:val="(%4)"/>
      <w:lvlJc w:val="left"/>
      <w:pPr>
        <w:ind w:left="2041" w:hanging="680"/>
      </w:pPr>
      <w:rPr>
        <w:rFonts w:hint="default"/>
      </w:rPr>
    </w:lvl>
    <w:lvl w:ilvl="4">
      <w:start w:val="1"/>
      <w:numFmt w:val="upperLetter"/>
      <w:pStyle w:val="WarrantyL5"/>
      <w:lvlText w:val="(%5)"/>
      <w:lvlJc w:val="left"/>
      <w:pPr>
        <w:tabs>
          <w:tab w:val="num" w:pos="2722"/>
        </w:tabs>
        <w:ind w:left="2722" w:hanging="681"/>
      </w:pPr>
      <w:rPr>
        <w:rFonts w:hint="default"/>
      </w:rPr>
    </w:lvl>
    <w:lvl w:ilvl="5">
      <w:start w:val="1"/>
      <w:numFmt w:val="upperRoman"/>
      <w:pStyle w:val="WarrantyL6"/>
      <w:lvlText w:val="(%6)"/>
      <w:lvlJc w:val="left"/>
      <w:pPr>
        <w:tabs>
          <w:tab w:val="num" w:pos="3402"/>
        </w:tabs>
        <w:ind w:left="3402" w:hanging="680"/>
      </w:pPr>
      <w:rPr>
        <w:rFonts w:hint="default"/>
      </w:rPr>
    </w:lvl>
    <w:lvl w:ilvl="6">
      <w:start w:val="1"/>
      <w:numFmt w:val="decimal"/>
      <w:pStyle w:val="WarrantyL7"/>
      <w:lvlText w:val="(%7)"/>
      <w:lvlJc w:val="left"/>
      <w:pPr>
        <w:tabs>
          <w:tab w:val="num" w:pos="4082"/>
        </w:tabs>
        <w:ind w:left="4082" w:hanging="680"/>
      </w:pPr>
      <w:rPr>
        <w:rFonts w:hint="default"/>
      </w:rPr>
    </w:lvl>
    <w:lvl w:ilvl="7">
      <w:start w:val="1"/>
      <w:numFmt w:val="upperLetter"/>
      <w:pStyle w:val="WarrantyL8"/>
      <w:lvlText w:val="%8."/>
      <w:lvlJc w:val="left"/>
      <w:pPr>
        <w:tabs>
          <w:tab w:val="num" w:pos="4763"/>
        </w:tabs>
        <w:ind w:left="4763" w:hanging="681"/>
      </w:pPr>
      <w:rPr>
        <w:rFonts w:hint="default"/>
      </w:rPr>
    </w:lvl>
    <w:lvl w:ilvl="8">
      <w:start w:val="1"/>
      <w:numFmt w:val="upperRoman"/>
      <w:pStyle w:val="WarrantyL9"/>
      <w:lvlText w:val="%9."/>
      <w:lvlJc w:val="left"/>
      <w:pPr>
        <w:tabs>
          <w:tab w:val="num" w:pos="5443"/>
        </w:tabs>
        <w:ind w:left="5443" w:hanging="680"/>
      </w:pPr>
      <w:rPr>
        <w:rFonts w:hint="default"/>
      </w:rPr>
    </w:lvl>
  </w:abstractNum>
  <w:abstractNum w:abstractNumId="50" w15:restartNumberingAfterBreak="0">
    <w:nsid w:val="66482B96"/>
    <w:multiLevelType w:val="multilevel"/>
    <w:tmpl w:val="A1941708"/>
    <w:numStyleLink w:val="Part"/>
  </w:abstractNum>
  <w:abstractNum w:abstractNumId="51" w15:restartNumberingAfterBreak="0">
    <w:nsid w:val="685E252C"/>
    <w:multiLevelType w:val="hybridMultilevel"/>
    <w:tmpl w:val="0A2A5452"/>
    <w:lvl w:ilvl="0" w:tplc="F06E4016">
      <w:start w:val="1"/>
      <w:numFmt w:val="lowerLetter"/>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52" w15:restartNumberingAfterBreak="0">
    <w:nsid w:val="72DC20DA"/>
    <w:multiLevelType w:val="multilevel"/>
    <w:tmpl w:val="48B26B92"/>
    <w:lvl w:ilvl="0">
      <w:start w:val="1"/>
      <w:numFmt w:val="decimal"/>
      <w:suff w:val="nothing"/>
      <w:lvlText w:val="Schedule %1"/>
      <w:lvlJc w:val="left"/>
      <w:pPr>
        <w:ind w:left="0" w:firstLine="0"/>
      </w:pPr>
      <w:rPr>
        <w:rFonts w:hint="default"/>
      </w:rPr>
    </w:lvl>
    <w:lvl w:ilvl="1">
      <w:start w:val="1"/>
      <w:numFmt w:val="decimal"/>
      <w:lvlText w:val="%2."/>
      <w:lvlJc w:val="left"/>
      <w:pPr>
        <w:ind w:left="680" w:hanging="680"/>
      </w:pPr>
      <w:rPr>
        <w:rFonts w:hint="default"/>
      </w:rPr>
    </w:lvl>
    <w:lvl w:ilvl="2">
      <w:start w:val="1"/>
      <w:numFmt w:val="decimal"/>
      <w:lvlText w:val="%2.%3"/>
      <w:lvlJc w:val="left"/>
      <w:pPr>
        <w:ind w:left="680" w:hanging="680"/>
      </w:pPr>
      <w:rPr>
        <w:rFonts w:hint="default"/>
      </w:rPr>
    </w:lvl>
    <w:lvl w:ilvl="3">
      <w:start w:val="1"/>
      <w:numFmt w:val="lowerLetter"/>
      <w:lvlText w:val="(%4)"/>
      <w:lvlJc w:val="left"/>
      <w:pPr>
        <w:ind w:left="1361" w:hanging="681"/>
      </w:pPr>
      <w:rPr>
        <w:rFonts w:hint="default"/>
      </w:rPr>
    </w:lvl>
    <w:lvl w:ilvl="4">
      <w:start w:val="1"/>
      <w:numFmt w:val="lowerRoman"/>
      <w:lvlText w:val="(%5)"/>
      <w:lvlJc w:val="left"/>
      <w:pPr>
        <w:ind w:left="2041" w:hanging="680"/>
      </w:pPr>
      <w:rPr>
        <w:rFonts w:hint="default"/>
      </w:rPr>
    </w:lvl>
    <w:lvl w:ilvl="5">
      <w:start w:val="1"/>
      <w:numFmt w:val="upperLetter"/>
      <w:lvlText w:val="(%6)"/>
      <w:lvlJc w:val="left"/>
      <w:pPr>
        <w:tabs>
          <w:tab w:val="num" w:pos="2722"/>
        </w:tabs>
        <w:ind w:left="2722" w:hanging="681"/>
      </w:pPr>
      <w:rPr>
        <w:rFonts w:hint="default"/>
      </w:rPr>
    </w:lvl>
    <w:lvl w:ilvl="6">
      <w:start w:val="1"/>
      <w:numFmt w:val="upperRoman"/>
      <w:lvlText w:val="(%7)"/>
      <w:lvlJc w:val="left"/>
      <w:pPr>
        <w:tabs>
          <w:tab w:val="num" w:pos="3402"/>
        </w:tabs>
        <w:ind w:left="3402" w:hanging="680"/>
      </w:pPr>
      <w:rPr>
        <w:rFonts w:hint="default"/>
      </w:rPr>
    </w:lvl>
    <w:lvl w:ilvl="7">
      <w:start w:val="1"/>
      <w:numFmt w:val="decimal"/>
      <w:lvlText w:val="(%8)"/>
      <w:lvlJc w:val="left"/>
      <w:pPr>
        <w:tabs>
          <w:tab w:val="num" w:pos="4082"/>
        </w:tabs>
        <w:ind w:left="4082" w:hanging="680"/>
      </w:pPr>
      <w:rPr>
        <w:rFonts w:hint="default"/>
      </w:rPr>
    </w:lvl>
    <w:lvl w:ilvl="8">
      <w:start w:val="1"/>
      <w:numFmt w:val="upperLetter"/>
      <w:lvlText w:val="%9."/>
      <w:lvlJc w:val="left"/>
      <w:pPr>
        <w:tabs>
          <w:tab w:val="num" w:pos="4763"/>
        </w:tabs>
        <w:ind w:left="4763" w:hanging="68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lvlOverride w:ilvl="1">
      <w:lvl w:ilvl="1">
        <w:start w:val="1"/>
        <w:numFmt w:val="lowerLetter"/>
        <w:pStyle w:val="DefinitionL2"/>
        <w:lvlText w:val="(%2)"/>
        <w:lvlJc w:val="left"/>
        <w:pPr>
          <w:ind w:left="1361" w:hanging="681"/>
        </w:pPr>
        <w:rPr>
          <w:rFonts w:ascii="Arial" w:hAnsi="Arial" w:cs="Arial" w:hint="default"/>
          <w:color w:val="auto"/>
        </w:rPr>
      </w:lvl>
    </w:lvlOverride>
  </w:num>
  <w:num w:numId="12">
    <w:abstractNumId w:val="30"/>
  </w:num>
  <w:num w:numId="13">
    <w:abstractNumId w:val="48"/>
  </w:num>
  <w:num w:numId="14">
    <w:abstractNumId w:val="28"/>
  </w:num>
  <w:num w:numId="15">
    <w:abstractNumId w:val="22"/>
  </w:num>
  <w:num w:numId="16">
    <w:abstractNumId w:val="49"/>
  </w:num>
  <w:num w:numId="17">
    <w:abstractNumId w:val="18"/>
  </w:num>
  <w:num w:numId="18">
    <w:abstractNumId w:val="12"/>
    <w:lvlOverride w:ilvl="0">
      <w:lvl w:ilvl="0">
        <w:start w:val="1"/>
        <w:numFmt w:val="decimal"/>
        <w:pStyle w:val="MENoIndent1"/>
        <w:suff w:val="nothing"/>
        <w:lvlText w:val="%1"/>
        <w:lvlJc w:val="left"/>
        <w:pPr>
          <w:ind w:left="0" w:firstLine="0"/>
        </w:pPr>
        <w:rPr>
          <w:rFonts w:hint="default"/>
        </w:rPr>
      </w:lvl>
    </w:lvlOverride>
  </w:num>
  <w:num w:numId="19">
    <w:abstractNumId w:val="50"/>
  </w:num>
  <w:num w:numId="20">
    <w:abstractNumId w:val="44"/>
  </w:num>
  <w:num w:numId="21">
    <w:abstractNumId w:val="15"/>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28">
    <w:abstractNumId w:val="25"/>
  </w:num>
  <w:num w:numId="29">
    <w:abstractNumId w:val="20"/>
  </w:num>
  <w:num w:numId="30">
    <w:abstractNumId w:val="32"/>
    <w:lvlOverride w:ilvl="0">
      <w:lvl w:ilvl="0">
        <w:start w:val="1"/>
        <w:numFmt w:val="decimal"/>
        <w:pStyle w:val="MELegal1"/>
        <w:lvlText w:val="%1."/>
        <w:lvlJc w:val="left"/>
        <w:pPr>
          <w:ind w:left="680" w:hanging="680"/>
        </w:pPr>
        <w:rPr>
          <w:rFonts w:hint="default"/>
        </w:rPr>
      </w:lvl>
    </w:lvlOverride>
    <w:lvlOverride w:ilvl="1">
      <w:lvl w:ilvl="1">
        <w:start w:val="1"/>
        <w:numFmt w:val="decimal"/>
        <w:pStyle w:val="MELegal2"/>
        <w:lvlText w:val="%1.%2"/>
        <w:lvlJc w:val="left"/>
        <w:pPr>
          <w:ind w:left="680" w:hanging="680"/>
        </w:pPr>
        <w:rPr>
          <w:rFonts w:hint="default"/>
          <w:b/>
          <w:sz w:val="22"/>
          <w:szCs w:val="22"/>
        </w:rPr>
      </w:lvl>
    </w:lvlOverride>
    <w:lvlOverride w:ilvl="2">
      <w:lvl w:ilvl="2">
        <w:start w:val="1"/>
        <w:numFmt w:val="lowerLetter"/>
        <w:pStyle w:val="MELegal3"/>
        <w:lvlText w:val="(%3)"/>
        <w:lvlJc w:val="left"/>
        <w:pPr>
          <w:ind w:left="1361" w:hanging="681"/>
        </w:pPr>
        <w:rPr>
          <w:rFonts w:hint="default"/>
          <w:b w:val="0"/>
          <w:i w:val="0"/>
        </w:rPr>
      </w:lvl>
    </w:lvlOverride>
    <w:lvlOverride w:ilvl="3">
      <w:lvl w:ilvl="3">
        <w:start w:val="1"/>
        <w:numFmt w:val="lowerRoman"/>
        <w:pStyle w:val="MELegal4"/>
        <w:lvlText w:val="(%4)"/>
        <w:lvlJc w:val="left"/>
        <w:pPr>
          <w:ind w:left="2041" w:hanging="680"/>
        </w:pPr>
        <w:rPr>
          <w:rFonts w:hint="default"/>
          <w:i w:val="0"/>
        </w:rPr>
      </w:lvl>
    </w:lvlOverride>
    <w:lvlOverride w:ilvl="4">
      <w:lvl w:ilvl="4">
        <w:start w:val="1"/>
        <w:numFmt w:val="upperLetter"/>
        <w:pStyle w:val="MELegal5"/>
        <w:lvlText w:val="(%5)"/>
        <w:lvlJc w:val="left"/>
        <w:pPr>
          <w:tabs>
            <w:tab w:val="num" w:pos="2722"/>
          </w:tabs>
          <w:ind w:left="2722" w:hanging="681"/>
        </w:pPr>
        <w:rPr>
          <w:rFonts w:hint="default"/>
        </w:rPr>
      </w:lvl>
    </w:lvlOverride>
    <w:lvlOverride w:ilvl="5">
      <w:lvl w:ilvl="5">
        <w:start w:val="1"/>
        <w:numFmt w:val="upperRoman"/>
        <w:pStyle w:val="MELegal6"/>
        <w:lvlText w:val="(%6)"/>
        <w:lvlJc w:val="left"/>
        <w:pPr>
          <w:tabs>
            <w:tab w:val="num" w:pos="3402"/>
          </w:tabs>
          <w:ind w:left="3402" w:hanging="680"/>
        </w:pPr>
        <w:rPr>
          <w:rFonts w:hint="default"/>
        </w:rPr>
      </w:lvl>
    </w:lvlOverride>
    <w:lvlOverride w:ilvl="6">
      <w:lvl w:ilvl="6">
        <w:start w:val="1"/>
        <w:numFmt w:val="decimal"/>
        <w:pStyle w:val="MELegal7"/>
        <w:lvlText w:val="(%7)"/>
        <w:lvlJc w:val="left"/>
        <w:pPr>
          <w:tabs>
            <w:tab w:val="num" w:pos="4082"/>
          </w:tabs>
          <w:ind w:left="4082" w:hanging="680"/>
        </w:pPr>
        <w:rPr>
          <w:rFonts w:hint="default"/>
        </w:rPr>
      </w:lvl>
    </w:lvlOverride>
    <w:lvlOverride w:ilvl="7">
      <w:lvl w:ilvl="7">
        <w:start w:val="1"/>
        <w:numFmt w:val="upperLetter"/>
        <w:pStyle w:val="MELegal8"/>
        <w:lvlText w:val="%8."/>
        <w:lvlJc w:val="left"/>
        <w:pPr>
          <w:tabs>
            <w:tab w:val="num" w:pos="4763"/>
          </w:tabs>
          <w:ind w:left="4763" w:hanging="681"/>
        </w:pPr>
        <w:rPr>
          <w:rFonts w:hint="default"/>
        </w:rPr>
      </w:lvl>
    </w:lvlOverride>
    <w:lvlOverride w:ilvl="8">
      <w:lvl w:ilvl="8">
        <w:start w:val="1"/>
        <w:numFmt w:val="upperRoman"/>
        <w:pStyle w:val="MELegal9"/>
        <w:lvlText w:val="%9."/>
        <w:lvlJc w:val="left"/>
        <w:pPr>
          <w:tabs>
            <w:tab w:val="num" w:pos="5443"/>
          </w:tabs>
          <w:ind w:left="5443" w:hanging="680"/>
        </w:pPr>
        <w:rPr>
          <w:rFonts w:hint="default"/>
        </w:rPr>
      </w:lvl>
    </w:lvlOverride>
  </w:num>
  <w:num w:numId="31">
    <w:abstractNumId w:val="13"/>
  </w:num>
  <w:num w:numId="32">
    <w:abstractNumId w:val="40"/>
  </w:num>
  <w:num w:numId="33">
    <w:abstractNumId w:val="31"/>
  </w:num>
  <w:num w:numId="34">
    <w:abstractNumId w:val="23"/>
  </w:num>
  <w:num w:numId="35">
    <w:abstractNumId w:val="34"/>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1"/>
  </w:num>
  <w:num w:numId="43">
    <w:abstractNumId w:val="24"/>
  </w:num>
  <w:num w:numId="44">
    <w:abstractNumId w:val="37"/>
  </w:num>
  <w:num w:numId="45">
    <w:abstractNumId w:val="47"/>
  </w:num>
  <w:num w:numId="46">
    <w:abstractNumId w:val="36"/>
  </w:num>
  <w:num w:numId="47">
    <w:abstractNumId w:val="32"/>
  </w:num>
  <w:num w:numId="48">
    <w:abstractNumId w:val="35"/>
  </w:num>
  <w:num w:numId="49">
    <w:abstractNumId w:val="32"/>
    <w:lvlOverride w:ilvl="0">
      <w:lvl w:ilvl="0">
        <w:start w:val="1"/>
        <w:numFmt w:val="decimal"/>
        <w:pStyle w:val="MELegal1"/>
        <w:lvlText w:val="%1."/>
        <w:lvlJc w:val="left"/>
        <w:pPr>
          <w:ind w:left="680" w:hanging="680"/>
        </w:pPr>
        <w:rPr>
          <w:rFonts w:hint="default"/>
          <w:b w:val="0"/>
          <w:i w:val="0"/>
        </w:rPr>
      </w:lvl>
    </w:lvlOverride>
    <w:lvlOverride w:ilvl="2">
      <w:lvl w:ilvl="2">
        <w:start w:val="1"/>
        <w:numFmt w:val="lowerLetter"/>
        <w:pStyle w:val="MELegal3"/>
        <w:lvlText w:val="(%3)"/>
        <w:lvlJc w:val="left"/>
        <w:pPr>
          <w:ind w:left="1361" w:hanging="681"/>
        </w:pPr>
        <w:rPr>
          <w:rFonts w:hint="default"/>
          <w:i w:val="0"/>
          <w:color w:val="auto"/>
        </w:rPr>
      </w:lvl>
    </w:lvlOverride>
  </w:num>
  <w:num w:numId="50">
    <w:abstractNumId w:val="32"/>
    <w:lvlOverride w:ilvl="0">
      <w:lvl w:ilvl="0">
        <w:start w:val="1"/>
        <w:numFmt w:val="decimal"/>
        <w:pStyle w:val="MELegal1"/>
        <w:lvlText w:val="%1."/>
        <w:lvlJc w:val="left"/>
        <w:rPr>
          <w:rFonts w:hint="default"/>
          <w:b w:val="0"/>
          <w:i w:val="0"/>
          <w:color w:val="0000FF"/>
          <w:u w:val="double"/>
        </w:rPr>
      </w:lvl>
    </w:lvlOverride>
    <w:lvlOverride w:ilvl="2">
      <w:lvl w:ilvl="2">
        <w:start w:val="1"/>
        <w:numFmt w:val="lowerLetter"/>
        <w:pStyle w:val="MELegal3"/>
        <w:lvlText w:val="(%3)"/>
        <w:lvlJc w:val="left"/>
        <w:rPr>
          <w:rFonts w:hint="default"/>
          <w:b w:val="0"/>
          <w:i w:val="0"/>
          <w:color w:val="auto"/>
          <w:u w:val="none"/>
        </w:rPr>
      </w:lvl>
    </w:lvlOverride>
    <w:lvlOverride w:ilvl="3">
      <w:lvl w:ilvl="3">
        <w:start w:val="1"/>
        <w:numFmt w:val="lowerRoman"/>
        <w:pStyle w:val="MELegal4"/>
        <w:lvlText w:val="(%4)"/>
        <w:lvlJc w:val="left"/>
        <w:pPr>
          <w:ind w:left="2041" w:hanging="680"/>
        </w:pPr>
        <w:rPr>
          <w:rFonts w:hint="default"/>
          <w:color w:val="auto"/>
        </w:rPr>
      </w:lvl>
    </w:lvlOverride>
  </w:num>
  <w:num w:numId="51">
    <w:abstractNumId w:val="10"/>
  </w:num>
  <w:num w:numId="52">
    <w:abstractNumId w:val="45"/>
  </w:num>
  <w:num w:numId="53">
    <w:abstractNumId w:val="29"/>
  </w:num>
  <w:num w:numId="54">
    <w:abstractNumId w:val="22"/>
  </w:num>
  <w:num w:numId="55">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56">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57">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58">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59">
    <w:abstractNumId w:val="19"/>
  </w:num>
  <w:num w:numId="60">
    <w:abstractNumId w:val="42"/>
  </w:num>
  <w:num w:numId="61">
    <w:abstractNumId w:val="41"/>
  </w:num>
  <w:num w:numId="62">
    <w:abstractNumId w:val="43"/>
  </w:num>
  <w:num w:numId="63">
    <w:abstractNumId w:val="27"/>
  </w:num>
  <w:num w:numId="64">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65">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66">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67">
    <w:abstractNumId w:val="39"/>
  </w:num>
  <w:num w:numId="68">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69">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70">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71">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72">
    <w:abstractNumId w:val="33"/>
  </w:num>
  <w:num w:numId="73">
    <w:abstractNumId w:val="16"/>
  </w:num>
  <w:num w:numId="74">
    <w:abstractNumId w:val="22"/>
  </w:num>
  <w:num w:numId="75">
    <w:abstractNumId w:val="29"/>
    <w:lvlOverride w:ilvl="1">
      <w:lvl w:ilvl="1">
        <w:start w:val="1"/>
        <w:numFmt w:val="lowerLetter"/>
        <w:pStyle w:val="DefinitionL2"/>
        <w:lvlText w:val="(%2)"/>
        <w:lvlJc w:val="left"/>
        <w:pPr>
          <w:ind w:left="1361" w:hanging="681"/>
        </w:pPr>
        <w:rPr>
          <w:rFonts w:ascii="Arial" w:hAnsi="Arial" w:cs="Arial" w:hint="default"/>
          <w:color w:val="auto"/>
        </w:rPr>
      </w:lvl>
    </w:lvlOverride>
  </w:num>
  <w:num w:numId="76">
    <w:abstractNumId w:val="29"/>
    <w:lvlOverride w:ilvl="1">
      <w:lvl w:ilvl="1">
        <w:start w:val="1"/>
        <w:numFmt w:val="lowerLetter"/>
        <w:pStyle w:val="DefinitionL2"/>
        <w:lvlText w:val="(%2)"/>
        <w:lvlJc w:val="left"/>
        <w:pPr>
          <w:ind w:left="1361" w:hanging="681"/>
        </w:pPr>
        <w:rPr>
          <w:rFonts w:ascii="Arial" w:hAnsi="Arial" w:cs="Arial" w:hint="default"/>
          <w:color w:val="auto"/>
        </w:rPr>
      </w:lvl>
    </w:lvlOverride>
  </w:num>
  <w:num w:numId="77">
    <w:abstractNumId w:val="29"/>
    <w:lvlOverride w:ilvl="1">
      <w:lvl w:ilvl="1">
        <w:start w:val="1"/>
        <w:numFmt w:val="lowerLetter"/>
        <w:pStyle w:val="DefinitionL2"/>
        <w:lvlText w:val="(%2)"/>
        <w:lvlJc w:val="left"/>
        <w:pPr>
          <w:ind w:left="1361" w:hanging="681"/>
        </w:pPr>
        <w:rPr>
          <w:rFonts w:ascii="Arial" w:hAnsi="Arial" w:cs="Arial" w:hint="default"/>
          <w:color w:val="auto"/>
        </w:rPr>
      </w:lvl>
    </w:lvlOverride>
  </w:num>
  <w:num w:numId="78">
    <w:abstractNumId w:val="17"/>
  </w:num>
  <w:num w:numId="79">
    <w:abstractNumId w:val="46"/>
  </w:num>
  <w:num w:numId="80">
    <w:abstractNumId w:val="21"/>
  </w:num>
  <w:num w:numId="8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83">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84">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85">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86">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87">
    <w:abstractNumId w:val="22"/>
  </w:num>
  <w:num w:numId="88">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89">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90">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91">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92">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93">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94">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95">
    <w:abstractNumId w:val="32"/>
    <w:lvlOverride w:ilvl="0">
      <w:startOverride w:val="1"/>
      <w:lvl w:ilvl="0">
        <w:start w:val="1"/>
        <w:numFmt w:val="decimal"/>
        <w:pStyle w:val="MELegal1"/>
        <w:lvlText w:val="%1."/>
        <w:lvlJc w:val="left"/>
        <w:pPr>
          <w:ind w:left="680" w:hanging="680"/>
        </w:pPr>
        <w:rPr>
          <w:b w:val="0"/>
          <w:i w:val="0"/>
        </w:rPr>
      </w:lvl>
    </w:lvlOverride>
    <w:lvlOverride w:ilvl="1">
      <w:startOverride w:val="1"/>
      <w:lvl w:ilvl="1">
        <w:start w:val="1"/>
        <w:numFmt w:val="decimal"/>
        <w:pStyle w:val="MELegal2"/>
        <w:lvlText w:val=""/>
        <w:lvlJc w:val="left"/>
      </w:lvl>
    </w:lvlOverride>
    <w:lvlOverride w:ilvl="2">
      <w:startOverride w:val="1"/>
      <w:lvl w:ilvl="2">
        <w:start w:val="1"/>
        <w:numFmt w:val="lowerLetter"/>
        <w:pStyle w:val="MELegal3"/>
        <w:lvlText w:val="(%3)"/>
        <w:lvlJc w:val="left"/>
        <w:pPr>
          <w:ind w:left="1361" w:hanging="681"/>
        </w:pPr>
        <w:rPr>
          <w:i w:val="0"/>
        </w:rPr>
      </w:lvl>
    </w:lvlOverride>
    <w:lvlOverride w:ilvl="3">
      <w:startOverride w:val="1"/>
      <w:lvl w:ilvl="3">
        <w:start w:val="1"/>
        <w:numFmt w:val="decimal"/>
        <w:pStyle w:val="MELegal4"/>
        <w:lvlText w:val=""/>
        <w:lvlJc w:val="left"/>
      </w:lvl>
    </w:lvlOverride>
    <w:lvlOverride w:ilvl="4">
      <w:startOverride w:val="1"/>
      <w:lvl w:ilvl="4">
        <w:start w:val="1"/>
        <w:numFmt w:val="decimal"/>
        <w:pStyle w:val="MELegal5"/>
        <w:lvlText w:val=""/>
        <w:lvlJc w:val="left"/>
      </w:lvl>
    </w:lvlOverride>
    <w:lvlOverride w:ilvl="5">
      <w:startOverride w:val="1"/>
      <w:lvl w:ilvl="5">
        <w:start w:val="1"/>
        <w:numFmt w:val="decimal"/>
        <w:pStyle w:val="MELegal6"/>
        <w:lvlText w:val=""/>
        <w:lvlJc w:val="left"/>
      </w:lvl>
    </w:lvlOverride>
    <w:lvlOverride w:ilvl="6">
      <w:startOverride w:val="1"/>
      <w:lvl w:ilvl="6">
        <w:start w:val="1"/>
        <w:numFmt w:val="decimal"/>
        <w:pStyle w:val="MELegal7"/>
        <w:lvlText w:val=""/>
        <w:lvlJc w:val="left"/>
      </w:lvl>
    </w:lvlOverride>
    <w:lvlOverride w:ilvl="7">
      <w:startOverride w:val="1"/>
      <w:lvl w:ilvl="7">
        <w:start w:val="1"/>
        <w:numFmt w:val="decimal"/>
        <w:pStyle w:val="MELegal8"/>
        <w:lvlText w:val=""/>
        <w:lvlJc w:val="left"/>
      </w:lvl>
    </w:lvlOverride>
    <w:lvlOverride w:ilvl="8">
      <w:startOverride w:val="1"/>
      <w:lvl w:ilvl="8">
        <w:start w:val="1"/>
        <w:numFmt w:val="decimal"/>
        <w:pStyle w:val="MELegal9"/>
        <w:lvlText w:val=""/>
        <w:lvlJc w:val="left"/>
      </w:lvl>
    </w:lvlOverride>
  </w:num>
  <w:num w:numId="96">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97">
    <w:abstractNumId w:val="22"/>
  </w:num>
  <w:num w:numId="98">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99">
    <w:abstractNumId w:val="22"/>
  </w:num>
  <w:num w:numId="100">
    <w:abstractNumId w:val="22"/>
  </w:num>
  <w:num w:numId="101">
    <w:abstractNumId w:val="52"/>
  </w:num>
  <w:num w:numId="102">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103">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104">
    <w:abstractNumId w:val="22"/>
  </w:num>
  <w:num w:numId="105">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106">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 w:numId="107">
    <w:abstractNumId w:val="38"/>
  </w:num>
  <w:num w:numId="108">
    <w:abstractNumId w:val="32"/>
    <w:lvlOverride w:ilvl="0">
      <w:lvl w:ilvl="0">
        <w:start w:val="1"/>
        <w:numFmt w:val="decimal"/>
        <w:pStyle w:val="MELegal1"/>
        <w:lvlText w:val="%1."/>
        <w:lvlJc w:val="left"/>
        <w:pPr>
          <w:ind w:left="680" w:hanging="680"/>
        </w:pPr>
        <w:rPr>
          <w:rFonts w:hint="default"/>
          <w:b w:val="0"/>
          <w:i w:val="0"/>
        </w:rPr>
      </w:lvl>
    </w:lvlOverride>
    <w:lvlOverride w:ilvl="1">
      <w:lvl w:ilvl="1">
        <w:start w:val="1"/>
        <w:numFmt w:val="decimal"/>
        <w:pStyle w:val="MELegal2"/>
        <w:lvlText w:val="%1.%2"/>
        <w:lvlJc w:val="left"/>
        <w:pPr>
          <w:ind w:left="680" w:hanging="680"/>
        </w:pPr>
        <w:rPr>
          <w:rFonts w:hint="default"/>
          <w:color w:val="auto"/>
        </w:rPr>
      </w:lvl>
    </w:lvlOverride>
    <w:lvlOverride w:ilvl="2">
      <w:lvl w:ilvl="2">
        <w:start w:val="1"/>
        <w:numFmt w:val="lowerLetter"/>
        <w:pStyle w:val="MELegal3"/>
        <w:lvlText w:val="(%3)"/>
        <w:lvlJc w:val="left"/>
        <w:pPr>
          <w:ind w:left="1361" w:hanging="681"/>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lowerRoman"/>
        <w:pStyle w:val="MELegal4"/>
        <w:lvlText w:val="(%4)"/>
        <w:lvlJc w:val="left"/>
        <w:pPr>
          <w:ind w:left="2041" w:hanging="680"/>
        </w:pPr>
        <w:rPr>
          <w:rFonts w:hint="default"/>
          <w:b w:val="0"/>
          <w:color w:val="auto"/>
        </w:rPr>
      </w:lvl>
    </w:lvlOverride>
    <w:lvlOverride w:ilvl="4">
      <w:lvl w:ilvl="4">
        <w:start w:val="1"/>
        <w:numFmt w:val="upperLetter"/>
        <w:pStyle w:val="MELegal5"/>
        <w:lvlText w:val="(%5)"/>
        <w:lvlJc w:val="left"/>
        <w:pPr>
          <w:tabs>
            <w:tab w:val="num" w:pos="2722"/>
          </w:tabs>
          <w:ind w:left="2722" w:hanging="681"/>
        </w:pPr>
        <w:rPr>
          <w:rFonts w:hint="default"/>
          <w:color w:val="auto"/>
        </w:rPr>
      </w:lvl>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6A7"/>
    <w:rsid w:val="0000321C"/>
    <w:rsid w:val="00005633"/>
    <w:rsid w:val="00015529"/>
    <w:rsid w:val="000204A4"/>
    <w:rsid w:val="0003449A"/>
    <w:rsid w:val="00036A4C"/>
    <w:rsid w:val="00042376"/>
    <w:rsid w:val="000446B4"/>
    <w:rsid w:val="00052D65"/>
    <w:rsid w:val="00063CD9"/>
    <w:rsid w:val="000662B6"/>
    <w:rsid w:val="0006732F"/>
    <w:rsid w:val="00074343"/>
    <w:rsid w:val="00075F0B"/>
    <w:rsid w:val="000842A5"/>
    <w:rsid w:val="00085880"/>
    <w:rsid w:val="000878FA"/>
    <w:rsid w:val="00092C0A"/>
    <w:rsid w:val="000943EF"/>
    <w:rsid w:val="000A5536"/>
    <w:rsid w:val="000A746F"/>
    <w:rsid w:val="000A7F2E"/>
    <w:rsid w:val="000B6AD6"/>
    <w:rsid w:val="000C54F1"/>
    <w:rsid w:val="000C5E2A"/>
    <w:rsid w:val="000D2DCC"/>
    <w:rsid w:val="000D54E4"/>
    <w:rsid w:val="000E0ABF"/>
    <w:rsid w:val="000E2469"/>
    <w:rsid w:val="000E4ABB"/>
    <w:rsid w:val="000F39A1"/>
    <w:rsid w:val="00113DCF"/>
    <w:rsid w:val="001142E8"/>
    <w:rsid w:val="0011439B"/>
    <w:rsid w:val="001164AB"/>
    <w:rsid w:val="0012034B"/>
    <w:rsid w:val="00125EA9"/>
    <w:rsid w:val="00131FAC"/>
    <w:rsid w:val="00137833"/>
    <w:rsid w:val="00157241"/>
    <w:rsid w:val="00163AD7"/>
    <w:rsid w:val="00165ADC"/>
    <w:rsid w:val="0017546D"/>
    <w:rsid w:val="00176FB9"/>
    <w:rsid w:val="00185445"/>
    <w:rsid w:val="001924FC"/>
    <w:rsid w:val="00192B83"/>
    <w:rsid w:val="001A45F1"/>
    <w:rsid w:val="001A581E"/>
    <w:rsid w:val="001B26AD"/>
    <w:rsid w:val="001B5A37"/>
    <w:rsid w:val="001C6B38"/>
    <w:rsid w:val="001D6BC5"/>
    <w:rsid w:val="001D73C9"/>
    <w:rsid w:val="001E1D1C"/>
    <w:rsid w:val="001E2194"/>
    <w:rsid w:val="001E4673"/>
    <w:rsid w:val="001E630D"/>
    <w:rsid w:val="001E7733"/>
    <w:rsid w:val="001F030D"/>
    <w:rsid w:val="001F4B19"/>
    <w:rsid w:val="002043E0"/>
    <w:rsid w:val="00206859"/>
    <w:rsid w:val="00214D9E"/>
    <w:rsid w:val="0021634F"/>
    <w:rsid w:val="002212B9"/>
    <w:rsid w:val="00221ECA"/>
    <w:rsid w:val="00222353"/>
    <w:rsid w:val="00224278"/>
    <w:rsid w:val="0023676D"/>
    <w:rsid w:val="00251BC4"/>
    <w:rsid w:val="00262905"/>
    <w:rsid w:val="00265209"/>
    <w:rsid w:val="00267712"/>
    <w:rsid w:val="00267C2A"/>
    <w:rsid w:val="00271EB1"/>
    <w:rsid w:val="002744EF"/>
    <w:rsid w:val="00277035"/>
    <w:rsid w:val="00277130"/>
    <w:rsid w:val="002812DD"/>
    <w:rsid w:val="002836AF"/>
    <w:rsid w:val="00284DC9"/>
    <w:rsid w:val="0029256A"/>
    <w:rsid w:val="00295E2F"/>
    <w:rsid w:val="002965E3"/>
    <w:rsid w:val="002A30DD"/>
    <w:rsid w:val="002A472B"/>
    <w:rsid w:val="002B1E0F"/>
    <w:rsid w:val="002B2933"/>
    <w:rsid w:val="002C2052"/>
    <w:rsid w:val="002C56AF"/>
    <w:rsid w:val="002C56CA"/>
    <w:rsid w:val="002C5FB5"/>
    <w:rsid w:val="002D57AF"/>
    <w:rsid w:val="002E1B4C"/>
    <w:rsid w:val="002E5C49"/>
    <w:rsid w:val="00312DBB"/>
    <w:rsid w:val="0031781C"/>
    <w:rsid w:val="00322D89"/>
    <w:rsid w:val="00327BE6"/>
    <w:rsid w:val="00332DF6"/>
    <w:rsid w:val="0033354F"/>
    <w:rsid w:val="00335626"/>
    <w:rsid w:val="0033565D"/>
    <w:rsid w:val="0034014F"/>
    <w:rsid w:val="00380B4B"/>
    <w:rsid w:val="003844D8"/>
    <w:rsid w:val="00387C71"/>
    <w:rsid w:val="003910FC"/>
    <w:rsid w:val="003A0FF0"/>
    <w:rsid w:val="003A39ED"/>
    <w:rsid w:val="003B24BA"/>
    <w:rsid w:val="003B2BB8"/>
    <w:rsid w:val="003B3D1F"/>
    <w:rsid w:val="003B7043"/>
    <w:rsid w:val="003C0B17"/>
    <w:rsid w:val="003D34FF"/>
    <w:rsid w:val="003E2900"/>
    <w:rsid w:val="003E6F2D"/>
    <w:rsid w:val="003E71BA"/>
    <w:rsid w:val="003F5812"/>
    <w:rsid w:val="003F75D2"/>
    <w:rsid w:val="004044D3"/>
    <w:rsid w:val="00411A29"/>
    <w:rsid w:val="00412954"/>
    <w:rsid w:val="00414FEA"/>
    <w:rsid w:val="00414FFA"/>
    <w:rsid w:val="00422B20"/>
    <w:rsid w:val="00431A90"/>
    <w:rsid w:val="00433AE9"/>
    <w:rsid w:val="00433E2A"/>
    <w:rsid w:val="004350F6"/>
    <w:rsid w:val="004353D8"/>
    <w:rsid w:val="00436592"/>
    <w:rsid w:val="00440E1A"/>
    <w:rsid w:val="00450437"/>
    <w:rsid w:val="00456070"/>
    <w:rsid w:val="00460DA8"/>
    <w:rsid w:val="00466AC8"/>
    <w:rsid w:val="00471571"/>
    <w:rsid w:val="0047226A"/>
    <w:rsid w:val="00477091"/>
    <w:rsid w:val="00477BE6"/>
    <w:rsid w:val="00481694"/>
    <w:rsid w:val="00485CEA"/>
    <w:rsid w:val="0048623F"/>
    <w:rsid w:val="00491F60"/>
    <w:rsid w:val="00494CFE"/>
    <w:rsid w:val="004A2D83"/>
    <w:rsid w:val="004B54CA"/>
    <w:rsid w:val="004B716F"/>
    <w:rsid w:val="004C56A7"/>
    <w:rsid w:val="004C6F7A"/>
    <w:rsid w:val="004D213D"/>
    <w:rsid w:val="004D66DF"/>
    <w:rsid w:val="004E56F6"/>
    <w:rsid w:val="004E5CBF"/>
    <w:rsid w:val="004F17EE"/>
    <w:rsid w:val="004F5651"/>
    <w:rsid w:val="004F597B"/>
    <w:rsid w:val="0050054F"/>
    <w:rsid w:val="0052082B"/>
    <w:rsid w:val="005227F2"/>
    <w:rsid w:val="00525F69"/>
    <w:rsid w:val="00531114"/>
    <w:rsid w:val="005406AB"/>
    <w:rsid w:val="005412A6"/>
    <w:rsid w:val="00542C7E"/>
    <w:rsid w:val="00545B4F"/>
    <w:rsid w:val="00552910"/>
    <w:rsid w:val="00553D67"/>
    <w:rsid w:val="0055469F"/>
    <w:rsid w:val="005641A3"/>
    <w:rsid w:val="0056690D"/>
    <w:rsid w:val="00571ADB"/>
    <w:rsid w:val="00577874"/>
    <w:rsid w:val="00585FA8"/>
    <w:rsid w:val="0058789B"/>
    <w:rsid w:val="00592ACA"/>
    <w:rsid w:val="005934BE"/>
    <w:rsid w:val="005967B6"/>
    <w:rsid w:val="005A7BFA"/>
    <w:rsid w:val="005B288A"/>
    <w:rsid w:val="005B2EA6"/>
    <w:rsid w:val="005B4073"/>
    <w:rsid w:val="005B587B"/>
    <w:rsid w:val="005C3AA9"/>
    <w:rsid w:val="005D440E"/>
    <w:rsid w:val="005D709D"/>
    <w:rsid w:val="005E7E76"/>
    <w:rsid w:val="005F0186"/>
    <w:rsid w:val="005F2A74"/>
    <w:rsid w:val="005F501C"/>
    <w:rsid w:val="005F5A2D"/>
    <w:rsid w:val="00621BE1"/>
    <w:rsid w:val="00621FC5"/>
    <w:rsid w:val="006249A1"/>
    <w:rsid w:val="006269D8"/>
    <w:rsid w:val="00630F5D"/>
    <w:rsid w:val="006326DC"/>
    <w:rsid w:val="00633EC6"/>
    <w:rsid w:val="00637B02"/>
    <w:rsid w:val="00637C22"/>
    <w:rsid w:val="0065210C"/>
    <w:rsid w:val="00654BE8"/>
    <w:rsid w:val="00654CC5"/>
    <w:rsid w:val="006576EB"/>
    <w:rsid w:val="006639BF"/>
    <w:rsid w:val="00664307"/>
    <w:rsid w:val="006708DA"/>
    <w:rsid w:val="006719C6"/>
    <w:rsid w:val="00672407"/>
    <w:rsid w:val="00681069"/>
    <w:rsid w:val="006814BB"/>
    <w:rsid w:val="00683A84"/>
    <w:rsid w:val="00686DC2"/>
    <w:rsid w:val="00690075"/>
    <w:rsid w:val="00692E58"/>
    <w:rsid w:val="00694889"/>
    <w:rsid w:val="006A32FF"/>
    <w:rsid w:val="006A330C"/>
    <w:rsid w:val="006A39E0"/>
    <w:rsid w:val="006A4CE7"/>
    <w:rsid w:val="006B3598"/>
    <w:rsid w:val="006B3E90"/>
    <w:rsid w:val="006B6EDE"/>
    <w:rsid w:val="006B7FEF"/>
    <w:rsid w:val="006C754C"/>
    <w:rsid w:val="006E6994"/>
    <w:rsid w:val="006F3EF9"/>
    <w:rsid w:val="007000B5"/>
    <w:rsid w:val="007023C2"/>
    <w:rsid w:val="00704964"/>
    <w:rsid w:val="00715705"/>
    <w:rsid w:val="00715FBE"/>
    <w:rsid w:val="00716DF0"/>
    <w:rsid w:val="00717AF8"/>
    <w:rsid w:val="00725931"/>
    <w:rsid w:val="00725B17"/>
    <w:rsid w:val="00731E7A"/>
    <w:rsid w:val="007444BE"/>
    <w:rsid w:val="0074455E"/>
    <w:rsid w:val="00754242"/>
    <w:rsid w:val="00754A70"/>
    <w:rsid w:val="007627F4"/>
    <w:rsid w:val="007645BF"/>
    <w:rsid w:val="00766772"/>
    <w:rsid w:val="00770618"/>
    <w:rsid w:val="007708E4"/>
    <w:rsid w:val="00773ECC"/>
    <w:rsid w:val="00776EF7"/>
    <w:rsid w:val="00784894"/>
    <w:rsid w:val="00785261"/>
    <w:rsid w:val="007903A8"/>
    <w:rsid w:val="007A2838"/>
    <w:rsid w:val="007B0256"/>
    <w:rsid w:val="007B3804"/>
    <w:rsid w:val="007B6F7E"/>
    <w:rsid w:val="007B7738"/>
    <w:rsid w:val="007B7DE1"/>
    <w:rsid w:val="007E5C1F"/>
    <w:rsid w:val="007E7C5B"/>
    <w:rsid w:val="00805652"/>
    <w:rsid w:val="008072E4"/>
    <w:rsid w:val="00825D53"/>
    <w:rsid w:val="0083177B"/>
    <w:rsid w:val="00833BEF"/>
    <w:rsid w:val="008357B4"/>
    <w:rsid w:val="00837F78"/>
    <w:rsid w:val="00844D43"/>
    <w:rsid w:val="008505F5"/>
    <w:rsid w:val="00856102"/>
    <w:rsid w:val="00856363"/>
    <w:rsid w:val="008601A8"/>
    <w:rsid w:val="0086401A"/>
    <w:rsid w:val="00885504"/>
    <w:rsid w:val="00885B71"/>
    <w:rsid w:val="0088601C"/>
    <w:rsid w:val="00887120"/>
    <w:rsid w:val="00894E80"/>
    <w:rsid w:val="008A2E48"/>
    <w:rsid w:val="008A7E3A"/>
    <w:rsid w:val="008B43C6"/>
    <w:rsid w:val="008B5BCD"/>
    <w:rsid w:val="008C4ADC"/>
    <w:rsid w:val="008D1200"/>
    <w:rsid w:val="008D432F"/>
    <w:rsid w:val="008E675D"/>
    <w:rsid w:val="008E6F33"/>
    <w:rsid w:val="008E7757"/>
    <w:rsid w:val="008F348C"/>
    <w:rsid w:val="00903E63"/>
    <w:rsid w:val="00905F74"/>
    <w:rsid w:val="0091507E"/>
    <w:rsid w:val="00917746"/>
    <w:rsid w:val="009208AE"/>
    <w:rsid w:val="0092096A"/>
    <w:rsid w:val="00920F80"/>
    <w:rsid w:val="009225F0"/>
    <w:rsid w:val="0093443A"/>
    <w:rsid w:val="0093462C"/>
    <w:rsid w:val="00951C7C"/>
    <w:rsid w:val="00953795"/>
    <w:rsid w:val="0095434C"/>
    <w:rsid w:val="00965405"/>
    <w:rsid w:val="00973848"/>
    <w:rsid w:val="00974189"/>
    <w:rsid w:val="00974446"/>
    <w:rsid w:val="009800B0"/>
    <w:rsid w:val="009810B5"/>
    <w:rsid w:val="00982466"/>
    <w:rsid w:val="00982EA9"/>
    <w:rsid w:val="00984E8B"/>
    <w:rsid w:val="00994245"/>
    <w:rsid w:val="009A274F"/>
    <w:rsid w:val="009A34E0"/>
    <w:rsid w:val="009A6AA2"/>
    <w:rsid w:val="009B626E"/>
    <w:rsid w:val="009C2F13"/>
    <w:rsid w:val="009C6F95"/>
    <w:rsid w:val="009C7F21"/>
    <w:rsid w:val="009D0DE2"/>
    <w:rsid w:val="009D1F89"/>
    <w:rsid w:val="009E64CA"/>
    <w:rsid w:val="009E6E6C"/>
    <w:rsid w:val="009E7CB2"/>
    <w:rsid w:val="009F0AB8"/>
    <w:rsid w:val="009F0B54"/>
    <w:rsid w:val="009F0CDF"/>
    <w:rsid w:val="009F4FB3"/>
    <w:rsid w:val="00A11D7A"/>
    <w:rsid w:val="00A272A6"/>
    <w:rsid w:val="00A36072"/>
    <w:rsid w:val="00A3728E"/>
    <w:rsid w:val="00A43C4C"/>
    <w:rsid w:val="00A50EE2"/>
    <w:rsid w:val="00A53766"/>
    <w:rsid w:val="00A66235"/>
    <w:rsid w:val="00A67C41"/>
    <w:rsid w:val="00A706F1"/>
    <w:rsid w:val="00A71AC9"/>
    <w:rsid w:val="00A96B46"/>
    <w:rsid w:val="00AA0B79"/>
    <w:rsid w:val="00AA7BA2"/>
    <w:rsid w:val="00AB33D3"/>
    <w:rsid w:val="00AB6BA3"/>
    <w:rsid w:val="00AC5146"/>
    <w:rsid w:val="00AC679D"/>
    <w:rsid w:val="00AD2115"/>
    <w:rsid w:val="00AE0D18"/>
    <w:rsid w:val="00AE2236"/>
    <w:rsid w:val="00AE4081"/>
    <w:rsid w:val="00AF7A55"/>
    <w:rsid w:val="00B04ED8"/>
    <w:rsid w:val="00B139DE"/>
    <w:rsid w:val="00B20CA3"/>
    <w:rsid w:val="00B22C9B"/>
    <w:rsid w:val="00B24812"/>
    <w:rsid w:val="00B278B0"/>
    <w:rsid w:val="00B415DF"/>
    <w:rsid w:val="00B41AD3"/>
    <w:rsid w:val="00B42DAB"/>
    <w:rsid w:val="00B46EAE"/>
    <w:rsid w:val="00B5427A"/>
    <w:rsid w:val="00B54D15"/>
    <w:rsid w:val="00B56592"/>
    <w:rsid w:val="00B6424C"/>
    <w:rsid w:val="00B64AB9"/>
    <w:rsid w:val="00B66985"/>
    <w:rsid w:val="00B72C91"/>
    <w:rsid w:val="00B73D75"/>
    <w:rsid w:val="00B76F88"/>
    <w:rsid w:val="00B77077"/>
    <w:rsid w:val="00B81F1C"/>
    <w:rsid w:val="00B91E3E"/>
    <w:rsid w:val="00B93427"/>
    <w:rsid w:val="00B93EE1"/>
    <w:rsid w:val="00BA2DB9"/>
    <w:rsid w:val="00BA451A"/>
    <w:rsid w:val="00BA70BA"/>
    <w:rsid w:val="00BB4C3E"/>
    <w:rsid w:val="00BC52A5"/>
    <w:rsid w:val="00BC7EE6"/>
    <w:rsid w:val="00BD14C1"/>
    <w:rsid w:val="00BD2D0D"/>
    <w:rsid w:val="00BD4649"/>
    <w:rsid w:val="00BD6913"/>
    <w:rsid w:val="00BE1197"/>
    <w:rsid w:val="00BE2D4A"/>
    <w:rsid w:val="00BE41E7"/>
    <w:rsid w:val="00BE560C"/>
    <w:rsid w:val="00BE6498"/>
    <w:rsid w:val="00BE7148"/>
    <w:rsid w:val="00C00E40"/>
    <w:rsid w:val="00C12BE4"/>
    <w:rsid w:val="00C15387"/>
    <w:rsid w:val="00C2109E"/>
    <w:rsid w:val="00C2202F"/>
    <w:rsid w:val="00C25F18"/>
    <w:rsid w:val="00C277BC"/>
    <w:rsid w:val="00C46C1E"/>
    <w:rsid w:val="00C50DE0"/>
    <w:rsid w:val="00C63ACD"/>
    <w:rsid w:val="00C63E0F"/>
    <w:rsid w:val="00C6567A"/>
    <w:rsid w:val="00C66C84"/>
    <w:rsid w:val="00C84DD7"/>
    <w:rsid w:val="00C91E03"/>
    <w:rsid w:val="00C92D68"/>
    <w:rsid w:val="00C94A8D"/>
    <w:rsid w:val="00C97930"/>
    <w:rsid w:val="00C97A02"/>
    <w:rsid w:val="00CA183D"/>
    <w:rsid w:val="00CA22F0"/>
    <w:rsid w:val="00CA5B62"/>
    <w:rsid w:val="00CB3DC3"/>
    <w:rsid w:val="00CB5863"/>
    <w:rsid w:val="00CC690C"/>
    <w:rsid w:val="00CD0B68"/>
    <w:rsid w:val="00CD3ED1"/>
    <w:rsid w:val="00CD5116"/>
    <w:rsid w:val="00CF0DD0"/>
    <w:rsid w:val="00CF67D1"/>
    <w:rsid w:val="00D0014B"/>
    <w:rsid w:val="00D0118B"/>
    <w:rsid w:val="00D077DF"/>
    <w:rsid w:val="00D104A1"/>
    <w:rsid w:val="00D146E2"/>
    <w:rsid w:val="00D16D6A"/>
    <w:rsid w:val="00D22E85"/>
    <w:rsid w:val="00D24CC2"/>
    <w:rsid w:val="00D30D62"/>
    <w:rsid w:val="00D310B8"/>
    <w:rsid w:val="00D35FB2"/>
    <w:rsid w:val="00D37D53"/>
    <w:rsid w:val="00D40D76"/>
    <w:rsid w:val="00D41A30"/>
    <w:rsid w:val="00D458F0"/>
    <w:rsid w:val="00D50EAC"/>
    <w:rsid w:val="00D51DC4"/>
    <w:rsid w:val="00D718ED"/>
    <w:rsid w:val="00D8378E"/>
    <w:rsid w:val="00D91383"/>
    <w:rsid w:val="00DA085D"/>
    <w:rsid w:val="00DA0AA9"/>
    <w:rsid w:val="00DA243A"/>
    <w:rsid w:val="00DB2B53"/>
    <w:rsid w:val="00DB4338"/>
    <w:rsid w:val="00DB5FB5"/>
    <w:rsid w:val="00DC10FA"/>
    <w:rsid w:val="00DC71A0"/>
    <w:rsid w:val="00DD63E2"/>
    <w:rsid w:val="00DE625A"/>
    <w:rsid w:val="00DE665A"/>
    <w:rsid w:val="00DF41DA"/>
    <w:rsid w:val="00DF6BCB"/>
    <w:rsid w:val="00E065CA"/>
    <w:rsid w:val="00E07DEA"/>
    <w:rsid w:val="00E2235F"/>
    <w:rsid w:val="00E273E4"/>
    <w:rsid w:val="00E32E29"/>
    <w:rsid w:val="00E56360"/>
    <w:rsid w:val="00E61518"/>
    <w:rsid w:val="00E71573"/>
    <w:rsid w:val="00E80C8A"/>
    <w:rsid w:val="00E80E83"/>
    <w:rsid w:val="00E8518B"/>
    <w:rsid w:val="00E957F4"/>
    <w:rsid w:val="00EA206C"/>
    <w:rsid w:val="00EA390C"/>
    <w:rsid w:val="00EA54B5"/>
    <w:rsid w:val="00EA54D2"/>
    <w:rsid w:val="00EB0599"/>
    <w:rsid w:val="00EB3CD5"/>
    <w:rsid w:val="00EB5EAE"/>
    <w:rsid w:val="00EB670E"/>
    <w:rsid w:val="00EC4B35"/>
    <w:rsid w:val="00ED6208"/>
    <w:rsid w:val="00EE28ED"/>
    <w:rsid w:val="00EE6108"/>
    <w:rsid w:val="00EF2F42"/>
    <w:rsid w:val="00F00C26"/>
    <w:rsid w:val="00F14CE6"/>
    <w:rsid w:val="00F16BA8"/>
    <w:rsid w:val="00F16BAD"/>
    <w:rsid w:val="00F303B3"/>
    <w:rsid w:val="00F30AFE"/>
    <w:rsid w:val="00F358FB"/>
    <w:rsid w:val="00F42DC4"/>
    <w:rsid w:val="00F515A9"/>
    <w:rsid w:val="00F53F43"/>
    <w:rsid w:val="00F573CF"/>
    <w:rsid w:val="00F71507"/>
    <w:rsid w:val="00FB3900"/>
    <w:rsid w:val="00FC134C"/>
    <w:rsid w:val="00FC4EF6"/>
    <w:rsid w:val="00FD10EA"/>
    <w:rsid w:val="00FD11E5"/>
    <w:rsid w:val="00FD499B"/>
    <w:rsid w:val="00FD6DF5"/>
    <w:rsid w:val="00FE1AAC"/>
    <w:rsid w:val="00FE424F"/>
    <w:rsid w:val="00FE5AB4"/>
    <w:rsid w:val="00FE6CED"/>
    <w:rsid w:val="00FF092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9DC7A09"/>
  <w15:chartTrackingRefBased/>
  <w15:docId w15:val="{BFC898AA-FEDA-4F28-9F59-7DED71ACE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371">
    <w:lsdException w:name="Normal" w:uiPriority="2"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6"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6"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2"/>
    <w:qFormat/>
    <w:rsid w:val="00AA0B79"/>
    <w:pPr>
      <w:spacing w:after="120" w:line="240" w:lineRule="atLeast"/>
    </w:pPr>
    <w:rPr>
      <w:rFonts w:ascii="Arial" w:eastAsia="Times New Roman" w:hAnsi="Arial" w:cs="Angsana New"/>
      <w:sz w:val="20"/>
      <w:lang w:eastAsia="zh-CN" w:bidi="th-TH"/>
    </w:rPr>
  </w:style>
  <w:style w:type="paragraph" w:styleId="Heading1">
    <w:name w:val="heading 1"/>
    <w:basedOn w:val="Normal"/>
    <w:next w:val="Normal"/>
    <w:link w:val="Heading1Char"/>
    <w:qFormat/>
    <w:rsid w:val="00092C0A"/>
    <w:pPr>
      <w:keepNext/>
      <w:numPr>
        <w:numId w:val="42"/>
      </w:numPr>
      <w:spacing w:before="240" w:after="60"/>
      <w:outlineLvl w:val="0"/>
    </w:pPr>
    <w:rPr>
      <w:b/>
      <w:bCs/>
      <w:kern w:val="28"/>
      <w:sz w:val="28"/>
      <w:szCs w:val="28"/>
    </w:rPr>
  </w:style>
  <w:style w:type="paragraph" w:styleId="Heading2">
    <w:name w:val="heading 2"/>
    <w:basedOn w:val="Normal"/>
    <w:next w:val="Normal"/>
    <w:link w:val="Heading2Char"/>
    <w:qFormat/>
    <w:rsid w:val="00092C0A"/>
    <w:pPr>
      <w:keepNext/>
      <w:numPr>
        <w:ilvl w:val="1"/>
        <w:numId w:val="42"/>
      </w:numPr>
      <w:spacing w:before="240" w:after="60"/>
      <w:outlineLvl w:val="1"/>
    </w:pPr>
    <w:rPr>
      <w:b/>
      <w:bCs/>
      <w:i/>
      <w:iCs/>
    </w:rPr>
  </w:style>
  <w:style w:type="paragraph" w:styleId="Heading3">
    <w:name w:val="heading 3"/>
    <w:basedOn w:val="Normal"/>
    <w:next w:val="Normal"/>
    <w:link w:val="Heading3Char"/>
    <w:qFormat/>
    <w:rsid w:val="00092C0A"/>
    <w:pPr>
      <w:keepNext/>
      <w:numPr>
        <w:ilvl w:val="2"/>
        <w:numId w:val="42"/>
      </w:numPr>
      <w:spacing w:before="240" w:after="60"/>
      <w:outlineLvl w:val="2"/>
    </w:pPr>
  </w:style>
  <w:style w:type="paragraph" w:styleId="Heading4">
    <w:name w:val="heading 4"/>
    <w:basedOn w:val="Normal"/>
    <w:next w:val="Normal"/>
    <w:link w:val="Heading4Char"/>
    <w:qFormat/>
    <w:rsid w:val="00092C0A"/>
    <w:pPr>
      <w:keepNext/>
      <w:numPr>
        <w:ilvl w:val="3"/>
        <w:numId w:val="42"/>
      </w:numPr>
      <w:spacing w:before="240" w:after="60"/>
      <w:outlineLvl w:val="3"/>
    </w:pPr>
    <w:rPr>
      <w:b/>
      <w:bCs/>
    </w:rPr>
  </w:style>
  <w:style w:type="paragraph" w:styleId="Heading5">
    <w:name w:val="heading 5"/>
    <w:basedOn w:val="Normal"/>
    <w:next w:val="Normal"/>
    <w:link w:val="Heading5Char"/>
    <w:qFormat/>
    <w:rsid w:val="00092C0A"/>
    <w:pPr>
      <w:numPr>
        <w:ilvl w:val="4"/>
        <w:numId w:val="42"/>
      </w:numPr>
      <w:spacing w:before="240" w:after="60"/>
      <w:outlineLvl w:val="4"/>
    </w:pPr>
  </w:style>
  <w:style w:type="paragraph" w:styleId="Heading6">
    <w:name w:val="heading 6"/>
    <w:basedOn w:val="Normal"/>
    <w:next w:val="Normal"/>
    <w:link w:val="Heading6Char"/>
    <w:qFormat/>
    <w:rsid w:val="00092C0A"/>
    <w:pPr>
      <w:numPr>
        <w:ilvl w:val="5"/>
        <w:numId w:val="42"/>
      </w:numPr>
      <w:spacing w:before="240" w:after="60"/>
      <w:outlineLvl w:val="5"/>
    </w:pPr>
    <w:rPr>
      <w:i/>
      <w:iCs/>
    </w:rPr>
  </w:style>
  <w:style w:type="paragraph" w:styleId="Heading7">
    <w:name w:val="heading 7"/>
    <w:basedOn w:val="Normal"/>
    <w:next w:val="Normal"/>
    <w:link w:val="Heading7Char"/>
    <w:qFormat/>
    <w:rsid w:val="00092C0A"/>
    <w:pPr>
      <w:numPr>
        <w:ilvl w:val="6"/>
        <w:numId w:val="42"/>
      </w:numPr>
      <w:spacing w:before="240" w:after="60"/>
      <w:outlineLvl w:val="6"/>
    </w:pPr>
    <w:rPr>
      <w:szCs w:val="20"/>
    </w:rPr>
  </w:style>
  <w:style w:type="paragraph" w:styleId="Heading8">
    <w:name w:val="heading 8"/>
    <w:basedOn w:val="Normal"/>
    <w:next w:val="Normal"/>
    <w:link w:val="Heading8Char"/>
    <w:qFormat/>
    <w:rsid w:val="00092C0A"/>
    <w:pPr>
      <w:numPr>
        <w:ilvl w:val="7"/>
        <w:numId w:val="42"/>
      </w:numPr>
      <w:spacing w:before="240" w:after="60"/>
      <w:outlineLvl w:val="7"/>
    </w:pPr>
    <w:rPr>
      <w:i/>
      <w:iCs/>
      <w:szCs w:val="20"/>
    </w:rPr>
  </w:style>
  <w:style w:type="paragraph" w:styleId="Heading9">
    <w:name w:val="heading 9"/>
    <w:basedOn w:val="Normal"/>
    <w:next w:val="Normal"/>
    <w:link w:val="Heading9Char"/>
    <w:qFormat/>
    <w:rsid w:val="00092C0A"/>
    <w:pPr>
      <w:numPr>
        <w:ilvl w:val="8"/>
        <w:numId w:val="42"/>
      </w:numPr>
      <w:spacing w:before="240"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54CA"/>
    <w:rPr>
      <w:rFonts w:ascii="Arial" w:eastAsia="Times New Roman" w:hAnsi="Arial" w:cs="Angsana New"/>
      <w:b/>
      <w:bCs/>
      <w:kern w:val="28"/>
      <w:sz w:val="28"/>
      <w:szCs w:val="28"/>
      <w:lang w:eastAsia="zh-CN" w:bidi="th-TH"/>
    </w:rPr>
  </w:style>
  <w:style w:type="character" w:customStyle="1" w:styleId="Heading2Char">
    <w:name w:val="Heading 2 Char"/>
    <w:basedOn w:val="DefaultParagraphFont"/>
    <w:link w:val="Heading2"/>
    <w:rsid w:val="004B54CA"/>
    <w:rPr>
      <w:rFonts w:ascii="Arial" w:eastAsia="Times New Roman" w:hAnsi="Arial" w:cs="Angsana New"/>
      <w:b/>
      <w:bCs/>
      <w:i/>
      <w:iCs/>
      <w:sz w:val="20"/>
      <w:lang w:eastAsia="zh-CN" w:bidi="th-TH"/>
    </w:rPr>
  </w:style>
  <w:style w:type="paragraph" w:styleId="NoSpacing">
    <w:name w:val="No Spacing"/>
    <w:link w:val="NoSpacingChar"/>
    <w:uiPriority w:val="4"/>
    <w:unhideWhenUsed/>
    <w:qFormat/>
    <w:rsid w:val="00092C0A"/>
    <w:pPr>
      <w:spacing w:after="0" w:line="240" w:lineRule="auto"/>
    </w:pPr>
    <w:rPr>
      <w:rFonts w:ascii="Times New Roman" w:eastAsia="Times New Roman" w:hAnsi="Times New Roman" w:cs="Angsana New"/>
      <w:szCs w:val="28"/>
      <w:lang w:eastAsia="zh-CN" w:bidi="th-TH"/>
    </w:rPr>
  </w:style>
  <w:style w:type="character" w:customStyle="1" w:styleId="Heading3Char">
    <w:name w:val="Heading 3 Char"/>
    <w:basedOn w:val="DefaultParagraphFont"/>
    <w:link w:val="Heading3"/>
    <w:rsid w:val="004B54CA"/>
    <w:rPr>
      <w:rFonts w:ascii="Arial" w:eastAsia="Times New Roman" w:hAnsi="Arial" w:cs="Angsana New"/>
      <w:sz w:val="20"/>
      <w:lang w:eastAsia="zh-CN" w:bidi="th-TH"/>
    </w:rPr>
  </w:style>
  <w:style w:type="character" w:customStyle="1" w:styleId="Heading4Char">
    <w:name w:val="Heading 4 Char"/>
    <w:basedOn w:val="DefaultParagraphFont"/>
    <w:link w:val="Heading4"/>
    <w:rsid w:val="004B54CA"/>
    <w:rPr>
      <w:rFonts w:ascii="Arial" w:eastAsia="Times New Roman" w:hAnsi="Arial" w:cs="Angsana New"/>
      <w:b/>
      <w:bCs/>
      <w:sz w:val="20"/>
      <w:lang w:eastAsia="zh-CN" w:bidi="th-TH"/>
    </w:rPr>
  </w:style>
  <w:style w:type="character" w:customStyle="1" w:styleId="Heading5Char">
    <w:name w:val="Heading 5 Char"/>
    <w:basedOn w:val="DefaultParagraphFont"/>
    <w:link w:val="Heading5"/>
    <w:rsid w:val="004B54CA"/>
    <w:rPr>
      <w:rFonts w:ascii="Arial" w:eastAsia="Times New Roman" w:hAnsi="Arial" w:cs="Angsana New"/>
      <w:sz w:val="20"/>
      <w:lang w:eastAsia="zh-CN" w:bidi="th-TH"/>
    </w:rPr>
  </w:style>
  <w:style w:type="character" w:customStyle="1" w:styleId="Heading6Char">
    <w:name w:val="Heading 6 Char"/>
    <w:basedOn w:val="DefaultParagraphFont"/>
    <w:link w:val="Heading6"/>
    <w:rsid w:val="004B54CA"/>
    <w:rPr>
      <w:rFonts w:ascii="Arial" w:eastAsia="Times New Roman" w:hAnsi="Arial" w:cs="Angsana New"/>
      <w:i/>
      <w:iCs/>
      <w:sz w:val="20"/>
      <w:lang w:eastAsia="zh-CN" w:bidi="th-TH"/>
    </w:rPr>
  </w:style>
  <w:style w:type="character" w:customStyle="1" w:styleId="Heading7Char">
    <w:name w:val="Heading 7 Char"/>
    <w:basedOn w:val="DefaultParagraphFont"/>
    <w:link w:val="Heading7"/>
    <w:rsid w:val="004B54CA"/>
    <w:rPr>
      <w:rFonts w:ascii="Arial" w:eastAsia="Times New Roman" w:hAnsi="Arial" w:cs="Angsana New"/>
      <w:sz w:val="20"/>
      <w:szCs w:val="20"/>
      <w:lang w:eastAsia="zh-CN" w:bidi="th-TH"/>
    </w:rPr>
  </w:style>
  <w:style w:type="character" w:customStyle="1" w:styleId="Heading8Char">
    <w:name w:val="Heading 8 Char"/>
    <w:basedOn w:val="DefaultParagraphFont"/>
    <w:link w:val="Heading8"/>
    <w:rsid w:val="004B54CA"/>
    <w:rPr>
      <w:rFonts w:ascii="Arial" w:eastAsia="Times New Roman" w:hAnsi="Arial" w:cs="Angsana New"/>
      <w:i/>
      <w:iCs/>
      <w:sz w:val="20"/>
      <w:szCs w:val="20"/>
      <w:lang w:eastAsia="zh-CN" w:bidi="th-TH"/>
    </w:rPr>
  </w:style>
  <w:style w:type="character" w:customStyle="1" w:styleId="Heading9Char">
    <w:name w:val="Heading 9 Char"/>
    <w:basedOn w:val="DefaultParagraphFont"/>
    <w:link w:val="Heading9"/>
    <w:rsid w:val="004B54CA"/>
    <w:rPr>
      <w:rFonts w:ascii="Arial" w:eastAsia="Times New Roman" w:hAnsi="Arial" w:cs="Angsana New"/>
      <w:b/>
      <w:bCs/>
      <w:i/>
      <w:iCs/>
      <w:sz w:val="18"/>
      <w:szCs w:val="18"/>
      <w:lang w:eastAsia="zh-CN" w:bidi="th-TH"/>
    </w:rPr>
  </w:style>
  <w:style w:type="paragraph" w:styleId="Title">
    <w:name w:val="Title"/>
    <w:basedOn w:val="Normal"/>
    <w:link w:val="TitleChar"/>
    <w:qFormat/>
    <w:rsid w:val="00092C0A"/>
    <w:pPr>
      <w:spacing w:before="240" w:after="60"/>
      <w:jc w:val="center"/>
      <w:outlineLvl w:val="0"/>
    </w:pPr>
    <w:rPr>
      <w:b/>
      <w:bCs/>
      <w:kern w:val="28"/>
      <w:sz w:val="32"/>
      <w:szCs w:val="32"/>
    </w:rPr>
  </w:style>
  <w:style w:type="character" w:customStyle="1" w:styleId="TitleChar">
    <w:name w:val="Title Char"/>
    <w:basedOn w:val="DefaultParagraphFont"/>
    <w:link w:val="Title"/>
    <w:rsid w:val="004B54CA"/>
    <w:rPr>
      <w:rFonts w:ascii="Arial" w:eastAsia="Times New Roman" w:hAnsi="Arial" w:cs="Angsana New"/>
      <w:b/>
      <w:bCs/>
      <w:kern w:val="28"/>
      <w:sz w:val="32"/>
      <w:szCs w:val="32"/>
      <w:lang w:eastAsia="zh-CN" w:bidi="th-TH"/>
    </w:rPr>
  </w:style>
  <w:style w:type="paragraph" w:styleId="Subtitle">
    <w:name w:val="Subtitle"/>
    <w:basedOn w:val="Normal"/>
    <w:link w:val="SubtitleChar"/>
    <w:qFormat/>
    <w:rsid w:val="00092C0A"/>
    <w:pPr>
      <w:spacing w:after="60"/>
      <w:jc w:val="center"/>
      <w:outlineLvl w:val="1"/>
    </w:pPr>
    <w:rPr>
      <w:sz w:val="24"/>
      <w:szCs w:val="24"/>
    </w:rPr>
  </w:style>
  <w:style w:type="character" w:customStyle="1" w:styleId="SubtitleChar">
    <w:name w:val="Subtitle Char"/>
    <w:basedOn w:val="DefaultParagraphFont"/>
    <w:link w:val="Subtitle"/>
    <w:rsid w:val="004B54CA"/>
    <w:rPr>
      <w:rFonts w:ascii="Arial" w:eastAsia="Times New Roman" w:hAnsi="Arial" w:cs="Angsana New"/>
      <w:sz w:val="24"/>
      <w:szCs w:val="24"/>
      <w:lang w:eastAsia="zh-CN" w:bidi="th-TH"/>
    </w:rPr>
  </w:style>
  <w:style w:type="character" w:styleId="SubtleEmphasis">
    <w:name w:val="Subtle Emphasis"/>
    <w:uiPriority w:val="19"/>
    <w:qFormat/>
    <w:rsid w:val="004B54CA"/>
    <w:rPr>
      <w:i/>
      <w:iCs/>
    </w:rPr>
  </w:style>
  <w:style w:type="character" w:styleId="Strong">
    <w:name w:val="Strong"/>
    <w:basedOn w:val="DefaultParagraphFont"/>
    <w:qFormat/>
    <w:rsid w:val="00092C0A"/>
    <w:rPr>
      <w:b/>
      <w:bCs/>
    </w:rPr>
  </w:style>
  <w:style w:type="paragraph" w:styleId="ListParagraph">
    <w:name w:val="List Paragraph"/>
    <w:aliases w:val="Recommendation,List Paragraph1,List Paragraph11"/>
    <w:basedOn w:val="Normal"/>
    <w:link w:val="ListParagraphChar"/>
    <w:uiPriority w:val="34"/>
    <w:qFormat/>
    <w:rsid w:val="004B54CA"/>
    <w:pPr>
      <w:ind w:left="720"/>
      <w:contextualSpacing/>
    </w:pPr>
  </w:style>
  <w:style w:type="character" w:styleId="Emphasis">
    <w:name w:val="Emphasis"/>
    <w:basedOn w:val="DefaultParagraphFont"/>
    <w:qFormat/>
    <w:rsid w:val="00092C0A"/>
    <w:rPr>
      <w:i/>
      <w:iCs/>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semiHidden/>
    <w:qFormat/>
    <w:rsid w:val="00092C0A"/>
    <w:rPr>
      <w:b/>
      <w:bCs/>
      <w:szCs w:val="20"/>
    </w:rPr>
  </w:style>
  <w:style w:type="paragraph" w:styleId="TOCHeading">
    <w:name w:val="TOC Heading"/>
    <w:basedOn w:val="Heading1"/>
    <w:next w:val="Normal"/>
    <w:uiPriority w:val="39"/>
    <w:unhideWhenUsed/>
    <w:qFormat/>
    <w:rsid w:val="004B54CA"/>
    <w:pPr>
      <w:outlineLvl w:val="9"/>
    </w:pPr>
    <w:rPr>
      <w:lang w:bidi="en-US"/>
    </w:rPr>
  </w:style>
  <w:style w:type="character" w:customStyle="1" w:styleId="NoSpacingChar">
    <w:name w:val="No Spacing Char"/>
    <w:basedOn w:val="DefaultParagraphFont"/>
    <w:link w:val="NoSpacing"/>
    <w:uiPriority w:val="4"/>
    <w:rsid w:val="004B54CA"/>
    <w:rPr>
      <w:rFonts w:ascii="Times New Roman" w:eastAsia="Times New Roman" w:hAnsi="Times New Roman" w:cs="Angsana New"/>
      <w:szCs w:val="28"/>
      <w:lang w:eastAsia="zh-CN" w:bidi="th-TH"/>
    </w:rPr>
  </w:style>
  <w:style w:type="paragraph" w:styleId="Header">
    <w:name w:val="header"/>
    <w:basedOn w:val="Normal"/>
    <w:link w:val="HeaderChar"/>
    <w:uiPriority w:val="6"/>
    <w:rsid w:val="00092C0A"/>
    <w:pPr>
      <w:spacing w:before="60" w:after="0" w:line="240" w:lineRule="auto"/>
    </w:pPr>
    <w:rPr>
      <w:color w:val="404040"/>
      <w:sz w:val="14"/>
      <w:szCs w:val="15"/>
    </w:rPr>
  </w:style>
  <w:style w:type="character" w:customStyle="1" w:styleId="HeaderChar">
    <w:name w:val="Header Char"/>
    <w:basedOn w:val="DefaultParagraphFont"/>
    <w:link w:val="Header"/>
    <w:uiPriority w:val="6"/>
    <w:rsid w:val="00B04ED8"/>
    <w:rPr>
      <w:rFonts w:ascii="Arial" w:eastAsia="Times New Roman" w:hAnsi="Arial" w:cs="Angsana New"/>
      <w:color w:val="404040"/>
      <w:sz w:val="14"/>
      <w:szCs w:val="15"/>
      <w:lang w:eastAsia="zh-CN" w:bidi="th-TH"/>
    </w:rPr>
  </w:style>
  <w:style w:type="paragraph" w:styleId="Footer">
    <w:name w:val="footer"/>
    <w:basedOn w:val="Normal"/>
    <w:link w:val="FooterChar"/>
    <w:uiPriority w:val="99"/>
    <w:rsid w:val="00092C0A"/>
    <w:pPr>
      <w:tabs>
        <w:tab w:val="right" w:pos="9356"/>
      </w:tabs>
      <w:spacing w:after="0" w:line="240" w:lineRule="auto"/>
    </w:pPr>
    <w:rPr>
      <w:color w:val="404040"/>
      <w:sz w:val="14"/>
      <w:szCs w:val="14"/>
    </w:rPr>
  </w:style>
  <w:style w:type="character" w:customStyle="1" w:styleId="FooterChar">
    <w:name w:val="Footer Char"/>
    <w:basedOn w:val="DefaultParagraphFont"/>
    <w:link w:val="Footer"/>
    <w:uiPriority w:val="99"/>
    <w:rsid w:val="00092C0A"/>
    <w:rPr>
      <w:rFonts w:ascii="Arial" w:eastAsia="Times New Roman" w:hAnsi="Arial" w:cs="Angsana New"/>
      <w:color w:val="404040"/>
      <w:sz w:val="14"/>
      <w:szCs w:val="14"/>
      <w:lang w:eastAsia="zh-CN" w:bidi="th-TH"/>
    </w:rPr>
  </w:style>
  <w:style w:type="paragraph" w:customStyle="1" w:styleId="DefinitionL1">
    <w:name w:val="Definition L1"/>
    <w:basedOn w:val="Normal"/>
    <w:link w:val="DefinitionL1Char"/>
    <w:uiPriority w:val="3"/>
    <w:qFormat/>
    <w:rsid w:val="00092C0A"/>
    <w:pPr>
      <w:numPr>
        <w:numId w:val="11"/>
      </w:numPr>
      <w:outlineLvl w:val="0"/>
    </w:pPr>
  </w:style>
  <w:style w:type="paragraph" w:customStyle="1" w:styleId="DefinitionL2">
    <w:name w:val="Definition L2"/>
    <w:basedOn w:val="Normal"/>
    <w:link w:val="DefinitionL2Char"/>
    <w:uiPriority w:val="3"/>
    <w:qFormat/>
    <w:rsid w:val="00092C0A"/>
    <w:pPr>
      <w:numPr>
        <w:ilvl w:val="1"/>
        <w:numId w:val="11"/>
      </w:numPr>
      <w:outlineLvl w:val="1"/>
    </w:pPr>
  </w:style>
  <w:style w:type="paragraph" w:customStyle="1" w:styleId="DefinitionL3">
    <w:name w:val="Definition L3"/>
    <w:basedOn w:val="Normal"/>
    <w:uiPriority w:val="3"/>
    <w:qFormat/>
    <w:rsid w:val="00092C0A"/>
    <w:pPr>
      <w:numPr>
        <w:ilvl w:val="2"/>
        <w:numId w:val="11"/>
      </w:numPr>
      <w:outlineLvl w:val="2"/>
    </w:pPr>
  </w:style>
  <w:style w:type="paragraph" w:customStyle="1" w:styleId="Level1">
    <w:name w:val="Level 1"/>
    <w:basedOn w:val="Normal"/>
    <w:uiPriority w:val="3"/>
    <w:qFormat/>
    <w:rsid w:val="00092C0A"/>
    <w:pPr>
      <w:numPr>
        <w:numId w:val="12"/>
      </w:numPr>
      <w:outlineLvl w:val="0"/>
    </w:pPr>
  </w:style>
  <w:style w:type="paragraph" w:customStyle="1" w:styleId="Level2">
    <w:name w:val="Level 2"/>
    <w:basedOn w:val="Normal"/>
    <w:uiPriority w:val="3"/>
    <w:qFormat/>
    <w:rsid w:val="00092C0A"/>
    <w:pPr>
      <w:numPr>
        <w:ilvl w:val="1"/>
        <w:numId w:val="12"/>
      </w:numPr>
      <w:outlineLvl w:val="1"/>
    </w:pPr>
  </w:style>
  <w:style w:type="paragraph" w:customStyle="1" w:styleId="Level3">
    <w:name w:val="Level 3"/>
    <w:basedOn w:val="Normal"/>
    <w:uiPriority w:val="3"/>
    <w:qFormat/>
    <w:rsid w:val="00092C0A"/>
    <w:pPr>
      <w:numPr>
        <w:ilvl w:val="2"/>
        <w:numId w:val="12"/>
      </w:numPr>
      <w:outlineLvl w:val="2"/>
    </w:pPr>
  </w:style>
  <w:style w:type="paragraph" w:styleId="TOC1">
    <w:name w:val="toc 1"/>
    <w:basedOn w:val="Normal"/>
    <w:next w:val="Normal"/>
    <w:uiPriority w:val="39"/>
    <w:rsid w:val="00092C0A"/>
    <w:pPr>
      <w:tabs>
        <w:tab w:val="right" w:pos="9356"/>
      </w:tabs>
      <w:spacing w:before="120"/>
      <w:ind w:left="680" w:hanging="680"/>
    </w:pPr>
    <w:rPr>
      <w:rFonts w:cs="Arial"/>
      <w:b/>
      <w:bCs/>
      <w:spacing w:val="-10"/>
      <w:sz w:val="28"/>
      <w:szCs w:val="28"/>
    </w:rPr>
  </w:style>
  <w:style w:type="paragraph" w:customStyle="1" w:styleId="MEBasic1">
    <w:name w:val="ME Basic 1"/>
    <w:basedOn w:val="Normal"/>
    <w:uiPriority w:val="1"/>
    <w:qFormat/>
    <w:rsid w:val="00092C0A"/>
    <w:pPr>
      <w:numPr>
        <w:numId w:val="13"/>
      </w:numPr>
      <w:outlineLvl w:val="0"/>
    </w:pPr>
  </w:style>
  <w:style w:type="paragraph" w:customStyle="1" w:styleId="MEBasic2">
    <w:name w:val="ME Basic 2"/>
    <w:basedOn w:val="Normal"/>
    <w:uiPriority w:val="1"/>
    <w:qFormat/>
    <w:rsid w:val="00092C0A"/>
    <w:pPr>
      <w:numPr>
        <w:ilvl w:val="1"/>
        <w:numId w:val="13"/>
      </w:numPr>
      <w:outlineLvl w:val="1"/>
    </w:pPr>
  </w:style>
  <w:style w:type="character" w:styleId="PageNumber">
    <w:name w:val="page number"/>
    <w:basedOn w:val="DefaultParagraphFont"/>
    <w:uiPriority w:val="6"/>
    <w:rsid w:val="00092C0A"/>
    <w:rPr>
      <w:rFonts w:ascii="Arial" w:hAnsi="Arial"/>
      <w:b/>
      <w:color w:val="404040"/>
      <w:sz w:val="14"/>
    </w:rPr>
  </w:style>
  <w:style w:type="paragraph" w:customStyle="1" w:styleId="MEBasic3">
    <w:name w:val="ME Basic 3"/>
    <w:basedOn w:val="Normal"/>
    <w:uiPriority w:val="1"/>
    <w:qFormat/>
    <w:rsid w:val="00092C0A"/>
    <w:pPr>
      <w:numPr>
        <w:ilvl w:val="2"/>
        <w:numId w:val="13"/>
      </w:numPr>
      <w:outlineLvl w:val="2"/>
    </w:pPr>
  </w:style>
  <w:style w:type="paragraph" w:customStyle="1" w:styleId="MEBasic4">
    <w:name w:val="ME Basic 4"/>
    <w:basedOn w:val="Normal"/>
    <w:uiPriority w:val="1"/>
    <w:qFormat/>
    <w:rsid w:val="00092C0A"/>
    <w:pPr>
      <w:numPr>
        <w:ilvl w:val="3"/>
        <w:numId w:val="13"/>
      </w:numPr>
      <w:outlineLvl w:val="3"/>
    </w:pPr>
  </w:style>
  <w:style w:type="paragraph" w:customStyle="1" w:styleId="MEBasic5">
    <w:name w:val="ME Basic 5"/>
    <w:basedOn w:val="Normal"/>
    <w:uiPriority w:val="1"/>
    <w:qFormat/>
    <w:rsid w:val="00092C0A"/>
    <w:pPr>
      <w:numPr>
        <w:ilvl w:val="4"/>
        <w:numId w:val="13"/>
      </w:numPr>
      <w:outlineLvl w:val="4"/>
    </w:pPr>
  </w:style>
  <w:style w:type="numbering" w:customStyle="1" w:styleId="MELegal">
    <w:name w:val="ME Legal"/>
    <w:rsid w:val="00092C0A"/>
    <w:pPr>
      <w:numPr>
        <w:numId w:val="47"/>
      </w:numPr>
    </w:pPr>
  </w:style>
  <w:style w:type="paragraph" w:customStyle="1" w:styleId="MELegal1">
    <w:name w:val="ME Legal 1"/>
    <w:basedOn w:val="Normal"/>
    <w:next w:val="Normal"/>
    <w:qFormat/>
    <w:rsid w:val="00092C0A"/>
    <w:pPr>
      <w:keepNext/>
      <w:numPr>
        <w:numId w:val="27"/>
      </w:numPr>
      <w:spacing w:before="480" w:after="60"/>
      <w:outlineLvl w:val="0"/>
    </w:pPr>
    <w:rPr>
      <w:spacing w:val="-6"/>
      <w:sz w:val="28"/>
    </w:rPr>
  </w:style>
  <w:style w:type="paragraph" w:customStyle="1" w:styleId="MELegal2">
    <w:name w:val="ME Legal 2"/>
    <w:basedOn w:val="Normal"/>
    <w:next w:val="Normal"/>
    <w:link w:val="MELegal2Char"/>
    <w:uiPriority w:val="99"/>
    <w:qFormat/>
    <w:rsid w:val="00092C0A"/>
    <w:pPr>
      <w:keepNext/>
      <w:numPr>
        <w:ilvl w:val="1"/>
        <w:numId w:val="27"/>
      </w:numPr>
      <w:spacing w:before="240" w:after="60"/>
      <w:outlineLvl w:val="1"/>
    </w:pPr>
    <w:rPr>
      <w:rFonts w:ascii="Arial Bold" w:hAnsi="Arial Bold"/>
      <w:b/>
      <w:spacing w:val="-6"/>
      <w:sz w:val="22"/>
    </w:rPr>
  </w:style>
  <w:style w:type="paragraph" w:customStyle="1" w:styleId="MELegal3">
    <w:name w:val="ME Legal 3"/>
    <w:basedOn w:val="Normal"/>
    <w:link w:val="MELegal3Char"/>
    <w:uiPriority w:val="99"/>
    <w:qFormat/>
    <w:rsid w:val="00092C0A"/>
    <w:pPr>
      <w:numPr>
        <w:ilvl w:val="2"/>
        <w:numId w:val="27"/>
      </w:numPr>
      <w:outlineLvl w:val="2"/>
    </w:pPr>
  </w:style>
  <w:style w:type="paragraph" w:customStyle="1" w:styleId="MESubheading">
    <w:name w:val="ME Sub heading"/>
    <w:basedOn w:val="Normal"/>
    <w:next w:val="Normal"/>
    <w:uiPriority w:val="4"/>
    <w:qFormat/>
    <w:rsid w:val="00092C0A"/>
    <w:pPr>
      <w:keepNext/>
      <w:keepLines/>
      <w:spacing w:before="400" w:line="280" w:lineRule="exact"/>
      <w:outlineLvl w:val="0"/>
    </w:pPr>
    <w:rPr>
      <w:spacing w:val="-6"/>
      <w:sz w:val="28"/>
      <w:szCs w:val="40"/>
    </w:rPr>
  </w:style>
  <w:style w:type="paragraph" w:customStyle="1" w:styleId="ContentsDetails">
    <w:name w:val="ContentsDetails"/>
    <w:basedOn w:val="Normal"/>
    <w:next w:val="Normal"/>
    <w:uiPriority w:val="5"/>
    <w:qFormat/>
    <w:rsid w:val="00092C0A"/>
    <w:pPr>
      <w:spacing w:before="240" w:after="160"/>
    </w:pPr>
    <w:rPr>
      <w:rFonts w:ascii="Arial Bold" w:hAnsi="Arial Bold"/>
      <w:b/>
      <w:spacing w:val="-10"/>
      <w:sz w:val="28"/>
      <w:szCs w:val="36"/>
    </w:rPr>
  </w:style>
  <w:style w:type="paragraph" w:customStyle="1" w:styleId="ContentsTitle">
    <w:name w:val="ContentsTitle"/>
    <w:basedOn w:val="Normal"/>
    <w:next w:val="Normal"/>
    <w:uiPriority w:val="5"/>
    <w:qFormat/>
    <w:rsid w:val="00092C0A"/>
    <w:pPr>
      <w:spacing w:after="0" w:line="480" w:lineRule="exact"/>
    </w:pPr>
    <w:rPr>
      <w:spacing w:val="-10"/>
      <w:sz w:val="48"/>
      <w:szCs w:val="48"/>
    </w:rPr>
  </w:style>
  <w:style w:type="paragraph" w:customStyle="1" w:styleId="CoverPageDetails">
    <w:name w:val="CoverPageDetails"/>
    <w:basedOn w:val="Normal"/>
    <w:next w:val="Normal"/>
    <w:uiPriority w:val="5"/>
    <w:qFormat/>
    <w:rsid w:val="00092C0A"/>
    <w:pPr>
      <w:spacing w:before="60" w:line="220" w:lineRule="atLeast"/>
    </w:pPr>
    <w:rPr>
      <w:spacing w:val="-6"/>
      <w:sz w:val="24"/>
      <w:szCs w:val="40"/>
    </w:rPr>
  </w:style>
  <w:style w:type="paragraph" w:customStyle="1" w:styleId="CoverPageNames">
    <w:name w:val="CoverPageNames"/>
    <w:basedOn w:val="Normal"/>
    <w:uiPriority w:val="5"/>
    <w:qFormat/>
    <w:rsid w:val="00092C0A"/>
    <w:pPr>
      <w:spacing w:before="60" w:after="0" w:line="220" w:lineRule="atLeast"/>
    </w:pPr>
    <w:rPr>
      <w:sz w:val="24"/>
      <w:szCs w:val="24"/>
    </w:rPr>
  </w:style>
  <w:style w:type="paragraph" w:customStyle="1" w:styleId="CoverPageTitle">
    <w:name w:val="CoverPageTitle"/>
    <w:basedOn w:val="Normal"/>
    <w:next w:val="Normal"/>
    <w:uiPriority w:val="5"/>
    <w:qFormat/>
    <w:rsid w:val="00092C0A"/>
    <w:pPr>
      <w:spacing w:after="480" w:line="720" w:lineRule="exact"/>
    </w:pPr>
    <w:rPr>
      <w:spacing w:val="-6"/>
      <w:sz w:val="60"/>
      <w:szCs w:val="72"/>
    </w:rPr>
  </w:style>
  <w:style w:type="paragraph" w:customStyle="1" w:styleId="DraftText">
    <w:name w:val="DraftText"/>
    <w:basedOn w:val="Normal"/>
    <w:semiHidden/>
    <w:rsid w:val="00092C0A"/>
    <w:pPr>
      <w:spacing w:after="0"/>
    </w:pPr>
    <w:rPr>
      <w:szCs w:val="20"/>
    </w:rPr>
  </w:style>
  <w:style w:type="paragraph" w:customStyle="1" w:styleId="MEChapterheading">
    <w:name w:val="ME Chapter heading"/>
    <w:basedOn w:val="Normal"/>
    <w:next w:val="Normal"/>
    <w:uiPriority w:val="4"/>
    <w:qFormat/>
    <w:rsid w:val="00092C0A"/>
    <w:pPr>
      <w:spacing w:after="360" w:line="480" w:lineRule="exact"/>
      <w:outlineLvl w:val="0"/>
    </w:pPr>
    <w:rPr>
      <w:spacing w:val="-10"/>
      <w:sz w:val="48"/>
      <w:szCs w:val="48"/>
    </w:rPr>
  </w:style>
  <w:style w:type="paragraph" w:customStyle="1" w:styleId="PartiesDetails">
    <w:name w:val="PartiesDetails"/>
    <w:basedOn w:val="Normal"/>
    <w:next w:val="Normal"/>
    <w:uiPriority w:val="4"/>
    <w:qFormat/>
    <w:rsid w:val="00092C0A"/>
    <w:pPr>
      <w:spacing w:after="60"/>
    </w:pPr>
  </w:style>
  <w:style w:type="paragraph" w:styleId="TOC2">
    <w:name w:val="toc 2"/>
    <w:basedOn w:val="Normal"/>
    <w:next w:val="Normal"/>
    <w:uiPriority w:val="39"/>
    <w:rsid w:val="00092C0A"/>
    <w:pPr>
      <w:tabs>
        <w:tab w:val="right" w:pos="9356"/>
      </w:tabs>
      <w:spacing w:before="60" w:after="0"/>
      <w:ind w:left="680" w:hanging="680"/>
    </w:pPr>
    <w:rPr>
      <w:rFonts w:cs="Arial"/>
      <w:b/>
      <w:bCs/>
      <w:spacing w:val="-6"/>
      <w:sz w:val="22"/>
      <w:szCs w:val="24"/>
    </w:rPr>
  </w:style>
  <w:style w:type="paragraph" w:styleId="TOC3">
    <w:name w:val="toc 3"/>
    <w:basedOn w:val="Normal"/>
    <w:next w:val="Normal"/>
    <w:uiPriority w:val="39"/>
    <w:rsid w:val="00092C0A"/>
    <w:pPr>
      <w:tabs>
        <w:tab w:val="right" w:pos="9356"/>
      </w:tabs>
      <w:spacing w:after="0" w:line="280" w:lineRule="atLeast"/>
      <w:ind w:left="680" w:hanging="680"/>
    </w:pPr>
    <w:rPr>
      <w:rFonts w:cs="Arial"/>
    </w:rPr>
  </w:style>
  <w:style w:type="paragraph" w:customStyle="1" w:styleId="MELegal4">
    <w:name w:val="ME Legal 4"/>
    <w:basedOn w:val="Normal"/>
    <w:link w:val="MELegal4Char"/>
    <w:uiPriority w:val="99"/>
    <w:qFormat/>
    <w:rsid w:val="00092C0A"/>
    <w:pPr>
      <w:numPr>
        <w:ilvl w:val="3"/>
        <w:numId w:val="27"/>
      </w:numPr>
      <w:outlineLvl w:val="3"/>
    </w:pPr>
  </w:style>
  <w:style w:type="paragraph" w:customStyle="1" w:styleId="MELegal5">
    <w:name w:val="ME Legal 5"/>
    <w:basedOn w:val="Normal"/>
    <w:qFormat/>
    <w:rsid w:val="00092C0A"/>
    <w:pPr>
      <w:numPr>
        <w:ilvl w:val="4"/>
        <w:numId w:val="27"/>
      </w:numPr>
      <w:outlineLvl w:val="4"/>
    </w:pPr>
  </w:style>
  <w:style w:type="paragraph" w:customStyle="1" w:styleId="MELegal6">
    <w:name w:val="ME Legal 6"/>
    <w:basedOn w:val="Normal"/>
    <w:qFormat/>
    <w:rsid w:val="00092C0A"/>
    <w:pPr>
      <w:numPr>
        <w:ilvl w:val="5"/>
        <w:numId w:val="27"/>
      </w:numPr>
      <w:outlineLvl w:val="5"/>
    </w:pPr>
  </w:style>
  <w:style w:type="paragraph" w:customStyle="1" w:styleId="PartL1">
    <w:name w:val="Part L1"/>
    <w:basedOn w:val="Normal"/>
    <w:next w:val="Normal"/>
    <w:uiPriority w:val="3"/>
    <w:qFormat/>
    <w:rsid w:val="00092C0A"/>
    <w:pPr>
      <w:numPr>
        <w:numId w:val="19"/>
      </w:numPr>
      <w:pBdr>
        <w:top w:val="single" w:sz="4" w:space="1" w:color="808080" w:themeColor="background1" w:themeShade="80"/>
      </w:pBdr>
      <w:spacing w:before="680" w:after="0"/>
      <w:outlineLvl w:val="0"/>
    </w:pPr>
    <w:rPr>
      <w:spacing w:val="-6"/>
      <w:sz w:val="36"/>
    </w:rPr>
  </w:style>
  <w:style w:type="paragraph" w:styleId="EndnoteText">
    <w:name w:val="endnote text"/>
    <w:basedOn w:val="Normal"/>
    <w:link w:val="EndnoteTextChar"/>
    <w:semiHidden/>
    <w:unhideWhenUsed/>
    <w:rsid w:val="00092C0A"/>
    <w:pPr>
      <w:spacing w:after="0" w:line="240" w:lineRule="auto"/>
    </w:pPr>
    <w:rPr>
      <w:rFonts w:cs="Arial"/>
      <w:sz w:val="16"/>
      <w:szCs w:val="20"/>
    </w:rPr>
  </w:style>
  <w:style w:type="character" w:customStyle="1" w:styleId="EndnoteTextChar">
    <w:name w:val="Endnote Text Char"/>
    <w:basedOn w:val="DefaultParagraphFont"/>
    <w:link w:val="EndnoteText"/>
    <w:semiHidden/>
    <w:rsid w:val="004C56A7"/>
    <w:rPr>
      <w:rFonts w:ascii="Arial" w:eastAsia="Times New Roman" w:hAnsi="Arial" w:cs="Arial"/>
      <w:sz w:val="16"/>
      <w:szCs w:val="20"/>
      <w:lang w:eastAsia="zh-CN" w:bidi="th-TH"/>
    </w:rPr>
  </w:style>
  <w:style w:type="paragraph" w:styleId="FootnoteText">
    <w:name w:val="footnote text"/>
    <w:basedOn w:val="Normal"/>
    <w:link w:val="FootnoteTextChar"/>
    <w:semiHidden/>
    <w:unhideWhenUsed/>
    <w:rsid w:val="00092C0A"/>
    <w:pPr>
      <w:spacing w:after="0" w:line="240" w:lineRule="auto"/>
    </w:pPr>
    <w:rPr>
      <w:rFonts w:cs="Arial"/>
      <w:sz w:val="16"/>
      <w:szCs w:val="20"/>
    </w:rPr>
  </w:style>
  <w:style w:type="character" w:customStyle="1" w:styleId="FootnoteTextChar">
    <w:name w:val="Footnote Text Char"/>
    <w:basedOn w:val="DefaultParagraphFont"/>
    <w:link w:val="FootnoteText"/>
    <w:semiHidden/>
    <w:rsid w:val="004C56A7"/>
    <w:rPr>
      <w:rFonts w:ascii="Arial" w:eastAsia="Times New Roman" w:hAnsi="Arial" w:cs="Arial"/>
      <w:sz w:val="16"/>
      <w:szCs w:val="20"/>
      <w:lang w:eastAsia="zh-CN" w:bidi="th-TH"/>
    </w:rPr>
  </w:style>
  <w:style w:type="paragraph" w:styleId="BalloonText">
    <w:name w:val="Balloon Text"/>
    <w:basedOn w:val="Normal"/>
    <w:link w:val="BalloonTextChar"/>
    <w:semiHidden/>
    <w:rsid w:val="00092C0A"/>
    <w:rPr>
      <w:rFonts w:ascii="Tahoma" w:hAnsi="Tahoma" w:cs="Tahoma"/>
      <w:sz w:val="16"/>
      <w:szCs w:val="16"/>
    </w:rPr>
  </w:style>
  <w:style w:type="character" w:customStyle="1" w:styleId="BalloonTextChar">
    <w:name w:val="Balloon Text Char"/>
    <w:basedOn w:val="DefaultParagraphFont"/>
    <w:link w:val="BalloonText"/>
    <w:semiHidden/>
    <w:rsid w:val="004C56A7"/>
    <w:rPr>
      <w:rFonts w:ascii="Tahoma" w:eastAsia="Times New Roman" w:hAnsi="Tahoma" w:cs="Tahoma"/>
      <w:sz w:val="16"/>
      <w:szCs w:val="16"/>
      <w:lang w:eastAsia="zh-CN" w:bidi="th-TH"/>
    </w:rPr>
  </w:style>
  <w:style w:type="paragraph" w:styleId="BlockText">
    <w:name w:val="Block Text"/>
    <w:basedOn w:val="Normal"/>
    <w:semiHidden/>
    <w:rsid w:val="00092C0A"/>
    <w:pPr>
      <w:ind w:left="1440" w:right="1440"/>
    </w:pPr>
  </w:style>
  <w:style w:type="paragraph" w:styleId="BodyText">
    <w:name w:val="Body Text"/>
    <w:basedOn w:val="Normal"/>
    <w:link w:val="BodyTextChar"/>
    <w:semiHidden/>
    <w:rsid w:val="00092C0A"/>
  </w:style>
  <w:style w:type="character" w:customStyle="1" w:styleId="BodyTextChar">
    <w:name w:val="Body Text Char"/>
    <w:basedOn w:val="DefaultParagraphFont"/>
    <w:link w:val="BodyText"/>
    <w:semiHidden/>
    <w:rsid w:val="004C56A7"/>
    <w:rPr>
      <w:rFonts w:ascii="Arial" w:eastAsia="Times New Roman" w:hAnsi="Arial" w:cs="Angsana New"/>
      <w:sz w:val="20"/>
      <w:lang w:eastAsia="zh-CN" w:bidi="th-TH"/>
    </w:rPr>
  </w:style>
  <w:style w:type="paragraph" w:styleId="BodyText2">
    <w:name w:val="Body Text 2"/>
    <w:basedOn w:val="Normal"/>
    <w:link w:val="BodyText2Char"/>
    <w:semiHidden/>
    <w:rsid w:val="00092C0A"/>
    <w:pPr>
      <w:spacing w:line="480" w:lineRule="auto"/>
    </w:pPr>
  </w:style>
  <w:style w:type="character" w:customStyle="1" w:styleId="BodyText2Char">
    <w:name w:val="Body Text 2 Char"/>
    <w:basedOn w:val="DefaultParagraphFont"/>
    <w:link w:val="BodyText2"/>
    <w:semiHidden/>
    <w:rsid w:val="004C56A7"/>
    <w:rPr>
      <w:rFonts w:ascii="Arial" w:eastAsia="Times New Roman" w:hAnsi="Arial" w:cs="Angsana New"/>
      <w:sz w:val="20"/>
      <w:lang w:eastAsia="zh-CN" w:bidi="th-TH"/>
    </w:rPr>
  </w:style>
  <w:style w:type="paragraph" w:styleId="BodyText3">
    <w:name w:val="Body Text 3"/>
    <w:basedOn w:val="Normal"/>
    <w:link w:val="BodyText3Char"/>
    <w:semiHidden/>
    <w:rsid w:val="00092C0A"/>
    <w:rPr>
      <w:sz w:val="16"/>
      <w:szCs w:val="16"/>
    </w:rPr>
  </w:style>
  <w:style w:type="character" w:customStyle="1" w:styleId="BodyText3Char">
    <w:name w:val="Body Text 3 Char"/>
    <w:basedOn w:val="DefaultParagraphFont"/>
    <w:link w:val="BodyText3"/>
    <w:semiHidden/>
    <w:rsid w:val="004C56A7"/>
    <w:rPr>
      <w:rFonts w:ascii="Arial" w:eastAsia="Times New Roman" w:hAnsi="Arial" w:cs="Angsana New"/>
      <w:sz w:val="16"/>
      <w:szCs w:val="16"/>
      <w:lang w:eastAsia="zh-CN" w:bidi="th-TH"/>
    </w:rPr>
  </w:style>
  <w:style w:type="paragraph" w:styleId="BodyTextFirstIndent">
    <w:name w:val="Body Text First Indent"/>
    <w:basedOn w:val="BodyText"/>
    <w:link w:val="BodyTextFirstIndentChar"/>
    <w:semiHidden/>
    <w:rsid w:val="00092C0A"/>
    <w:pPr>
      <w:ind w:firstLine="210"/>
    </w:pPr>
  </w:style>
  <w:style w:type="character" w:customStyle="1" w:styleId="BodyTextFirstIndentChar">
    <w:name w:val="Body Text First Indent Char"/>
    <w:basedOn w:val="BodyTextChar"/>
    <w:link w:val="BodyTextFirstIndent"/>
    <w:semiHidden/>
    <w:rsid w:val="004C56A7"/>
    <w:rPr>
      <w:rFonts w:ascii="Arial" w:eastAsia="Times New Roman" w:hAnsi="Arial" w:cs="Angsana New"/>
      <w:sz w:val="20"/>
      <w:lang w:eastAsia="zh-CN" w:bidi="th-TH"/>
    </w:rPr>
  </w:style>
  <w:style w:type="paragraph" w:styleId="BodyTextIndent">
    <w:name w:val="Body Text Indent"/>
    <w:basedOn w:val="Normal"/>
    <w:link w:val="BodyTextIndentChar"/>
    <w:semiHidden/>
    <w:rsid w:val="00092C0A"/>
    <w:pPr>
      <w:ind w:left="283"/>
    </w:pPr>
  </w:style>
  <w:style w:type="character" w:customStyle="1" w:styleId="BodyTextIndentChar">
    <w:name w:val="Body Text Indent Char"/>
    <w:basedOn w:val="DefaultParagraphFont"/>
    <w:link w:val="BodyTextIndent"/>
    <w:semiHidden/>
    <w:rsid w:val="004C56A7"/>
    <w:rPr>
      <w:rFonts w:ascii="Arial" w:eastAsia="Times New Roman" w:hAnsi="Arial" w:cs="Angsana New"/>
      <w:sz w:val="20"/>
      <w:lang w:eastAsia="zh-CN" w:bidi="th-TH"/>
    </w:rPr>
  </w:style>
  <w:style w:type="paragraph" w:styleId="BodyTextFirstIndent2">
    <w:name w:val="Body Text First Indent 2"/>
    <w:basedOn w:val="BodyTextIndent"/>
    <w:link w:val="BodyTextFirstIndent2Char"/>
    <w:semiHidden/>
    <w:rsid w:val="00092C0A"/>
    <w:pPr>
      <w:ind w:firstLine="210"/>
    </w:pPr>
  </w:style>
  <w:style w:type="character" w:customStyle="1" w:styleId="BodyTextFirstIndent2Char">
    <w:name w:val="Body Text First Indent 2 Char"/>
    <w:basedOn w:val="BodyTextIndentChar"/>
    <w:link w:val="BodyTextFirstIndent2"/>
    <w:semiHidden/>
    <w:rsid w:val="004C56A7"/>
    <w:rPr>
      <w:rFonts w:ascii="Arial" w:eastAsia="Times New Roman" w:hAnsi="Arial" w:cs="Angsana New"/>
      <w:sz w:val="20"/>
      <w:lang w:eastAsia="zh-CN" w:bidi="th-TH"/>
    </w:rPr>
  </w:style>
  <w:style w:type="paragraph" w:styleId="BodyTextIndent2">
    <w:name w:val="Body Text Indent 2"/>
    <w:basedOn w:val="Normal"/>
    <w:link w:val="BodyTextIndent2Char"/>
    <w:semiHidden/>
    <w:rsid w:val="00092C0A"/>
    <w:pPr>
      <w:spacing w:line="480" w:lineRule="auto"/>
      <w:ind w:left="283"/>
    </w:pPr>
  </w:style>
  <w:style w:type="character" w:customStyle="1" w:styleId="BodyTextIndent2Char">
    <w:name w:val="Body Text Indent 2 Char"/>
    <w:basedOn w:val="DefaultParagraphFont"/>
    <w:link w:val="BodyTextIndent2"/>
    <w:semiHidden/>
    <w:rsid w:val="004C56A7"/>
    <w:rPr>
      <w:rFonts w:ascii="Arial" w:eastAsia="Times New Roman" w:hAnsi="Arial" w:cs="Angsana New"/>
      <w:sz w:val="20"/>
      <w:lang w:eastAsia="zh-CN" w:bidi="th-TH"/>
    </w:rPr>
  </w:style>
  <w:style w:type="paragraph" w:styleId="BodyTextIndent3">
    <w:name w:val="Body Text Indent 3"/>
    <w:basedOn w:val="Normal"/>
    <w:link w:val="BodyTextIndent3Char"/>
    <w:semiHidden/>
    <w:rsid w:val="00092C0A"/>
    <w:pPr>
      <w:ind w:left="283"/>
    </w:pPr>
    <w:rPr>
      <w:sz w:val="16"/>
      <w:szCs w:val="16"/>
    </w:rPr>
  </w:style>
  <w:style w:type="character" w:customStyle="1" w:styleId="BodyTextIndent3Char">
    <w:name w:val="Body Text Indent 3 Char"/>
    <w:basedOn w:val="DefaultParagraphFont"/>
    <w:link w:val="BodyTextIndent3"/>
    <w:semiHidden/>
    <w:rsid w:val="004C56A7"/>
    <w:rPr>
      <w:rFonts w:ascii="Arial" w:eastAsia="Times New Roman" w:hAnsi="Arial" w:cs="Angsana New"/>
      <w:sz w:val="16"/>
      <w:szCs w:val="16"/>
      <w:lang w:eastAsia="zh-CN" w:bidi="th-TH"/>
    </w:rPr>
  </w:style>
  <w:style w:type="paragraph" w:styleId="Closing">
    <w:name w:val="Closing"/>
    <w:basedOn w:val="Normal"/>
    <w:link w:val="ClosingChar"/>
    <w:semiHidden/>
    <w:rsid w:val="00092C0A"/>
    <w:pPr>
      <w:ind w:left="4252"/>
    </w:pPr>
  </w:style>
  <w:style w:type="character" w:customStyle="1" w:styleId="ClosingChar">
    <w:name w:val="Closing Char"/>
    <w:basedOn w:val="DefaultParagraphFont"/>
    <w:link w:val="Closing"/>
    <w:semiHidden/>
    <w:rsid w:val="004C56A7"/>
    <w:rPr>
      <w:rFonts w:ascii="Arial" w:eastAsia="Times New Roman" w:hAnsi="Arial" w:cs="Angsana New"/>
      <w:sz w:val="20"/>
      <w:lang w:eastAsia="zh-CN" w:bidi="th-TH"/>
    </w:rPr>
  </w:style>
  <w:style w:type="character" w:styleId="CommentReference">
    <w:name w:val="annotation reference"/>
    <w:basedOn w:val="DefaultParagraphFont"/>
    <w:semiHidden/>
    <w:rsid w:val="00092C0A"/>
    <w:rPr>
      <w:sz w:val="16"/>
      <w:szCs w:val="16"/>
    </w:rPr>
  </w:style>
  <w:style w:type="paragraph" w:styleId="CommentText">
    <w:name w:val="annotation text"/>
    <w:basedOn w:val="Normal"/>
    <w:link w:val="CommentTextChar"/>
    <w:semiHidden/>
    <w:rsid w:val="00092C0A"/>
    <w:rPr>
      <w:szCs w:val="20"/>
    </w:rPr>
  </w:style>
  <w:style w:type="character" w:customStyle="1" w:styleId="CommentTextChar">
    <w:name w:val="Comment Text Char"/>
    <w:basedOn w:val="DefaultParagraphFont"/>
    <w:link w:val="CommentText"/>
    <w:semiHidden/>
    <w:rsid w:val="004C56A7"/>
    <w:rPr>
      <w:rFonts w:ascii="Arial" w:eastAsia="Times New Roman" w:hAnsi="Arial" w:cs="Angsana New"/>
      <w:sz w:val="20"/>
      <w:szCs w:val="20"/>
      <w:lang w:eastAsia="zh-CN" w:bidi="th-TH"/>
    </w:rPr>
  </w:style>
  <w:style w:type="paragraph" w:styleId="CommentSubject">
    <w:name w:val="annotation subject"/>
    <w:basedOn w:val="CommentText"/>
    <w:next w:val="CommentText"/>
    <w:link w:val="CommentSubjectChar"/>
    <w:semiHidden/>
    <w:rsid w:val="00092C0A"/>
    <w:rPr>
      <w:b/>
      <w:bCs/>
    </w:rPr>
  </w:style>
  <w:style w:type="character" w:customStyle="1" w:styleId="CommentSubjectChar">
    <w:name w:val="Comment Subject Char"/>
    <w:basedOn w:val="CommentTextChar"/>
    <w:link w:val="CommentSubject"/>
    <w:semiHidden/>
    <w:rsid w:val="004C56A7"/>
    <w:rPr>
      <w:rFonts w:ascii="Arial" w:eastAsia="Times New Roman" w:hAnsi="Arial" w:cs="Angsana New"/>
      <w:b/>
      <w:bCs/>
      <w:sz w:val="20"/>
      <w:szCs w:val="20"/>
      <w:lang w:eastAsia="zh-CN" w:bidi="th-TH"/>
    </w:rPr>
  </w:style>
  <w:style w:type="paragraph" w:styleId="Date">
    <w:name w:val="Date"/>
    <w:basedOn w:val="Normal"/>
    <w:next w:val="Normal"/>
    <w:link w:val="DateChar"/>
    <w:semiHidden/>
    <w:rsid w:val="00092C0A"/>
  </w:style>
  <w:style w:type="character" w:customStyle="1" w:styleId="DateChar">
    <w:name w:val="Date Char"/>
    <w:basedOn w:val="DefaultParagraphFont"/>
    <w:link w:val="Date"/>
    <w:semiHidden/>
    <w:rsid w:val="004C56A7"/>
    <w:rPr>
      <w:rFonts w:ascii="Arial" w:eastAsia="Times New Roman" w:hAnsi="Arial" w:cs="Angsana New"/>
      <w:sz w:val="20"/>
      <w:lang w:eastAsia="zh-CN" w:bidi="th-TH"/>
    </w:rPr>
  </w:style>
  <w:style w:type="paragraph" w:styleId="DocumentMap">
    <w:name w:val="Document Map"/>
    <w:basedOn w:val="Normal"/>
    <w:link w:val="DocumentMapChar"/>
    <w:semiHidden/>
    <w:rsid w:val="00092C0A"/>
    <w:pPr>
      <w:shd w:val="clear" w:color="auto" w:fill="000080"/>
    </w:pPr>
    <w:rPr>
      <w:rFonts w:ascii="Tahoma" w:hAnsi="Tahoma" w:cs="Tahoma"/>
      <w:szCs w:val="20"/>
    </w:rPr>
  </w:style>
  <w:style w:type="character" w:customStyle="1" w:styleId="DocumentMapChar">
    <w:name w:val="Document Map Char"/>
    <w:basedOn w:val="DefaultParagraphFont"/>
    <w:link w:val="DocumentMap"/>
    <w:semiHidden/>
    <w:rsid w:val="004C56A7"/>
    <w:rPr>
      <w:rFonts w:ascii="Tahoma" w:eastAsia="Times New Roman" w:hAnsi="Tahoma" w:cs="Tahoma"/>
      <w:sz w:val="20"/>
      <w:szCs w:val="20"/>
      <w:shd w:val="clear" w:color="auto" w:fill="000080"/>
      <w:lang w:eastAsia="zh-CN" w:bidi="th-TH"/>
    </w:rPr>
  </w:style>
  <w:style w:type="paragraph" w:styleId="E-mailSignature">
    <w:name w:val="E-mail Signature"/>
    <w:basedOn w:val="Normal"/>
    <w:link w:val="E-mailSignatureChar"/>
    <w:semiHidden/>
    <w:rsid w:val="00092C0A"/>
  </w:style>
  <w:style w:type="character" w:customStyle="1" w:styleId="E-mailSignatureChar">
    <w:name w:val="E-mail Signature Char"/>
    <w:basedOn w:val="DefaultParagraphFont"/>
    <w:link w:val="E-mailSignature"/>
    <w:semiHidden/>
    <w:rsid w:val="004C56A7"/>
    <w:rPr>
      <w:rFonts w:ascii="Arial" w:eastAsia="Times New Roman" w:hAnsi="Arial" w:cs="Angsana New"/>
      <w:sz w:val="20"/>
      <w:lang w:eastAsia="zh-CN" w:bidi="th-TH"/>
    </w:rPr>
  </w:style>
  <w:style w:type="character" w:styleId="EndnoteReference">
    <w:name w:val="endnote reference"/>
    <w:basedOn w:val="DefaultParagraphFont"/>
    <w:semiHidden/>
    <w:rsid w:val="00092C0A"/>
    <w:rPr>
      <w:vertAlign w:val="superscript"/>
    </w:rPr>
  </w:style>
  <w:style w:type="paragraph" w:styleId="EnvelopeAddress">
    <w:name w:val="envelope address"/>
    <w:basedOn w:val="Normal"/>
    <w:semiHidden/>
    <w:rsid w:val="00092C0A"/>
    <w:pPr>
      <w:framePr w:w="7920" w:h="1980" w:hRule="exact" w:hSpace="180" w:wrap="auto" w:hAnchor="page" w:xAlign="center" w:yAlign="bottom"/>
      <w:ind w:left="2880"/>
    </w:pPr>
    <w:rPr>
      <w:sz w:val="24"/>
      <w:szCs w:val="24"/>
    </w:rPr>
  </w:style>
  <w:style w:type="paragraph" w:styleId="EnvelopeReturn">
    <w:name w:val="envelope return"/>
    <w:basedOn w:val="Normal"/>
    <w:semiHidden/>
    <w:rsid w:val="00092C0A"/>
    <w:rPr>
      <w:szCs w:val="20"/>
    </w:rPr>
  </w:style>
  <w:style w:type="character" w:styleId="FollowedHyperlink">
    <w:name w:val="FollowedHyperlink"/>
    <w:basedOn w:val="DefaultParagraphFont"/>
    <w:semiHidden/>
    <w:rsid w:val="00092C0A"/>
    <w:rPr>
      <w:color w:val="800080"/>
      <w:u w:val="single"/>
    </w:rPr>
  </w:style>
  <w:style w:type="character" w:styleId="FootnoteReference">
    <w:name w:val="footnote reference"/>
    <w:basedOn w:val="DefaultParagraphFont"/>
    <w:semiHidden/>
    <w:rsid w:val="00092C0A"/>
    <w:rPr>
      <w:vertAlign w:val="superscript"/>
    </w:rPr>
  </w:style>
  <w:style w:type="character" w:styleId="HTMLAcronym">
    <w:name w:val="HTML Acronym"/>
    <w:basedOn w:val="DefaultParagraphFont"/>
    <w:semiHidden/>
    <w:rsid w:val="00092C0A"/>
  </w:style>
  <w:style w:type="paragraph" w:styleId="HTMLAddress">
    <w:name w:val="HTML Address"/>
    <w:basedOn w:val="Normal"/>
    <w:link w:val="HTMLAddressChar"/>
    <w:semiHidden/>
    <w:rsid w:val="00092C0A"/>
    <w:rPr>
      <w:i/>
      <w:iCs/>
    </w:rPr>
  </w:style>
  <w:style w:type="character" w:customStyle="1" w:styleId="HTMLAddressChar">
    <w:name w:val="HTML Address Char"/>
    <w:basedOn w:val="DefaultParagraphFont"/>
    <w:link w:val="HTMLAddress"/>
    <w:semiHidden/>
    <w:rsid w:val="004C56A7"/>
    <w:rPr>
      <w:rFonts w:ascii="Arial" w:eastAsia="Times New Roman" w:hAnsi="Arial" w:cs="Angsana New"/>
      <w:i/>
      <w:iCs/>
      <w:sz w:val="20"/>
      <w:lang w:eastAsia="zh-CN" w:bidi="th-TH"/>
    </w:rPr>
  </w:style>
  <w:style w:type="character" w:styleId="HTMLCite">
    <w:name w:val="HTML Cite"/>
    <w:basedOn w:val="DefaultParagraphFont"/>
    <w:semiHidden/>
    <w:rsid w:val="00092C0A"/>
    <w:rPr>
      <w:i/>
      <w:iCs/>
    </w:rPr>
  </w:style>
  <w:style w:type="character" w:styleId="HTMLCode">
    <w:name w:val="HTML Code"/>
    <w:basedOn w:val="DefaultParagraphFont"/>
    <w:semiHidden/>
    <w:rsid w:val="00092C0A"/>
    <w:rPr>
      <w:rFonts w:ascii="Courier New" w:hAnsi="Courier New"/>
      <w:sz w:val="20"/>
      <w:szCs w:val="20"/>
    </w:rPr>
  </w:style>
  <w:style w:type="character" w:styleId="HTMLDefinition">
    <w:name w:val="HTML Definition"/>
    <w:basedOn w:val="DefaultParagraphFont"/>
    <w:semiHidden/>
    <w:rsid w:val="00092C0A"/>
    <w:rPr>
      <w:i/>
      <w:iCs/>
    </w:rPr>
  </w:style>
  <w:style w:type="character" w:styleId="HTMLKeyboard">
    <w:name w:val="HTML Keyboard"/>
    <w:basedOn w:val="DefaultParagraphFont"/>
    <w:semiHidden/>
    <w:rsid w:val="00092C0A"/>
    <w:rPr>
      <w:rFonts w:ascii="Courier New" w:hAnsi="Courier New"/>
      <w:sz w:val="20"/>
      <w:szCs w:val="20"/>
    </w:rPr>
  </w:style>
  <w:style w:type="paragraph" w:styleId="HTMLPreformatted">
    <w:name w:val="HTML Preformatted"/>
    <w:basedOn w:val="Normal"/>
    <w:link w:val="HTMLPreformattedChar"/>
    <w:semiHidden/>
    <w:rsid w:val="00092C0A"/>
    <w:rPr>
      <w:rFonts w:ascii="Courier New" w:hAnsi="Courier New"/>
      <w:szCs w:val="20"/>
    </w:rPr>
  </w:style>
  <w:style w:type="character" w:customStyle="1" w:styleId="HTMLPreformattedChar">
    <w:name w:val="HTML Preformatted Char"/>
    <w:basedOn w:val="DefaultParagraphFont"/>
    <w:link w:val="HTMLPreformatted"/>
    <w:semiHidden/>
    <w:rsid w:val="004C56A7"/>
    <w:rPr>
      <w:rFonts w:ascii="Courier New" w:eastAsia="Times New Roman" w:hAnsi="Courier New" w:cs="Angsana New"/>
      <w:sz w:val="20"/>
      <w:szCs w:val="20"/>
      <w:lang w:eastAsia="zh-CN" w:bidi="th-TH"/>
    </w:rPr>
  </w:style>
  <w:style w:type="character" w:styleId="HTMLSample">
    <w:name w:val="HTML Sample"/>
    <w:basedOn w:val="DefaultParagraphFont"/>
    <w:semiHidden/>
    <w:rsid w:val="00092C0A"/>
    <w:rPr>
      <w:rFonts w:ascii="Courier New" w:hAnsi="Courier New"/>
    </w:rPr>
  </w:style>
  <w:style w:type="character" w:styleId="HTMLTypewriter">
    <w:name w:val="HTML Typewriter"/>
    <w:basedOn w:val="DefaultParagraphFont"/>
    <w:semiHidden/>
    <w:rsid w:val="00092C0A"/>
    <w:rPr>
      <w:rFonts w:ascii="Courier New" w:hAnsi="Courier New"/>
      <w:sz w:val="20"/>
      <w:szCs w:val="20"/>
    </w:rPr>
  </w:style>
  <w:style w:type="character" w:styleId="HTMLVariable">
    <w:name w:val="HTML Variable"/>
    <w:basedOn w:val="DefaultParagraphFont"/>
    <w:semiHidden/>
    <w:rsid w:val="00092C0A"/>
    <w:rPr>
      <w:i/>
      <w:iCs/>
    </w:rPr>
  </w:style>
  <w:style w:type="character" w:styleId="Hyperlink">
    <w:name w:val="Hyperlink"/>
    <w:basedOn w:val="DefaultParagraphFont"/>
    <w:rsid w:val="00092C0A"/>
    <w:rPr>
      <w:color w:val="0000FF"/>
      <w:u w:val="single"/>
    </w:rPr>
  </w:style>
  <w:style w:type="paragraph" w:styleId="Index1">
    <w:name w:val="index 1"/>
    <w:basedOn w:val="Normal"/>
    <w:next w:val="Normal"/>
    <w:autoRedefine/>
    <w:semiHidden/>
    <w:rsid w:val="00092C0A"/>
    <w:pPr>
      <w:ind w:left="220" w:hanging="220"/>
    </w:pPr>
  </w:style>
  <w:style w:type="paragraph" w:styleId="Index2">
    <w:name w:val="index 2"/>
    <w:basedOn w:val="Normal"/>
    <w:next w:val="Normal"/>
    <w:autoRedefine/>
    <w:semiHidden/>
    <w:rsid w:val="00092C0A"/>
    <w:pPr>
      <w:ind w:left="440" w:hanging="220"/>
    </w:pPr>
  </w:style>
  <w:style w:type="paragraph" w:styleId="Index3">
    <w:name w:val="index 3"/>
    <w:basedOn w:val="Normal"/>
    <w:next w:val="Normal"/>
    <w:autoRedefine/>
    <w:semiHidden/>
    <w:rsid w:val="00092C0A"/>
    <w:pPr>
      <w:ind w:left="660" w:hanging="220"/>
    </w:pPr>
  </w:style>
  <w:style w:type="paragraph" w:styleId="Index4">
    <w:name w:val="index 4"/>
    <w:basedOn w:val="Normal"/>
    <w:next w:val="Normal"/>
    <w:autoRedefine/>
    <w:semiHidden/>
    <w:rsid w:val="00092C0A"/>
    <w:pPr>
      <w:ind w:left="880" w:hanging="220"/>
    </w:pPr>
  </w:style>
  <w:style w:type="paragraph" w:styleId="Index5">
    <w:name w:val="index 5"/>
    <w:basedOn w:val="Normal"/>
    <w:next w:val="Normal"/>
    <w:autoRedefine/>
    <w:semiHidden/>
    <w:rsid w:val="00092C0A"/>
    <w:pPr>
      <w:ind w:left="1100" w:hanging="220"/>
    </w:pPr>
  </w:style>
  <w:style w:type="paragraph" w:styleId="Index6">
    <w:name w:val="index 6"/>
    <w:basedOn w:val="Normal"/>
    <w:next w:val="Normal"/>
    <w:autoRedefine/>
    <w:semiHidden/>
    <w:rsid w:val="00092C0A"/>
    <w:pPr>
      <w:ind w:left="1320" w:hanging="220"/>
    </w:pPr>
  </w:style>
  <w:style w:type="paragraph" w:styleId="Index7">
    <w:name w:val="index 7"/>
    <w:basedOn w:val="Normal"/>
    <w:next w:val="Normal"/>
    <w:autoRedefine/>
    <w:semiHidden/>
    <w:rsid w:val="00092C0A"/>
    <w:pPr>
      <w:ind w:left="1540" w:hanging="220"/>
    </w:pPr>
  </w:style>
  <w:style w:type="paragraph" w:styleId="Index8">
    <w:name w:val="index 8"/>
    <w:basedOn w:val="Normal"/>
    <w:next w:val="Normal"/>
    <w:autoRedefine/>
    <w:semiHidden/>
    <w:rsid w:val="00092C0A"/>
    <w:pPr>
      <w:ind w:left="1760" w:hanging="220"/>
    </w:pPr>
  </w:style>
  <w:style w:type="paragraph" w:styleId="Index9">
    <w:name w:val="index 9"/>
    <w:basedOn w:val="Normal"/>
    <w:next w:val="Normal"/>
    <w:autoRedefine/>
    <w:semiHidden/>
    <w:rsid w:val="00092C0A"/>
    <w:pPr>
      <w:ind w:left="1980" w:hanging="220"/>
    </w:pPr>
  </w:style>
  <w:style w:type="paragraph" w:styleId="IndexHeading">
    <w:name w:val="index heading"/>
    <w:basedOn w:val="Normal"/>
    <w:next w:val="Index1"/>
    <w:semiHidden/>
    <w:rsid w:val="00092C0A"/>
    <w:rPr>
      <w:b/>
      <w:bCs/>
    </w:rPr>
  </w:style>
  <w:style w:type="character" w:styleId="LineNumber">
    <w:name w:val="line number"/>
    <w:basedOn w:val="DefaultParagraphFont"/>
    <w:semiHidden/>
    <w:rsid w:val="00092C0A"/>
  </w:style>
  <w:style w:type="paragraph" w:styleId="List">
    <w:name w:val="List"/>
    <w:basedOn w:val="Normal"/>
    <w:semiHidden/>
    <w:rsid w:val="00092C0A"/>
    <w:pPr>
      <w:ind w:left="283" w:hanging="283"/>
    </w:pPr>
  </w:style>
  <w:style w:type="paragraph" w:styleId="List2">
    <w:name w:val="List 2"/>
    <w:basedOn w:val="Normal"/>
    <w:semiHidden/>
    <w:rsid w:val="00092C0A"/>
    <w:pPr>
      <w:ind w:left="566" w:hanging="283"/>
    </w:pPr>
  </w:style>
  <w:style w:type="paragraph" w:styleId="List3">
    <w:name w:val="List 3"/>
    <w:basedOn w:val="Normal"/>
    <w:semiHidden/>
    <w:rsid w:val="00092C0A"/>
    <w:pPr>
      <w:ind w:left="849" w:hanging="283"/>
    </w:pPr>
  </w:style>
  <w:style w:type="paragraph" w:styleId="List4">
    <w:name w:val="List 4"/>
    <w:basedOn w:val="Normal"/>
    <w:semiHidden/>
    <w:rsid w:val="00092C0A"/>
    <w:pPr>
      <w:ind w:left="1132" w:hanging="283"/>
    </w:pPr>
  </w:style>
  <w:style w:type="paragraph" w:styleId="List5">
    <w:name w:val="List 5"/>
    <w:basedOn w:val="Normal"/>
    <w:semiHidden/>
    <w:rsid w:val="00092C0A"/>
    <w:pPr>
      <w:ind w:left="1415" w:hanging="283"/>
    </w:pPr>
  </w:style>
  <w:style w:type="paragraph" w:styleId="ListBullet">
    <w:name w:val="List Bullet"/>
    <w:basedOn w:val="Normal"/>
    <w:semiHidden/>
    <w:rsid w:val="00092C0A"/>
    <w:pPr>
      <w:numPr>
        <w:numId w:val="1"/>
      </w:numPr>
    </w:pPr>
  </w:style>
  <w:style w:type="paragraph" w:styleId="ListBullet2">
    <w:name w:val="List Bullet 2"/>
    <w:basedOn w:val="Normal"/>
    <w:semiHidden/>
    <w:rsid w:val="00092C0A"/>
    <w:pPr>
      <w:numPr>
        <w:numId w:val="2"/>
      </w:numPr>
    </w:pPr>
  </w:style>
  <w:style w:type="paragraph" w:styleId="ListBullet3">
    <w:name w:val="List Bullet 3"/>
    <w:basedOn w:val="Normal"/>
    <w:semiHidden/>
    <w:rsid w:val="00092C0A"/>
    <w:pPr>
      <w:numPr>
        <w:numId w:val="3"/>
      </w:numPr>
    </w:pPr>
  </w:style>
  <w:style w:type="paragraph" w:styleId="ListBullet4">
    <w:name w:val="List Bullet 4"/>
    <w:basedOn w:val="Normal"/>
    <w:semiHidden/>
    <w:rsid w:val="00092C0A"/>
    <w:pPr>
      <w:numPr>
        <w:numId w:val="4"/>
      </w:numPr>
    </w:pPr>
  </w:style>
  <w:style w:type="paragraph" w:styleId="ListBullet5">
    <w:name w:val="List Bullet 5"/>
    <w:basedOn w:val="Normal"/>
    <w:semiHidden/>
    <w:rsid w:val="00092C0A"/>
    <w:pPr>
      <w:numPr>
        <w:numId w:val="5"/>
      </w:numPr>
    </w:pPr>
  </w:style>
  <w:style w:type="paragraph" w:styleId="ListContinue">
    <w:name w:val="List Continue"/>
    <w:basedOn w:val="Normal"/>
    <w:semiHidden/>
    <w:rsid w:val="00092C0A"/>
    <w:pPr>
      <w:ind w:left="283"/>
    </w:pPr>
  </w:style>
  <w:style w:type="paragraph" w:styleId="ListContinue2">
    <w:name w:val="List Continue 2"/>
    <w:basedOn w:val="Normal"/>
    <w:semiHidden/>
    <w:rsid w:val="00092C0A"/>
    <w:pPr>
      <w:ind w:left="566"/>
    </w:pPr>
  </w:style>
  <w:style w:type="paragraph" w:styleId="ListContinue3">
    <w:name w:val="List Continue 3"/>
    <w:basedOn w:val="Normal"/>
    <w:semiHidden/>
    <w:rsid w:val="00092C0A"/>
    <w:pPr>
      <w:ind w:left="849"/>
    </w:pPr>
  </w:style>
  <w:style w:type="paragraph" w:styleId="ListContinue4">
    <w:name w:val="List Continue 4"/>
    <w:basedOn w:val="Normal"/>
    <w:semiHidden/>
    <w:rsid w:val="00092C0A"/>
    <w:pPr>
      <w:ind w:left="1132"/>
    </w:pPr>
  </w:style>
  <w:style w:type="paragraph" w:styleId="ListContinue5">
    <w:name w:val="List Continue 5"/>
    <w:basedOn w:val="Normal"/>
    <w:semiHidden/>
    <w:rsid w:val="00092C0A"/>
    <w:pPr>
      <w:ind w:left="1415"/>
    </w:pPr>
  </w:style>
  <w:style w:type="paragraph" w:styleId="ListNumber">
    <w:name w:val="List Number"/>
    <w:basedOn w:val="Normal"/>
    <w:semiHidden/>
    <w:rsid w:val="00092C0A"/>
    <w:pPr>
      <w:numPr>
        <w:numId w:val="6"/>
      </w:numPr>
    </w:pPr>
  </w:style>
  <w:style w:type="paragraph" w:styleId="ListNumber2">
    <w:name w:val="List Number 2"/>
    <w:basedOn w:val="Normal"/>
    <w:semiHidden/>
    <w:rsid w:val="00092C0A"/>
    <w:pPr>
      <w:numPr>
        <w:numId w:val="7"/>
      </w:numPr>
    </w:pPr>
  </w:style>
  <w:style w:type="paragraph" w:styleId="ListNumber3">
    <w:name w:val="List Number 3"/>
    <w:basedOn w:val="Normal"/>
    <w:semiHidden/>
    <w:rsid w:val="00092C0A"/>
    <w:pPr>
      <w:numPr>
        <w:numId w:val="8"/>
      </w:numPr>
    </w:pPr>
  </w:style>
  <w:style w:type="paragraph" w:styleId="ListNumber4">
    <w:name w:val="List Number 4"/>
    <w:basedOn w:val="Normal"/>
    <w:semiHidden/>
    <w:rsid w:val="00092C0A"/>
    <w:pPr>
      <w:numPr>
        <w:numId w:val="9"/>
      </w:numPr>
    </w:pPr>
  </w:style>
  <w:style w:type="paragraph" w:styleId="ListNumber5">
    <w:name w:val="List Number 5"/>
    <w:basedOn w:val="Normal"/>
    <w:semiHidden/>
    <w:rsid w:val="00092C0A"/>
    <w:pPr>
      <w:numPr>
        <w:numId w:val="10"/>
      </w:numPr>
    </w:pPr>
  </w:style>
  <w:style w:type="paragraph" w:styleId="MacroText">
    <w:name w:val="macro"/>
    <w:link w:val="MacroTextChar"/>
    <w:semiHidden/>
    <w:rsid w:val="00092C0A"/>
    <w:pPr>
      <w:tabs>
        <w:tab w:val="left" w:pos="480"/>
        <w:tab w:val="left" w:pos="960"/>
        <w:tab w:val="left" w:pos="1440"/>
        <w:tab w:val="left" w:pos="1920"/>
        <w:tab w:val="left" w:pos="2400"/>
        <w:tab w:val="left" w:pos="2880"/>
        <w:tab w:val="left" w:pos="3360"/>
        <w:tab w:val="left" w:pos="3840"/>
        <w:tab w:val="left" w:pos="4320"/>
      </w:tabs>
      <w:spacing w:after="140" w:line="280" w:lineRule="atLeast"/>
    </w:pPr>
    <w:rPr>
      <w:rFonts w:ascii="Courier New" w:eastAsia="Times New Roman" w:hAnsi="Courier New" w:cs="Angsana New"/>
      <w:sz w:val="20"/>
      <w:szCs w:val="20"/>
      <w:lang w:eastAsia="zh-CN" w:bidi="th-TH"/>
    </w:rPr>
  </w:style>
  <w:style w:type="character" w:customStyle="1" w:styleId="MacroTextChar">
    <w:name w:val="Macro Text Char"/>
    <w:basedOn w:val="DefaultParagraphFont"/>
    <w:link w:val="MacroText"/>
    <w:semiHidden/>
    <w:rsid w:val="004C56A7"/>
    <w:rPr>
      <w:rFonts w:ascii="Courier New" w:eastAsia="Times New Roman" w:hAnsi="Courier New" w:cs="Angsana New"/>
      <w:sz w:val="20"/>
      <w:szCs w:val="20"/>
      <w:lang w:eastAsia="zh-CN" w:bidi="th-TH"/>
    </w:rPr>
  </w:style>
  <w:style w:type="paragraph" w:styleId="MessageHeader">
    <w:name w:val="Message Header"/>
    <w:basedOn w:val="Normal"/>
    <w:link w:val="MessageHeaderChar"/>
    <w:semiHidden/>
    <w:rsid w:val="00092C0A"/>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character" w:customStyle="1" w:styleId="MessageHeaderChar">
    <w:name w:val="Message Header Char"/>
    <w:basedOn w:val="DefaultParagraphFont"/>
    <w:link w:val="MessageHeader"/>
    <w:semiHidden/>
    <w:rsid w:val="004C56A7"/>
    <w:rPr>
      <w:rFonts w:ascii="Arial" w:eastAsia="Times New Roman" w:hAnsi="Arial" w:cs="Angsana New"/>
      <w:sz w:val="24"/>
      <w:szCs w:val="24"/>
      <w:shd w:val="pct20" w:color="auto" w:fill="auto"/>
      <w:lang w:eastAsia="zh-CN" w:bidi="th-TH"/>
    </w:rPr>
  </w:style>
  <w:style w:type="paragraph" w:styleId="NormalWeb">
    <w:name w:val="Normal (Web)"/>
    <w:basedOn w:val="Normal"/>
    <w:semiHidden/>
    <w:rsid w:val="00092C0A"/>
    <w:rPr>
      <w:sz w:val="24"/>
      <w:szCs w:val="24"/>
    </w:rPr>
  </w:style>
  <w:style w:type="paragraph" w:styleId="NormalIndent">
    <w:name w:val="Normal Indent"/>
    <w:basedOn w:val="Normal"/>
    <w:semiHidden/>
    <w:rsid w:val="00092C0A"/>
    <w:pPr>
      <w:ind w:left="680"/>
    </w:pPr>
  </w:style>
  <w:style w:type="paragraph" w:styleId="NoteHeading">
    <w:name w:val="Note Heading"/>
    <w:basedOn w:val="Normal"/>
    <w:next w:val="Normal"/>
    <w:link w:val="NoteHeadingChar"/>
    <w:semiHidden/>
    <w:rsid w:val="00092C0A"/>
  </w:style>
  <w:style w:type="character" w:customStyle="1" w:styleId="NoteHeadingChar">
    <w:name w:val="Note Heading Char"/>
    <w:basedOn w:val="DefaultParagraphFont"/>
    <w:link w:val="NoteHeading"/>
    <w:semiHidden/>
    <w:rsid w:val="004C56A7"/>
    <w:rPr>
      <w:rFonts w:ascii="Arial" w:eastAsia="Times New Roman" w:hAnsi="Arial" w:cs="Angsana New"/>
      <w:sz w:val="20"/>
      <w:lang w:eastAsia="zh-CN" w:bidi="th-TH"/>
    </w:rPr>
  </w:style>
  <w:style w:type="paragraph" w:styleId="PlainText">
    <w:name w:val="Plain Text"/>
    <w:basedOn w:val="Normal"/>
    <w:link w:val="PlainTextChar"/>
    <w:semiHidden/>
    <w:rsid w:val="00092C0A"/>
    <w:rPr>
      <w:rFonts w:ascii="Courier New" w:hAnsi="Courier New"/>
      <w:szCs w:val="20"/>
    </w:rPr>
  </w:style>
  <w:style w:type="character" w:customStyle="1" w:styleId="PlainTextChar">
    <w:name w:val="Plain Text Char"/>
    <w:basedOn w:val="DefaultParagraphFont"/>
    <w:link w:val="PlainText"/>
    <w:semiHidden/>
    <w:rsid w:val="004C56A7"/>
    <w:rPr>
      <w:rFonts w:ascii="Courier New" w:eastAsia="Times New Roman" w:hAnsi="Courier New" w:cs="Angsana New"/>
      <w:sz w:val="20"/>
      <w:szCs w:val="20"/>
      <w:lang w:eastAsia="zh-CN" w:bidi="th-TH"/>
    </w:rPr>
  </w:style>
  <w:style w:type="paragraph" w:styleId="Salutation">
    <w:name w:val="Salutation"/>
    <w:basedOn w:val="Normal"/>
    <w:next w:val="Normal"/>
    <w:link w:val="SalutationChar"/>
    <w:semiHidden/>
    <w:rsid w:val="00092C0A"/>
  </w:style>
  <w:style w:type="character" w:customStyle="1" w:styleId="SalutationChar">
    <w:name w:val="Salutation Char"/>
    <w:basedOn w:val="DefaultParagraphFont"/>
    <w:link w:val="Salutation"/>
    <w:semiHidden/>
    <w:rsid w:val="004C56A7"/>
    <w:rPr>
      <w:rFonts w:ascii="Arial" w:eastAsia="Times New Roman" w:hAnsi="Arial" w:cs="Angsana New"/>
      <w:sz w:val="20"/>
      <w:lang w:eastAsia="zh-CN" w:bidi="th-TH"/>
    </w:rPr>
  </w:style>
  <w:style w:type="paragraph" w:styleId="Signature">
    <w:name w:val="Signature"/>
    <w:basedOn w:val="Normal"/>
    <w:link w:val="SignatureChar"/>
    <w:semiHidden/>
    <w:rsid w:val="00092C0A"/>
    <w:pPr>
      <w:ind w:left="4252"/>
    </w:pPr>
  </w:style>
  <w:style w:type="character" w:customStyle="1" w:styleId="SignatureChar">
    <w:name w:val="Signature Char"/>
    <w:basedOn w:val="DefaultParagraphFont"/>
    <w:link w:val="Signature"/>
    <w:semiHidden/>
    <w:rsid w:val="004C56A7"/>
    <w:rPr>
      <w:rFonts w:ascii="Arial" w:eastAsia="Times New Roman" w:hAnsi="Arial" w:cs="Angsana New"/>
      <w:sz w:val="20"/>
      <w:lang w:eastAsia="zh-CN" w:bidi="th-TH"/>
    </w:rPr>
  </w:style>
  <w:style w:type="table" w:styleId="Table3Deffects1">
    <w:name w:val="Table 3D effects 1"/>
    <w:basedOn w:val="TableNormal"/>
    <w:semiHidden/>
    <w:rsid w:val="00092C0A"/>
    <w:pPr>
      <w:spacing w:after="140" w:line="280" w:lineRule="atLeast"/>
    </w:pPr>
    <w:rPr>
      <w:rFonts w:ascii="Times New (W1)" w:eastAsia="Times New Roman" w:hAnsi="Times New (W1)"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92C0A"/>
    <w:pPr>
      <w:spacing w:after="140" w:line="280" w:lineRule="atLeast"/>
    </w:pPr>
    <w:rPr>
      <w:rFonts w:ascii="Times New (W1)" w:eastAsia="Times New Roman" w:hAnsi="Times New (W1)"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92C0A"/>
    <w:pPr>
      <w:spacing w:after="140" w:line="280" w:lineRule="atLeast"/>
    </w:pPr>
    <w:rPr>
      <w:rFonts w:ascii="Times New (W1)" w:eastAsia="Times New Roman" w:hAnsi="Times New (W1)" w:cs="Times New Roman"/>
      <w:sz w:val="20"/>
      <w:szCs w:val="20"/>
      <w:lang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92C0A"/>
    <w:pPr>
      <w:spacing w:after="140" w:line="280" w:lineRule="atLeast"/>
    </w:pPr>
    <w:rPr>
      <w:rFonts w:ascii="Times New (W1)" w:eastAsia="Times New Roman" w:hAnsi="Times New (W1)"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92C0A"/>
    <w:pPr>
      <w:spacing w:after="140" w:line="280" w:lineRule="atLeast"/>
    </w:pPr>
    <w:rPr>
      <w:rFonts w:ascii="Times New (W1)" w:eastAsia="Times New Roman" w:hAnsi="Times New (W1)" w:cs="Times New Roman"/>
      <w:color w:val="FFFFFF"/>
      <w:sz w:val="20"/>
      <w:szCs w:val="20"/>
      <w:lang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92C0A"/>
    <w:pPr>
      <w:spacing w:after="140" w:line="280" w:lineRule="atLeast"/>
    </w:pPr>
    <w:rPr>
      <w:rFonts w:ascii="Times New (W1)" w:eastAsia="Times New Roman" w:hAnsi="Times New (W1)"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92C0A"/>
    <w:pPr>
      <w:spacing w:after="140" w:line="280" w:lineRule="atLeast"/>
    </w:pPr>
    <w:rPr>
      <w:rFonts w:ascii="Times New (W1)" w:eastAsia="Times New Roman" w:hAnsi="Times New (W1)" w:cs="Times New Roman"/>
      <w:b/>
      <w:bCs/>
      <w:sz w:val="20"/>
      <w:szCs w:val="20"/>
      <w:lang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92C0A"/>
    <w:pPr>
      <w:spacing w:after="140" w:line="280" w:lineRule="atLeast"/>
    </w:pPr>
    <w:rPr>
      <w:rFonts w:ascii="Times New (W1)" w:eastAsia="Times New Roman" w:hAnsi="Times New (W1)"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92C0A"/>
    <w:pPr>
      <w:spacing w:after="140" w:line="280" w:lineRule="atLeast"/>
    </w:pPr>
    <w:rPr>
      <w:rFonts w:ascii="Times New (W1)" w:eastAsia="Times New Roman" w:hAnsi="Times New (W1)" w:cs="Times New Roman"/>
      <w:b/>
      <w:bCs/>
      <w:sz w:val="20"/>
      <w:szCs w:val="20"/>
      <w:lang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92C0A"/>
    <w:pPr>
      <w:spacing w:after="140" w:line="280" w:lineRule="atLeast"/>
    </w:pPr>
    <w:rPr>
      <w:rFonts w:ascii="Times New (W1)" w:eastAsia="Times New Roman" w:hAnsi="Times New (W1)" w:cs="Times New Roman"/>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92C0A"/>
    <w:pPr>
      <w:spacing w:after="140" w:line="280" w:lineRule="atLeast"/>
    </w:pPr>
    <w:rPr>
      <w:rFonts w:ascii="Times New (W1)" w:eastAsia="Times New Roman" w:hAnsi="Times New (W1)" w:cs="Times New Roman"/>
      <w:sz w:val="20"/>
      <w:szCs w:val="20"/>
      <w:lang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92C0A"/>
    <w:pPr>
      <w:spacing w:after="140" w:line="280" w:lineRule="atLeast"/>
    </w:pPr>
    <w:rPr>
      <w:rFonts w:ascii="Times New (W1)" w:eastAsia="Times New Roman" w:hAnsi="Times New (W1)" w:cs="Times New Roman"/>
      <w:sz w:val="20"/>
      <w:szCs w:val="20"/>
      <w:lang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92C0A"/>
    <w:pPr>
      <w:spacing w:after="140" w:line="280" w:lineRule="atLeast"/>
    </w:pPr>
    <w:rPr>
      <w:rFonts w:ascii="Times New (W1)" w:eastAsia="Times New Roman" w:hAnsi="Times New (W1)"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92C0A"/>
    <w:pPr>
      <w:spacing w:after="140" w:line="280" w:lineRule="atLeast"/>
    </w:pPr>
    <w:rPr>
      <w:rFonts w:ascii="Times New (W1)" w:eastAsia="Times New Roman" w:hAnsi="Times New (W1)" w:cs="Times New Roman"/>
      <w:sz w:val="20"/>
      <w:szCs w:val="20"/>
      <w:lang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92C0A"/>
    <w:pPr>
      <w:spacing w:after="140" w:line="280" w:lineRule="atLeast"/>
    </w:pPr>
    <w:rPr>
      <w:rFonts w:ascii="Times New (W1)" w:eastAsia="Times New Roman" w:hAnsi="Times New (W1)" w:cs="Times New Roman"/>
      <w:sz w:val="20"/>
      <w:szCs w:val="20"/>
      <w:lang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92C0A"/>
    <w:pPr>
      <w:spacing w:after="140" w:line="280" w:lineRule="atLeast"/>
    </w:pPr>
    <w:rPr>
      <w:rFonts w:ascii="Times New (W1)" w:eastAsia="Times New Roman" w:hAnsi="Times New (W1)" w:cs="Times New Roman"/>
      <w:b/>
      <w:bCs/>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92C0A"/>
    <w:pPr>
      <w:spacing w:after="140" w:line="280" w:lineRule="atLeast"/>
    </w:pPr>
    <w:rPr>
      <w:rFonts w:ascii="Times New (W1)" w:eastAsia="Times New Roman" w:hAnsi="Times New (W1)" w:cs="Times New Roman"/>
      <w:sz w:val="20"/>
      <w:szCs w:val="20"/>
      <w:lang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92C0A"/>
    <w:pPr>
      <w:spacing w:after="140" w:line="280" w:lineRule="atLeast"/>
    </w:pPr>
    <w:rPr>
      <w:rFonts w:ascii="Times New (W1)" w:eastAsia="Times New Roman" w:hAnsi="Times New (W1)" w:cs="Times New Roman"/>
      <w:sz w:val="20"/>
      <w:szCs w:val="20"/>
      <w:lang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92C0A"/>
    <w:pPr>
      <w:spacing w:after="140" w:line="280" w:lineRule="atLeast"/>
    </w:pPr>
    <w:rPr>
      <w:rFonts w:ascii="Times New (W1)" w:eastAsia="Times New Roman" w:hAnsi="Times New (W1)"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92C0A"/>
    <w:pPr>
      <w:spacing w:after="140" w:line="280" w:lineRule="atLeast"/>
    </w:pPr>
    <w:rPr>
      <w:rFonts w:ascii="Times New (W1)" w:eastAsia="Times New Roman" w:hAnsi="Times New (W1)" w:cs="Times New Roman"/>
      <w:sz w:val="20"/>
      <w:szCs w:val="20"/>
      <w:lang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92C0A"/>
    <w:pPr>
      <w:spacing w:after="140" w:line="280" w:lineRule="atLeast"/>
    </w:pPr>
    <w:rPr>
      <w:rFonts w:ascii="Times New (W1)" w:eastAsia="Times New Roman" w:hAnsi="Times New (W1)"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092C0A"/>
    <w:pPr>
      <w:ind w:left="220" w:hanging="220"/>
    </w:pPr>
  </w:style>
  <w:style w:type="paragraph" w:styleId="TableofFigures">
    <w:name w:val="table of figures"/>
    <w:basedOn w:val="Normal"/>
    <w:next w:val="Normal"/>
    <w:semiHidden/>
    <w:rsid w:val="00092C0A"/>
  </w:style>
  <w:style w:type="table" w:styleId="TableProfessional">
    <w:name w:val="Table Professional"/>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92C0A"/>
    <w:pPr>
      <w:spacing w:after="140" w:line="280" w:lineRule="atLeast"/>
    </w:pPr>
    <w:rPr>
      <w:rFonts w:ascii="Times New (W1)" w:eastAsia="Times New Roman" w:hAnsi="Times New (W1)" w:cs="Times New Roman"/>
      <w:sz w:val="20"/>
      <w:szCs w:val="20"/>
      <w:lang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92C0A"/>
    <w:pPr>
      <w:spacing w:after="140" w:line="280" w:lineRule="atLeast"/>
    </w:pPr>
    <w:rPr>
      <w:rFonts w:ascii="Times New (W1)" w:eastAsia="Times New Roman" w:hAnsi="Times New (W1)" w:cs="Times New Roman"/>
      <w:sz w:val="20"/>
      <w:szCs w:val="20"/>
      <w:lang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92C0A"/>
    <w:pPr>
      <w:spacing w:after="140" w:line="280" w:lineRule="atLeast"/>
    </w:pPr>
    <w:rPr>
      <w:rFonts w:ascii="Times New (W1)" w:eastAsia="Times New Roman" w:hAnsi="Times New (W1)" w:cs="Times New Roman"/>
      <w:sz w:val="20"/>
      <w:szCs w:val="20"/>
      <w:lang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92C0A"/>
    <w:pPr>
      <w:spacing w:after="140" w:line="280" w:lineRule="atLeast"/>
    </w:pPr>
    <w:rPr>
      <w:rFonts w:ascii="Times New (W1)" w:eastAsia="Times New Roman" w:hAnsi="Times New (W1)"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92C0A"/>
    <w:pPr>
      <w:spacing w:after="140" w:line="280" w:lineRule="atLeast"/>
    </w:pPr>
    <w:rPr>
      <w:rFonts w:ascii="Times New (W1)" w:eastAsia="Times New Roman" w:hAnsi="Times New (W1)" w:cs="Times New Roman"/>
      <w:sz w:val="20"/>
      <w:szCs w:val="20"/>
      <w:lang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92C0A"/>
    <w:pPr>
      <w:spacing w:after="140" w:line="280" w:lineRule="atLeast"/>
    </w:pPr>
    <w:rPr>
      <w:rFonts w:ascii="Times New (W1)" w:eastAsia="Times New Roman" w:hAnsi="Times New (W1)" w:cs="Times New Roman"/>
      <w:sz w:val="20"/>
      <w:szCs w:val="20"/>
      <w:lang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92C0A"/>
    <w:pPr>
      <w:spacing w:after="140" w:line="280" w:lineRule="atLeast"/>
    </w:pPr>
    <w:rPr>
      <w:rFonts w:ascii="Times New (W1)" w:eastAsia="Times New Roman" w:hAnsi="Times New (W1)" w:cs="Times New Roman"/>
      <w:sz w:val="20"/>
      <w:szCs w:val="20"/>
      <w:lang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092C0A"/>
    <w:pPr>
      <w:spacing w:before="120"/>
    </w:pPr>
    <w:rPr>
      <w:b/>
      <w:bCs/>
      <w:sz w:val="24"/>
      <w:szCs w:val="24"/>
    </w:rPr>
  </w:style>
  <w:style w:type="paragraph" w:styleId="TOC4">
    <w:name w:val="toc 4"/>
    <w:basedOn w:val="Normal"/>
    <w:next w:val="Normal"/>
    <w:autoRedefine/>
    <w:rsid w:val="00092C0A"/>
    <w:pPr>
      <w:ind w:left="660"/>
    </w:pPr>
  </w:style>
  <w:style w:type="paragraph" w:styleId="TOC5">
    <w:name w:val="toc 5"/>
    <w:basedOn w:val="Normal"/>
    <w:next w:val="Normal"/>
    <w:autoRedefine/>
    <w:rsid w:val="00092C0A"/>
    <w:pPr>
      <w:ind w:left="880"/>
    </w:pPr>
  </w:style>
  <w:style w:type="paragraph" w:styleId="TOC6">
    <w:name w:val="toc 6"/>
    <w:basedOn w:val="Normal"/>
    <w:next w:val="Normal"/>
    <w:autoRedefine/>
    <w:rsid w:val="00092C0A"/>
    <w:pPr>
      <w:ind w:left="1100"/>
    </w:pPr>
  </w:style>
  <w:style w:type="paragraph" w:styleId="TOC7">
    <w:name w:val="toc 7"/>
    <w:basedOn w:val="Normal"/>
    <w:next w:val="Normal"/>
    <w:autoRedefine/>
    <w:rsid w:val="00092C0A"/>
    <w:pPr>
      <w:ind w:left="1320"/>
    </w:pPr>
  </w:style>
  <w:style w:type="paragraph" w:styleId="TOC8">
    <w:name w:val="toc 8"/>
    <w:basedOn w:val="Normal"/>
    <w:next w:val="Normal"/>
    <w:autoRedefine/>
    <w:rsid w:val="00092C0A"/>
    <w:pPr>
      <w:ind w:left="1540"/>
    </w:pPr>
  </w:style>
  <w:style w:type="paragraph" w:styleId="TOC9">
    <w:name w:val="toc 9"/>
    <w:basedOn w:val="Normal"/>
    <w:next w:val="Normal"/>
    <w:autoRedefine/>
    <w:rsid w:val="00092C0A"/>
    <w:pPr>
      <w:ind w:left="1760"/>
    </w:pPr>
  </w:style>
  <w:style w:type="paragraph" w:customStyle="1" w:styleId="CoverPageAnnexure">
    <w:name w:val="CoverPageAnnexure"/>
    <w:basedOn w:val="CoverPageTitle"/>
    <w:next w:val="Normal"/>
    <w:uiPriority w:val="5"/>
    <w:qFormat/>
    <w:rsid w:val="00092C0A"/>
    <w:pPr>
      <w:spacing w:before="120" w:after="360" w:line="480" w:lineRule="exact"/>
      <w:outlineLvl w:val="0"/>
    </w:pPr>
    <w:rPr>
      <w:sz w:val="48"/>
    </w:rPr>
  </w:style>
  <w:style w:type="paragraph" w:customStyle="1" w:styleId="ScheduleL1">
    <w:name w:val="Schedule L1"/>
    <w:basedOn w:val="Normal"/>
    <w:next w:val="Normal"/>
    <w:uiPriority w:val="3"/>
    <w:qFormat/>
    <w:rsid w:val="00092C0A"/>
    <w:pPr>
      <w:numPr>
        <w:numId w:val="15"/>
      </w:numPr>
      <w:spacing w:before="120" w:after="360" w:line="480" w:lineRule="exact"/>
      <w:outlineLvl w:val="0"/>
    </w:pPr>
    <w:rPr>
      <w:spacing w:val="-6"/>
      <w:sz w:val="48"/>
    </w:rPr>
  </w:style>
  <w:style w:type="paragraph" w:customStyle="1" w:styleId="ScheduleL2">
    <w:name w:val="Schedule L2"/>
    <w:basedOn w:val="Normal"/>
    <w:next w:val="Normal"/>
    <w:link w:val="ScheduleL2Char"/>
    <w:uiPriority w:val="3"/>
    <w:qFormat/>
    <w:rsid w:val="00092C0A"/>
    <w:pPr>
      <w:keepNext/>
      <w:numPr>
        <w:ilvl w:val="1"/>
        <w:numId w:val="15"/>
      </w:numPr>
      <w:spacing w:before="480" w:after="60"/>
      <w:outlineLvl w:val="1"/>
    </w:pPr>
    <w:rPr>
      <w:spacing w:val="-6"/>
      <w:sz w:val="28"/>
    </w:rPr>
  </w:style>
  <w:style w:type="paragraph" w:customStyle="1" w:styleId="ScheduleL3">
    <w:name w:val="Schedule L3"/>
    <w:basedOn w:val="Normal"/>
    <w:next w:val="Normal"/>
    <w:link w:val="ScheduleL3Char"/>
    <w:uiPriority w:val="3"/>
    <w:qFormat/>
    <w:rsid w:val="00092C0A"/>
    <w:pPr>
      <w:keepNext/>
      <w:numPr>
        <w:ilvl w:val="2"/>
        <w:numId w:val="15"/>
      </w:numPr>
      <w:spacing w:before="240" w:after="60"/>
      <w:outlineLvl w:val="2"/>
    </w:pPr>
    <w:rPr>
      <w:rFonts w:ascii="Arial Bold" w:hAnsi="Arial Bold"/>
      <w:b/>
      <w:spacing w:val="-6"/>
      <w:sz w:val="22"/>
    </w:rPr>
  </w:style>
  <w:style w:type="paragraph" w:customStyle="1" w:styleId="ScheduleL4">
    <w:name w:val="Schedule L4"/>
    <w:basedOn w:val="Normal"/>
    <w:uiPriority w:val="3"/>
    <w:qFormat/>
    <w:rsid w:val="00092C0A"/>
    <w:pPr>
      <w:numPr>
        <w:ilvl w:val="3"/>
        <w:numId w:val="15"/>
      </w:numPr>
      <w:outlineLvl w:val="3"/>
    </w:pPr>
  </w:style>
  <w:style w:type="paragraph" w:customStyle="1" w:styleId="ScheduleL5">
    <w:name w:val="Schedule L5"/>
    <w:basedOn w:val="Normal"/>
    <w:uiPriority w:val="3"/>
    <w:qFormat/>
    <w:rsid w:val="00092C0A"/>
    <w:pPr>
      <w:numPr>
        <w:ilvl w:val="4"/>
        <w:numId w:val="15"/>
      </w:numPr>
      <w:outlineLvl w:val="4"/>
    </w:pPr>
  </w:style>
  <w:style w:type="paragraph" w:customStyle="1" w:styleId="ScheduleL6">
    <w:name w:val="Schedule L6"/>
    <w:basedOn w:val="Normal"/>
    <w:uiPriority w:val="3"/>
    <w:qFormat/>
    <w:rsid w:val="00092C0A"/>
    <w:pPr>
      <w:numPr>
        <w:ilvl w:val="5"/>
        <w:numId w:val="15"/>
      </w:numPr>
      <w:outlineLvl w:val="5"/>
    </w:pPr>
  </w:style>
  <w:style w:type="paragraph" w:customStyle="1" w:styleId="WarrantyL1">
    <w:name w:val="WarrantyL1"/>
    <w:basedOn w:val="Normal"/>
    <w:next w:val="Normal"/>
    <w:uiPriority w:val="3"/>
    <w:qFormat/>
    <w:rsid w:val="00092C0A"/>
    <w:pPr>
      <w:numPr>
        <w:numId w:val="20"/>
      </w:numPr>
      <w:spacing w:before="480" w:after="60"/>
      <w:outlineLvl w:val="0"/>
    </w:pPr>
    <w:rPr>
      <w:spacing w:val="-6"/>
      <w:sz w:val="28"/>
    </w:rPr>
  </w:style>
  <w:style w:type="paragraph" w:customStyle="1" w:styleId="WarrantyL2">
    <w:name w:val="WarrantyL2"/>
    <w:basedOn w:val="Normal"/>
    <w:uiPriority w:val="3"/>
    <w:qFormat/>
    <w:rsid w:val="00092C0A"/>
    <w:pPr>
      <w:numPr>
        <w:ilvl w:val="1"/>
        <w:numId w:val="20"/>
      </w:numPr>
      <w:outlineLvl w:val="1"/>
    </w:pPr>
  </w:style>
  <w:style w:type="paragraph" w:customStyle="1" w:styleId="WarrantyL3">
    <w:name w:val="WarrantyL3"/>
    <w:basedOn w:val="Normal"/>
    <w:uiPriority w:val="3"/>
    <w:qFormat/>
    <w:rsid w:val="00092C0A"/>
    <w:pPr>
      <w:numPr>
        <w:ilvl w:val="2"/>
        <w:numId w:val="20"/>
      </w:numPr>
      <w:outlineLvl w:val="2"/>
    </w:pPr>
  </w:style>
  <w:style w:type="paragraph" w:customStyle="1" w:styleId="WarrantyL4">
    <w:name w:val="WarrantyL4"/>
    <w:basedOn w:val="Normal"/>
    <w:uiPriority w:val="3"/>
    <w:qFormat/>
    <w:rsid w:val="00092C0A"/>
    <w:pPr>
      <w:numPr>
        <w:ilvl w:val="3"/>
        <w:numId w:val="20"/>
      </w:numPr>
      <w:outlineLvl w:val="3"/>
    </w:pPr>
  </w:style>
  <w:style w:type="paragraph" w:customStyle="1" w:styleId="WarrantyL5">
    <w:name w:val="WarrantyL5"/>
    <w:basedOn w:val="Normal"/>
    <w:uiPriority w:val="3"/>
    <w:qFormat/>
    <w:rsid w:val="00092C0A"/>
    <w:pPr>
      <w:numPr>
        <w:ilvl w:val="4"/>
        <w:numId w:val="20"/>
      </w:numPr>
      <w:outlineLvl w:val="4"/>
    </w:pPr>
  </w:style>
  <w:style w:type="numbering" w:customStyle="1" w:styleId="Definition">
    <w:name w:val="Definition"/>
    <w:uiPriority w:val="99"/>
    <w:rsid w:val="00092C0A"/>
    <w:pPr>
      <w:numPr>
        <w:numId w:val="53"/>
      </w:numPr>
    </w:pPr>
  </w:style>
  <w:style w:type="numbering" w:customStyle="1" w:styleId="Level">
    <w:name w:val="Level"/>
    <w:uiPriority w:val="99"/>
    <w:rsid w:val="00092C0A"/>
    <w:pPr>
      <w:numPr>
        <w:numId w:val="12"/>
      </w:numPr>
    </w:pPr>
  </w:style>
  <w:style w:type="numbering" w:customStyle="1" w:styleId="MEBasic">
    <w:name w:val="ME Basic"/>
    <w:uiPriority w:val="99"/>
    <w:rsid w:val="00092C0A"/>
    <w:pPr>
      <w:numPr>
        <w:numId w:val="13"/>
      </w:numPr>
    </w:pPr>
  </w:style>
  <w:style w:type="numbering" w:customStyle="1" w:styleId="Part">
    <w:name w:val="Part"/>
    <w:uiPriority w:val="99"/>
    <w:rsid w:val="00092C0A"/>
    <w:pPr>
      <w:numPr>
        <w:numId w:val="14"/>
      </w:numPr>
    </w:pPr>
  </w:style>
  <w:style w:type="numbering" w:customStyle="1" w:styleId="Schedule">
    <w:name w:val="Schedule"/>
    <w:uiPriority w:val="99"/>
    <w:rsid w:val="00092C0A"/>
    <w:pPr>
      <w:numPr>
        <w:numId w:val="15"/>
      </w:numPr>
    </w:pPr>
  </w:style>
  <w:style w:type="numbering" w:customStyle="1" w:styleId="Warranty">
    <w:name w:val="Warranty"/>
    <w:uiPriority w:val="99"/>
    <w:rsid w:val="00092C0A"/>
    <w:pPr>
      <w:numPr>
        <w:numId w:val="16"/>
      </w:numPr>
    </w:pPr>
  </w:style>
  <w:style w:type="paragraph" w:customStyle="1" w:styleId="DefinitionL4">
    <w:name w:val="Definition L4"/>
    <w:basedOn w:val="Normal"/>
    <w:uiPriority w:val="3"/>
    <w:qFormat/>
    <w:rsid w:val="00092C0A"/>
    <w:pPr>
      <w:numPr>
        <w:ilvl w:val="3"/>
        <w:numId w:val="11"/>
      </w:numPr>
      <w:outlineLvl w:val="3"/>
    </w:pPr>
  </w:style>
  <w:style w:type="paragraph" w:customStyle="1" w:styleId="DefinitionL5">
    <w:name w:val="Definition L5"/>
    <w:basedOn w:val="Normal"/>
    <w:uiPriority w:val="3"/>
    <w:qFormat/>
    <w:rsid w:val="00092C0A"/>
    <w:pPr>
      <w:numPr>
        <w:ilvl w:val="4"/>
        <w:numId w:val="11"/>
      </w:numPr>
      <w:outlineLvl w:val="4"/>
    </w:pPr>
  </w:style>
  <w:style w:type="paragraph" w:customStyle="1" w:styleId="MELegal7">
    <w:name w:val="ME Legal 7"/>
    <w:basedOn w:val="Normal"/>
    <w:qFormat/>
    <w:rsid w:val="00092C0A"/>
    <w:pPr>
      <w:numPr>
        <w:ilvl w:val="6"/>
        <w:numId w:val="27"/>
      </w:numPr>
    </w:pPr>
  </w:style>
  <w:style w:type="paragraph" w:customStyle="1" w:styleId="MELegal8">
    <w:name w:val="ME Legal 8"/>
    <w:basedOn w:val="Normal"/>
    <w:unhideWhenUsed/>
    <w:qFormat/>
    <w:rsid w:val="00092C0A"/>
    <w:pPr>
      <w:numPr>
        <w:ilvl w:val="7"/>
        <w:numId w:val="27"/>
      </w:numPr>
    </w:pPr>
  </w:style>
  <w:style w:type="paragraph" w:customStyle="1" w:styleId="MELegal9">
    <w:name w:val="ME Legal 9"/>
    <w:basedOn w:val="Normal"/>
    <w:uiPriority w:val="99"/>
    <w:unhideWhenUsed/>
    <w:qFormat/>
    <w:rsid w:val="00092C0A"/>
    <w:pPr>
      <w:numPr>
        <w:ilvl w:val="8"/>
        <w:numId w:val="27"/>
      </w:numPr>
    </w:pPr>
  </w:style>
  <w:style w:type="paragraph" w:customStyle="1" w:styleId="DefinitionL6">
    <w:name w:val="Definition L6"/>
    <w:basedOn w:val="Normal"/>
    <w:uiPriority w:val="3"/>
    <w:qFormat/>
    <w:rsid w:val="00092C0A"/>
    <w:pPr>
      <w:numPr>
        <w:ilvl w:val="5"/>
        <w:numId w:val="11"/>
      </w:numPr>
    </w:pPr>
  </w:style>
  <w:style w:type="paragraph" w:customStyle="1" w:styleId="DefinitionL7">
    <w:name w:val="Definition L7"/>
    <w:basedOn w:val="Normal"/>
    <w:uiPriority w:val="3"/>
    <w:semiHidden/>
    <w:unhideWhenUsed/>
    <w:qFormat/>
    <w:rsid w:val="00092C0A"/>
    <w:pPr>
      <w:numPr>
        <w:ilvl w:val="6"/>
        <w:numId w:val="11"/>
      </w:numPr>
    </w:pPr>
  </w:style>
  <w:style w:type="paragraph" w:customStyle="1" w:styleId="DefinitionL8">
    <w:name w:val="Definition L8"/>
    <w:basedOn w:val="Normal"/>
    <w:uiPriority w:val="3"/>
    <w:semiHidden/>
    <w:unhideWhenUsed/>
    <w:qFormat/>
    <w:rsid w:val="00092C0A"/>
    <w:pPr>
      <w:numPr>
        <w:ilvl w:val="7"/>
        <w:numId w:val="11"/>
      </w:numPr>
    </w:pPr>
  </w:style>
  <w:style w:type="paragraph" w:customStyle="1" w:styleId="DefinitionL9">
    <w:name w:val="Definition L9"/>
    <w:basedOn w:val="Normal"/>
    <w:uiPriority w:val="3"/>
    <w:semiHidden/>
    <w:unhideWhenUsed/>
    <w:qFormat/>
    <w:rsid w:val="00092C0A"/>
    <w:pPr>
      <w:numPr>
        <w:ilvl w:val="8"/>
        <w:numId w:val="11"/>
      </w:numPr>
    </w:pPr>
  </w:style>
  <w:style w:type="paragraph" w:customStyle="1" w:styleId="Level4">
    <w:name w:val="Level 4"/>
    <w:basedOn w:val="Normal"/>
    <w:uiPriority w:val="3"/>
    <w:qFormat/>
    <w:rsid w:val="00092C0A"/>
    <w:pPr>
      <w:numPr>
        <w:ilvl w:val="3"/>
        <w:numId w:val="12"/>
      </w:numPr>
    </w:pPr>
  </w:style>
  <w:style w:type="paragraph" w:customStyle="1" w:styleId="Level5">
    <w:name w:val="Level 5"/>
    <w:basedOn w:val="Normal"/>
    <w:uiPriority w:val="3"/>
    <w:qFormat/>
    <w:rsid w:val="00092C0A"/>
    <w:pPr>
      <w:numPr>
        <w:ilvl w:val="4"/>
        <w:numId w:val="12"/>
      </w:numPr>
    </w:pPr>
  </w:style>
  <w:style w:type="paragraph" w:customStyle="1" w:styleId="Level6">
    <w:name w:val="Level 6"/>
    <w:basedOn w:val="Normal"/>
    <w:uiPriority w:val="3"/>
    <w:qFormat/>
    <w:rsid w:val="00092C0A"/>
    <w:pPr>
      <w:numPr>
        <w:ilvl w:val="5"/>
        <w:numId w:val="12"/>
      </w:numPr>
    </w:pPr>
  </w:style>
  <w:style w:type="paragraph" w:customStyle="1" w:styleId="Level7">
    <w:name w:val="Level 7"/>
    <w:basedOn w:val="Normal"/>
    <w:uiPriority w:val="3"/>
    <w:semiHidden/>
    <w:unhideWhenUsed/>
    <w:qFormat/>
    <w:rsid w:val="00092C0A"/>
    <w:pPr>
      <w:numPr>
        <w:ilvl w:val="6"/>
        <w:numId w:val="12"/>
      </w:numPr>
    </w:pPr>
  </w:style>
  <w:style w:type="paragraph" w:customStyle="1" w:styleId="Level8">
    <w:name w:val="Level 8"/>
    <w:basedOn w:val="Normal"/>
    <w:uiPriority w:val="3"/>
    <w:semiHidden/>
    <w:unhideWhenUsed/>
    <w:qFormat/>
    <w:rsid w:val="00092C0A"/>
    <w:pPr>
      <w:numPr>
        <w:ilvl w:val="7"/>
        <w:numId w:val="12"/>
      </w:numPr>
    </w:pPr>
  </w:style>
  <w:style w:type="paragraph" w:customStyle="1" w:styleId="Level9">
    <w:name w:val="Level 9"/>
    <w:basedOn w:val="Normal"/>
    <w:uiPriority w:val="3"/>
    <w:semiHidden/>
    <w:unhideWhenUsed/>
    <w:qFormat/>
    <w:rsid w:val="00092C0A"/>
    <w:pPr>
      <w:numPr>
        <w:ilvl w:val="8"/>
        <w:numId w:val="12"/>
      </w:numPr>
    </w:pPr>
  </w:style>
  <w:style w:type="paragraph" w:customStyle="1" w:styleId="ScheduleL7">
    <w:name w:val="Schedule L7"/>
    <w:basedOn w:val="Normal"/>
    <w:uiPriority w:val="3"/>
    <w:unhideWhenUsed/>
    <w:qFormat/>
    <w:rsid w:val="00092C0A"/>
    <w:pPr>
      <w:numPr>
        <w:ilvl w:val="6"/>
        <w:numId w:val="15"/>
      </w:numPr>
    </w:pPr>
  </w:style>
  <w:style w:type="paragraph" w:customStyle="1" w:styleId="ScheduleL8">
    <w:name w:val="Schedule L8"/>
    <w:basedOn w:val="Normal"/>
    <w:uiPriority w:val="3"/>
    <w:semiHidden/>
    <w:unhideWhenUsed/>
    <w:qFormat/>
    <w:rsid w:val="00092C0A"/>
    <w:pPr>
      <w:numPr>
        <w:ilvl w:val="7"/>
        <w:numId w:val="15"/>
      </w:numPr>
    </w:pPr>
  </w:style>
  <w:style w:type="paragraph" w:customStyle="1" w:styleId="ScheduleL9">
    <w:name w:val="Schedule L9"/>
    <w:basedOn w:val="Normal"/>
    <w:uiPriority w:val="3"/>
    <w:semiHidden/>
    <w:unhideWhenUsed/>
    <w:qFormat/>
    <w:rsid w:val="00092C0A"/>
    <w:pPr>
      <w:numPr>
        <w:ilvl w:val="8"/>
        <w:numId w:val="15"/>
      </w:numPr>
    </w:pPr>
  </w:style>
  <w:style w:type="paragraph" w:customStyle="1" w:styleId="MEBasic6">
    <w:name w:val="ME Basic 6"/>
    <w:basedOn w:val="Normal"/>
    <w:uiPriority w:val="1"/>
    <w:qFormat/>
    <w:rsid w:val="00092C0A"/>
    <w:pPr>
      <w:numPr>
        <w:ilvl w:val="5"/>
        <w:numId w:val="13"/>
      </w:numPr>
    </w:pPr>
  </w:style>
  <w:style w:type="paragraph" w:customStyle="1" w:styleId="MEBasic7">
    <w:name w:val="ME Basic 7"/>
    <w:basedOn w:val="Normal"/>
    <w:uiPriority w:val="1"/>
    <w:semiHidden/>
    <w:unhideWhenUsed/>
    <w:qFormat/>
    <w:rsid w:val="00092C0A"/>
    <w:pPr>
      <w:numPr>
        <w:ilvl w:val="6"/>
        <w:numId w:val="13"/>
      </w:numPr>
    </w:pPr>
  </w:style>
  <w:style w:type="paragraph" w:customStyle="1" w:styleId="MEBasic8">
    <w:name w:val="ME Basic 8"/>
    <w:basedOn w:val="Normal"/>
    <w:uiPriority w:val="1"/>
    <w:semiHidden/>
    <w:unhideWhenUsed/>
    <w:qFormat/>
    <w:rsid w:val="00092C0A"/>
    <w:pPr>
      <w:numPr>
        <w:ilvl w:val="7"/>
        <w:numId w:val="13"/>
      </w:numPr>
    </w:pPr>
  </w:style>
  <w:style w:type="paragraph" w:customStyle="1" w:styleId="MEBasic9">
    <w:name w:val="ME Basic 9"/>
    <w:basedOn w:val="Normal"/>
    <w:uiPriority w:val="1"/>
    <w:semiHidden/>
    <w:unhideWhenUsed/>
    <w:qFormat/>
    <w:rsid w:val="00092C0A"/>
    <w:pPr>
      <w:numPr>
        <w:ilvl w:val="8"/>
        <w:numId w:val="13"/>
      </w:numPr>
    </w:pPr>
  </w:style>
  <w:style w:type="paragraph" w:customStyle="1" w:styleId="WarrantyL6">
    <w:name w:val="WarrantyL6"/>
    <w:basedOn w:val="Normal"/>
    <w:uiPriority w:val="3"/>
    <w:qFormat/>
    <w:rsid w:val="00092C0A"/>
    <w:pPr>
      <w:numPr>
        <w:ilvl w:val="5"/>
        <w:numId w:val="20"/>
      </w:numPr>
    </w:pPr>
  </w:style>
  <w:style w:type="paragraph" w:customStyle="1" w:styleId="WarrantyL7">
    <w:name w:val="WarrantyL7"/>
    <w:basedOn w:val="Normal"/>
    <w:uiPriority w:val="3"/>
    <w:semiHidden/>
    <w:unhideWhenUsed/>
    <w:qFormat/>
    <w:rsid w:val="00092C0A"/>
    <w:pPr>
      <w:numPr>
        <w:ilvl w:val="6"/>
        <w:numId w:val="20"/>
      </w:numPr>
    </w:pPr>
  </w:style>
  <w:style w:type="paragraph" w:customStyle="1" w:styleId="WarrantyL8">
    <w:name w:val="WarrantyL8"/>
    <w:basedOn w:val="Normal"/>
    <w:uiPriority w:val="3"/>
    <w:semiHidden/>
    <w:unhideWhenUsed/>
    <w:qFormat/>
    <w:rsid w:val="00092C0A"/>
    <w:pPr>
      <w:numPr>
        <w:ilvl w:val="7"/>
        <w:numId w:val="20"/>
      </w:numPr>
    </w:pPr>
  </w:style>
  <w:style w:type="paragraph" w:customStyle="1" w:styleId="WarrantyL9">
    <w:name w:val="WarrantyL9"/>
    <w:basedOn w:val="Normal"/>
    <w:uiPriority w:val="3"/>
    <w:semiHidden/>
    <w:unhideWhenUsed/>
    <w:qFormat/>
    <w:rsid w:val="00092C0A"/>
    <w:pPr>
      <w:numPr>
        <w:ilvl w:val="8"/>
        <w:numId w:val="20"/>
      </w:numPr>
    </w:pPr>
  </w:style>
  <w:style w:type="paragraph" w:customStyle="1" w:styleId="PartL2">
    <w:name w:val="Part L2"/>
    <w:basedOn w:val="Normal"/>
    <w:next w:val="Normal"/>
    <w:uiPriority w:val="3"/>
    <w:qFormat/>
    <w:rsid w:val="00092C0A"/>
    <w:pPr>
      <w:numPr>
        <w:ilvl w:val="1"/>
        <w:numId w:val="19"/>
      </w:numPr>
      <w:spacing w:before="240"/>
    </w:pPr>
  </w:style>
  <w:style w:type="paragraph" w:customStyle="1" w:styleId="PartL3">
    <w:name w:val="Part L3"/>
    <w:basedOn w:val="Normal"/>
    <w:next w:val="Normal"/>
    <w:uiPriority w:val="3"/>
    <w:qFormat/>
    <w:rsid w:val="00092C0A"/>
    <w:pPr>
      <w:numPr>
        <w:ilvl w:val="2"/>
        <w:numId w:val="19"/>
      </w:numPr>
    </w:pPr>
  </w:style>
  <w:style w:type="paragraph" w:customStyle="1" w:styleId="PartL4">
    <w:name w:val="Part L4"/>
    <w:basedOn w:val="Normal"/>
    <w:uiPriority w:val="3"/>
    <w:qFormat/>
    <w:rsid w:val="00092C0A"/>
    <w:pPr>
      <w:numPr>
        <w:ilvl w:val="3"/>
        <w:numId w:val="19"/>
      </w:numPr>
    </w:pPr>
  </w:style>
  <w:style w:type="paragraph" w:customStyle="1" w:styleId="PartL5">
    <w:name w:val="Part L5"/>
    <w:basedOn w:val="Normal"/>
    <w:uiPriority w:val="3"/>
    <w:qFormat/>
    <w:rsid w:val="00092C0A"/>
    <w:pPr>
      <w:numPr>
        <w:ilvl w:val="4"/>
        <w:numId w:val="19"/>
      </w:numPr>
    </w:pPr>
  </w:style>
  <w:style w:type="paragraph" w:customStyle="1" w:styleId="PartL6">
    <w:name w:val="Part L6"/>
    <w:basedOn w:val="Normal"/>
    <w:uiPriority w:val="3"/>
    <w:qFormat/>
    <w:rsid w:val="00092C0A"/>
    <w:pPr>
      <w:numPr>
        <w:ilvl w:val="5"/>
        <w:numId w:val="19"/>
      </w:numPr>
    </w:pPr>
  </w:style>
  <w:style w:type="paragraph" w:customStyle="1" w:styleId="PartL7">
    <w:name w:val="Part L7"/>
    <w:basedOn w:val="Normal"/>
    <w:uiPriority w:val="3"/>
    <w:unhideWhenUsed/>
    <w:qFormat/>
    <w:rsid w:val="00092C0A"/>
    <w:pPr>
      <w:numPr>
        <w:ilvl w:val="6"/>
        <w:numId w:val="19"/>
      </w:numPr>
    </w:pPr>
  </w:style>
  <w:style w:type="paragraph" w:customStyle="1" w:styleId="PartL8">
    <w:name w:val="Part L8"/>
    <w:basedOn w:val="Normal"/>
    <w:uiPriority w:val="3"/>
    <w:semiHidden/>
    <w:unhideWhenUsed/>
    <w:qFormat/>
    <w:rsid w:val="00092C0A"/>
    <w:pPr>
      <w:numPr>
        <w:ilvl w:val="7"/>
        <w:numId w:val="19"/>
      </w:numPr>
    </w:pPr>
  </w:style>
  <w:style w:type="paragraph" w:customStyle="1" w:styleId="PartL9">
    <w:name w:val="Part L9"/>
    <w:basedOn w:val="Normal"/>
    <w:uiPriority w:val="3"/>
    <w:semiHidden/>
    <w:unhideWhenUsed/>
    <w:qFormat/>
    <w:rsid w:val="00092C0A"/>
    <w:pPr>
      <w:numPr>
        <w:ilvl w:val="8"/>
        <w:numId w:val="19"/>
      </w:numPr>
    </w:pPr>
  </w:style>
  <w:style w:type="paragraph" w:customStyle="1" w:styleId="TableColumnHeading">
    <w:name w:val="Table Column Heading"/>
    <w:basedOn w:val="Normal"/>
    <w:link w:val="TableColumnHeadingChar"/>
    <w:uiPriority w:val="3"/>
    <w:qFormat/>
    <w:rsid w:val="00092C0A"/>
    <w:pPr>
      <w:spacing w:before="60" w:after="60" w:line="220" w:lineRule="atLeast"/>
    </w:pPr>
    <w:rPr>
      <w:rFonts w:ascii="Arial Bold" w:hAnsi="Arial Bold"/>
      <w:b/>
      <w:color w:val="FFFFFF" w:themeColor="background1"/>
      <w:sz w:val="18"/>
    </w:rPr>
  </w:style>
  <w:style w:type="paragraph" w:customStyle="1" w:styleId="Tablesubheading">
    <w:name w:val="Table sub heading"/>
    <w:basedOn w:val="Normal"/>
    <w:uiPriority w:val="3"/>
    <w:qFormat/>
    <w:rsid w:val="00092C0A"/>
    <w:pPr>
      <w:spacing w:before="60" w:after="60" w:line="220" w:lineRule="atLeast"/>
    </w:pPr>
    <w:rPr>
      <w:b/>
      <w:color w:val="808080" w:themeColor="background1" w:themeShade="80"/>
      <w:sz w:val="18"/>
    </w:rPr>
  </w:style>
  <w:style w:type="character" w:customStyle="1" w:styleId="TableColumnHeadingChar">
    <w:name w:val="Table Column Heading Char"/>
    <w:basedOn w:val="DefaultParagraphFont"/>
    <w:link w:val="TableColumnHeading"/>
    <w:uiPriority w:val="3"/>
    <w:rsid w:val="00092C0A"/>
    <w:rPr>
      <w:rFonts w:ascii="Arial Bold" w:eastAsia="Times New Roman" w:hAnsi="Arial Bold" w:cs="Angsana New"/>
      <w:b/>
      <w:color w:val="FFFFFF" w:themeColor="background1"/>
      <w:sz w:val="18"/>
      <w:lang w:eastAsia="zh-CN" w:bidi="th-TH"/>
    </w:rPr>
  </w:style>
  <w:style w:type="paragraph" w:customStyle="1" w:styleId="TableText">
    <w:name w:val="Table Text"/>
    <w:basedOn w:val="Normal"/>
    <w:uiPriority w:val="3"/>
    <w:qFormat/>
    <w:rsid w:val="00092C0A"/>
    <w:pPr>
      <w:spacing w:before="60" w:after="60" w:line="220" w:lineRule="atLeast"/>
    </w:pPr>
    <w:rPr>
      <w:sz w:val="18"/>
    </w:rPr>
  </w:style>
  <w:style w:type="paragraph" w:customStyle="1" w:styleId="MENoIndent1">
    <w:name w:val="ME NoIndent 1"/>
    <w:basedOn w:val="Normal"/>
    <w:uiPriority w:val="3"/>
    <w:qFormat/>
    <w:rsid w:val="00092C0A"/>
    <w:pPr>
      <w:numPr>
        <w:numId w:val="18"/>
      </w:numPr>
      <w:spacing w:before="60" w:after="60"/>
      <w:outlineLvl w:val="0"/>
    </w:pPr>
    <w:rPr>
      <w:b/>
      <w:color w:val="808080"/>
      <w:sz w:val="18"/>
    </w:rPr>
  </w:style>
  <w:style w:type="paragraph" w:customStyle="1" w:styleId="MENoIndent2">
    <w:name w:val="ME NoIndent 2"/>
    <w:basedOn w:val="Normal"/>
    <w:uiPriority w:val="3"/>
    <w:qFormat/>
    <w:rsid w:val="00092C0A"/>
    <w:pPr>
      <w:numPr>
        <w:ilvl w:val="1"/>
        <w:numId w:val="18"/>
      </w:numPr>
      <w:spacing w:before="60" w:after="60"/>
      <w:outlineLvl w:val="1"/>
    </w:pPr>
    <w:rPr>
      <w:sz w:val="18"/>
    </w:rPr>
  </w:style>
  <w:style w:type="paragraph" w:customStyle="1" w:styleId="MENoIndent3">
    <w:name w:val="ME NoIndent 3"/>
    <w:basedOn w:val="Normal"/>
    <w:uiPriority w:val="3"/>
    <w:qFormat/>
    <w:rsid w:val="00092C0A"/>
    <w:pPr>
      <w:numPr>
        <w:ilvl w:val="2"/>
        <w:numId w:val="18"/>
      </w:numPr>
      <w:spacing w:before="60" w:after="60"/>
      <w:outlineLvl w:val="2"/>
    </w:pPr>
    <w:rPr>
      <w:sz w:val="18"/>
    </w:rPr>
  </w:style>
  <w:style w:type="paragraph" w:customStyle="1" w:styleId="MENoIndent4">
    <w:name w:val="ME NoIndent 4"/>
    <w:basedOn w:val="Normal"/>
    <w:uiPriority w:val="3"/>
    <w:qFormat/>
    <w:rsid w:val="00092C0A"/>
    <w:pPr>
      <w:numPr>
        <w:ilvl w:val="3"/>
        <w:numId w:val="18"/>
      </w:numPr>
      <w:spacing w:before="60" w:after="60"/>
      <w:outlineLvl w:val="3"/>
    </w:pPr>
    <w:rPr>
      <w:sz w:val="18"/>
    </w:rPr>
  </w:style>
  <w:style w:type="paragraph" w:customStyle="1" w:styleId="MENoIndent5">
    <w:name w:val="ME NoIndent 5"/>
    <w:basedOn w:val="Normal"/>
    <w:uiPriority w:val="3"/>
    <w:qFormat/>
    <w:rsid w:val="00092C0A"/>
    <w:pPr>
      <w:numPr>
        <w:ilvl w:val="4"/>
        <w:numId w:val="18"/>
      </w:numPr>
      <w:spacing w:before="60" w:after="60"/>
      <w:outlineLvl w:val="4"/>
    </w:pPr>
    <w:rPr>
      <w:sz w:val="18"/>
    </w:rPr>
  </w:style>
  <w:style w:type="paragraph" w:customStyle="1" w:styleId="MENoIndent6">
    <w:name w:val="ME NoIndent 6"/>
    <w:basedOn w:val="Normal"/>
    <w:uiPriority w:val="3"/>
    <w:qFormat/>
    <w:rsid w:val="00092C0A"/>
    <w:pPr>
      <w:numPr>
        <w:ilvl w:val="5"/>
        <w:numId w:val="18"/>
      </w:numPr>
      <w:spacing w:before="60" w:after="60"/>
      <w:outlineLvl w:val="5"/>
    </w:pPr>
    <w:rPr>
      <w:sz w:val="18"/>
    </w:rPr>
  </w:style>
  <w:style w:type="paragraph" w:customStyle="1" w:styleId="MENoIndent7">
    <w:name w:val="ME NoIndent 7"/>
    <w:basedOn w:val="Normal"/>
    <w:uiPriority w:val="3"/>
    <w:semiHidden/>
    <w:unhideWhenUsed/>
    <w:qFormat/>
    <w:rsid w:val="00092C0A"/>
    <w:pPr>
      <w:numPr>
        <w:ilvl w:val="6"/>
        <w:numId w:val="18"/>
      </w:numPr>
      <w:spacing w:before="60" w:after="60"/>
      <w:outlineLvl w:val="6"/>
    </w:pPr>
    <w:rPr>
      <w:sz w:val="18"/>
    </w:rPr>
  </w:style>
  <w:style w:type="paragraph" w:customStyle="1" w:styleId="MENoIndent8">
    <w:name w:val="ME NoIndent 8"/>
    <w:basedOn w:val="Normal"/>
    <w:uiPriority w:val="3"/>
    <w:semiHidden/>
    <w:unhideWhenUsed/>
    <w:qFormat/>
    <w:rsid w:val="00092C0A"/>
    <w:pPr>
      <w:numPr>
        <w:ilvl w:val="7"/>
        <w:numId w:val="18"/>
      </w:numPr>
      <w:spacing w:before="60" w:after="60"/>
      <w:outlineLvl w:val="7"/>
    </w:pPr>
    <w:rPr>
      <w:sz w:val="18"/>
    </w:rPr>
  </w:style>
  <w:style w:type="paragraph" w:customStyle="1" w:styleId="MENoIndent9">
    <w:name w:val="ME NoIndent 9"/>
    <w:basedOn w:val="Normal"/>
    <w:uiPriority w:val="3"/>
    <w:semiHidden/>
    <w:unhideWhenUsed/>
    <w:qFormat/>
    <w:rsid w:val="00092C0A"/>
    <w:pPr>
      <w:numPr>
        <w:ilvl w:val="8"/>
        <w:numId w:val="18"/>
      </w:numPr>
      <w:spacing w:before="60" w:after="60"/>
      <w:outlineLvl w:val="8"/>
    </w:pPr>
    <w:rPr>
      <w:sz w:val="18"/>
    </w:rPr>
  </w:style>
  <w:style w:type="numbering" w:customStyle="1" w:styleId="MENoIndent">
    <w:name w:val="ME NoIndent"/>
    <w:uiPriority w:val="99"/>
    <w:rsid w:val="00092C0A"/>
    <w:pPr>
      <w:numPr>
        <w:numId w:val="17"/>
      </w:numPr>
    </w:pPr>
  </w:style>
  <w:style w:type="paragraph" w:customStyle="1" w:styleId="NormalSingle">
    <w:name w:val="Normal Single"/>
    <w:basedOn w:val="Normal"/>
    <w:uiPriority w:val="2"/>
    <w:qFormat/>
    <w:rsid w:val="00092C0A"/>
    <w:pPr>
      <w:spacing w:after="0"/>
    </w:pPr>
  </w:style>
  <w:style w:type="paragraph" w:customStyle="1" w:styleId="Bullet1">
    <w:name w:val="Bullet 1"/>
    <w:basedOn w:val="Normal"/>
    <w:uiPriority w:val="2"/>
    <w:qFormat/>
    <w:rsid w:val="00092C0A"/>
    <w:pPr>
      <w:numPr>
        <w:numId w:val="44"/>
      </w:numPr>
    </w:pPr>
  </w:style>
  <w:style w:type="paragraph" w:customStyle="1" w:styleId="Bullet2">
    <w:name w:val="Bullet 2"/>
    <w:basedOn w:val="Normal"/>
    <w:uiPriority w:val="2"/>
    <w:qFormat/>
    <w:rsid w:val="00092C0A"/>
    <w:pPr>
      <w:numPr>
        <w:ilvl w:val="1"/>
        <w:numId w:val="44"/>
      </w:numPr>
    </w:pPr>
  </w:style>
  <w:style w:type="paragraph" w:customStyle="1" w:styleId="Bullet3">
    <w:name w:val="Bullet 3"/>
    <w:basedOn w:val="Normal"/>
    <w:uiPriority w:val="2"/>
    <w:qFormat/>
    <w:rsid w:val="00092C0A"/>
    <w:pPr>
      <w:numPr>
        <w:ilvl w:val="2"/>
        <w:numId w:val="44"/>
      </w:numPr>
    </w:pPr>
  </w:style>
  <w:style w:type="numbering" w:customStyle="1" w:styleId="Bullets">
    <w:name w:val="Bullets"/>
    <w:uiPriority w:val="99"/>
    <w:rsid w:val="00092C0A"/>
    <w:pPr>
      <w:numPr>
        <w:numId w:val="21"/>
      </w:numPr>
    </w:pPr>
  </w:style>
  <w:style w:type="table" w:customStyle="1" w:styleId="MEClassic">
    <w:name w:val="ME Classic"/>
    <w:basedOn w:val="TableNormal"/>
    <w:uiPriority w:val="99"/>
    <w:rsid w:val="00092C0A"/>
    <w:pPr>
      <w:spacing w:before="60" w:after="60" w:line="220" w:lineRule="atLeast"/>
    </w:pPr>
    <w:rPr>
      <w:rFonts w:ascii="Arial" w:hAnsi="Arial" w:cs="Times New Roman"/>
      <w:sz w:val="18"/>
      <w:szCs w:val="24"/>
    </w:rPr>
    <w:tblPr>
      <w:tblBorders>
        <w:bottom w:val="single" w:sz="4" w:space="0" w:color="808080"/>
        <w:insideH w:val="single" w:sz="4" w:space="0" w:color="808080"/>
        <w:insideV w:val="single" w:sz="4" w:space="0" w:color="808080"/>
      </w:tblBorders>
    </w:tblPr>
    <w:tblStylePr w:type="firstRow">
      <w:rPr>
        <w:rFonts w:ascii="Arial" w:hAnsi="Arial"/>
        <w:b/>
        <w:color w:val="FFFFFF" w:themeColor="background1"/>
      </w:rPr>
      <w:tblPr/>
      <w:tcPr>
        <w:tcBorders>
          <w:insideV w:val="single" w:sz="4" w:space="0" w:color="FFFFFF" w:themeColor="background1"/>
        </w:tcBorders>
        <w:shd w:val="clear" w:color="auto" w:fill="808080"/>
      </w:tcPr>
    </w:tblStylePr>
  </w:style>
  <w:style w:type="character" w:customStyle="1" w:styleId="ScheduleL2Char">
    <w:name w:val="Schedule L2 Char"/>
    <w:link w:val="ScheduleL2"/>
    <w:uiPriority w:val="3"/>
    <w:locked/>
    <w:rsid w:val="004C56A7"/>
    <w:rPr>
      <w:rFonts w:ascii="Arial" w:eastAsia="Times New Roman" w:hAnsi="Arial" w:cs="Angsana New"/>
      <w:spacing w:val="-6"/>
      <w:sz w:val="28"/>
      <w:lang w:eastAsia="zh-CN" w:bidi="th-TH"/>
    </w:rPr>
  </w:style>
  <w:style w:type="character" w:customStyle="1" w:styleId="ScheduleL3Char">
    <w:name w:val="Schedule L3 Char"/>
    <w:link w:val="ScheduleL3"/>
    <w:uiPriority w:val="3"/>
    <w:locked/>
    <w:rsid w:val="004C56A7"/>
    <w:rPr>
      <w:rFonts w:ascii="Arial Bold" w:eastAsia="Times New Roman" w:hAnsi="Arial Bold" w:cs="Angsana New"/>
      <w:b/>
      <w:spacing w:val="-6"/>
      <w:lang w:eastAsia="zh-CN" w:bidi="th-TH"/>
    </w:rPr>
  </w:style>
  <w:style w:type="character" w:customStyle="1" w:styleId="DefinitionL2Char">
    <w:name w:val="Definition L2 Char"/>
    <w:link w:val="DefinitionL2"/>
    <w:uiPriority w:val="3"/>
    <w:locked/>
    <w:rsid w:val="004C56A7"/>
    <w:rPr>
      <w:rFonts w:ascii="Arial" w:eastAsia="Times New Roman" w:hAnsi="Arial" w:cs="Angsana New"/>
      <w:sz w:val="20"/>
      <w:lang w:eastAsia="zh-CN" w:bidi="th-TH"/>
    </w:rPr>
  </w:style>
  <w:style w:type="table" w:styleId="TableGridLight">
    <w:name w:val="Grid Table Light"/>
    <w:basedOn w:val="TableNormal"/>
    <w:uiPriority w:val="40"/>
    <w:rsid w:val="004C56A7"/>
    <w:pPr>
      <w:spacing w:after="0" w:line="240" w:lineRule="auto"/>
    </w:pPr>
    <w:rPr>
      <w:rFonts w:ascii="Times New (W1)" w:eastAsia="Times New Roman" w:hAnsi="Times New (W1)" w:cs="Times New Roman"/>
      <w:sz w:val="20"/>
      <w:szCs w:val="20"/>
      <w:lang w:eastAsia="en-A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4C56A7"/>
    <w:pPr>
      <w:spacing w:after="0" w:line="240" w:lineRule="auto"/>
    </w:pPr>
    <w:rPr>
      <w:rFonts w:ascii="Arial" w:eastAsia="Times New Roman" w:hAnsi="Arial" w:cs="Angsana New"/>
      <w:sz w:val="20"/>
      <w:lang w:eastAsia="zh-CN" w:bidi="th-TH"/>
    </w:rPr>
  </w:style>
  <w:style w:type="character" w:customStyle="1" w:styleId="DefinitionL1Char">
    <w:name w:val="Definition L1 Char"/>
    <w:basedOn w:val="DefaultParagraphFont"/>
    <w:link w:val="DefinitionL1"/>
    <w:uiPriority w:val="3"/>
    <w:rsid w:val="004C56A7"/>
    <w:rPr>
      <w:rFonts w:ascii="Arial" w:eastAsia="Times New Roman" w:hAnsi="Arial" w:cs="Angsana New"/>
      <w:sz w:val="20"/>
      <w:lang w:eastAsia="zh-CN" w:bidi="th-TH"/>
    </w:rPr>
  </w:style>
  <w:style w:type="character" w:customStyle="1" w:styleId="MELegal3Char">
    <w:name w:val="ME Legal 3 Char"/>
    <w:link w:val="MELegal3"/>
    <w:uiPriority w:val="99"/>
    <w:locked/>
    <w:rsid w:val="004C56A7"/>
    <w:rPr>
      <w:rFonts w:ascii="Arial" w:eastAsia="Times New Roman" w:hAnsi="Arial" w:cs="Angsana New"/>
      <w:sz w:val="20"/>
      <w:lang w:eastAsia="zh-CN" w:bidi="th-TH"/>
    </w:rPr>
  </w:style>
  <w:style w:type="character" w:customStyle="1" w:styleId="MELegal4Char">
    <w:name w:val="ME Legal 4 Char"/>
    <w:link w:val="MELegal4"/>
    <w:uiPriority w:val="99"/>
    <w:locked/>
    <w:rsid w:val="004C56A7"/>
    <w:rPr>
      <w:rFonts w:ascii="Arial" w:eastAsia="Times New Roman" w:hAnsi="Arial" w:cs="Angsana New"/>
      <w:sz w:val="20"/>
      <w:lang w:eastAsia="zh-CN" w:bidi="th-TH"/>
    </w:rPr>
  </w:style>
  <w:style w:type="character" w:customStyle="1" w:styleId="MELegal2Char">
    <w:name w:val="ME Legal 2 Char"/>
    <w:basedOn w:val="DefaultParagraphFont"/>
    <w:link w:val="MELegal2"/>
    <w:uiPriority w:val="99"/>
    <w:rsid w:val="004C56A7"/>
    <w:rPr>
      <w:rFonts w:ascii="Arial Bold" w:eastAsia="Times New Roman" w:hAnsi="Arial Bold" w:cs="Angsana New"/>
      <w:b/>
      <w:spacing w:val="-6"/>
      <w:lang w:eastAsia="zh-CN" w:bidi="th-TH"/>
    </w:rPr>
  </w:style>
  <w:style w:type="numbering" w:styleId="ArticleSection">
    <w:name w:val="Outline List 3"/>
    <w:basedOn w:val="NoList"/>
    <w:uiPriority w:val="99"/>
    <w:semiHidden/>
    <w:rsid w:val="004C56A7"/>
    <w:pPr>
      <w:numPr>
        <w:numId w:val="29"/>
      </w:numPr>
    </w:pPr>
  </w:style>
  <w:style w:type="paragraph" w:customStyle="1" w:styleId="MENumber1">
    <w:name w:val="ME Number 1"/>
    <w:basedOn w:val="Normal"/>
    <w:uiPriority w:val="3"/>
    <w:qFormat/>
    <w:rsid w:val="004C56A7"/>
    <w:pPr>
      <w:numPr>
        <w:numId w:val="33"/>
      </w:numPr>
      <w:spacing w:after="200" w:line="240" w:lineRule="auto"/>
      <w:outlineLvl w:val="0"/>
    </w:pPr>
    <w:rPr>
      <w:rFonts w:eastAsiaTheme="minorEastAsia" w:cs="Times New Roman"/>
      <w:szCs w:val="20"/>
      <w:lang w:bidi="ar-SA"/>
    </w:rPr>
  </w:style>
  <w:style w:type="paragraph" w:customStyle="1" w:styleId="MENumber2">
    <w:name w:val="ME Number 2"/>
    <w:basedOn w:val="Normal"/>
    <w:uiPriority w:val="3"/>
    <w:qFormat/>
    <w:rsid w:val="004C56A7"/>
    <w:pPr>
      <w:numPr>
        <w:ilvl w:val="1"/>
        <w:numId w:val="33"/>
      </w:numPr>
      <w:spacing w:after="200" w:line="240" w:lineRule="auto"/>
      <w:outlineLvl w:val="1"/>
    </w:pPr>
    <w:rPr>
      <w:rFonts w:eastAsiaTheme="minorEastAsia" w:cs="Times New Roman"/>
      <w:szCs w:val="20"/>
      <w:lang w:bidi="ar-SA"/>
    </w:rPr>
  </w:style>
  <w:style w:type="paragraph" w:customStyle="1" w:styleId="MENumber3">
    <w:name w:val="ME Number 3"/>
    <w:basedOn w:val="Normal"/>
    <w:uiPriority w:val="3"/>
    <w:qFormat/>
    <w:rsid w:val="004C56A7"/>
    <w:pPr>
      <w:numPr>
        <w:ilvl w:val="2"/>
        <w:numId w:val="33"/>
      </w:numPr>
      <w:spacing w:after="200" w:line="240" w:lineRule="auto"/>
      <w:ind w:left="2041"/>
      <w:outlineLvl w:val="2"/>
    </w:pPr>
    <w:rPr>
      <w:rFonts w:eastAsiaTheme="minorEastAsia" w:cs="Times New Roman"/>
      <w:szCs w:val="20"/>
      <w:lang w:bidi="ar-SA"/>
    </w:rPr>
  </w:style>
  <w:style w:type="paragraph" w:customStyle="1" w:styleId="MENumber4">
    <w:name w:val="ME Number 4"/>
    <w:basedOn w:val="Normal"/>
    <w:uiPriority w:val="3"/>
    <w:qFormat/>
    <w:rsid w:val="004C56A7"/>
    <w:pPr>
      <w:numPr>
        <w:ilvl w:val="3"/>
        <w:numId w:val="33"/>
      </w:numPr>
      <w:spacing w:after="200" w:line="240" w:lineRule="auto"/>
      <w:ind w:left="2721"/>
      <w:outlineLvl w:val="3"/>
    </w:pPr>
    <w:rPr>
      <w:rFonts w:eastAsiaTheme="minorEastAsia" w:cs="Times New Roman"/>
      <w:szCs w:val="20"/>
      <w:lang w:bidi="ar-SA"/>
    </w:rPr>
  </w:style>
  <w:style w:type="paragraph" w:customStyle="1" w:styleId="MENumber5">
    <w:name w:val="ME Number 5"/>
    <w:basedOn w:val="Normal"/>
    <w:uiPriority w:val="3"/>
    <w:qFormat/>
    <w:rsid w:val="004C56A7"/>
    <w:pPr>
      <w:numPr>
        <w:ilvl w:val="4"/>
        <w:numId w:val="33"/>
      </w:numPr>
      <w:spacing w:after="200" w:line="240" w:lineRule="auto"/>
      <w:ind w:left="3402"/>
      <w:outlineLvl w:val="4"/>
    </w:pPr>
    <w:rPr>
      <w:rFonts w:eastAsiaTheme="minorEastAsia" w:cs="Times New Roman"/>
      <w:szCs w:val="20"/>
      <w:lang w:bidi="ar-SA"/>
    </w:rPr>
  </w:style>
  <w:style w:type="paragraph" w:customStyle="1" w:styleId="MENumber6">
    <w:name w:val="ME Number 6"/>
    <w:basedOn w:val="Normal"/>
    <w:uiPriority w:val="3"/>
    <w:qFormat/>
    <w:rsid w:val="004C56A7"/>
    <w:pPr>
      <w:numPr>
        <w:ilvl w:val="5"/>
        <w:numId w:val="33"/>
      </w:numPr>
      <w:spacing w:after="200" w:line="240" w:lineRule="auto"/>
      <w:ind w:left="4082"/>
      <w:outlineLvl w:val="5"/>
    </w:pPr>
    <w:rPr>
      <w:rFonts w:eastAsiaTheme="minorEastAsia" w:cs="Times New Roman"/>
      <w:szCs w:val="20"/>
      <w:lang w:bidi="ar-SA"/>
    </w:rPr>
  </w:style>
  <w:style w:type="numbering" w:customStyle="1" w:styleId="MENumber">
    <w:name w:val="ME Number"/>
    <w:uiPriority w:val="99"/>
    <w:rsid w:val="004C56A7"/>
    <w:pPr>
      <w:numPr>
        <w:numId w:val="31"/>
      </w:numPr>
    </w:pPr>
  </w:style>
  <w:style w:type="paragraph" w:customStyle="1" w:styleId="MENumber7">
    <w:name w:val="ME Number 7"/>
    <w:basedOn w:val="Normal"/>
    <w:uiPriority w:val="3"/>
    <w:semiHidden/>
    <w:unhideWhenUsed/>
    <w:qFormat/>
    <w:rsid w:val="004C56A7"/>
    <w:pPr>
      <w:numPr>
        <w:ilvl w:val="6"/>
        <w:numId w:val="33"/>
      </w:numPr>
      <w:spacing w:after="200" w:line="240" w:lineRule="auto"/>
      <w:ind w:left="4762"/>
    </w:pPr>
    <w:rPr>
      <w:rFonts w:eastAsiaTheme="minorEastAsia" w:cs="Times New Roman"/>
      <w:szCs w:val="20"/>
      <w:lang w:bidi="ar-SA"/>
    </w:rPr>
  </w:style>
  <w:style w:type="paragraph" w:customStyle="1" w:styleId="MENumber8">
    <w:name w:val="ME Number 8"/>
    <w:basedOn w:val="Normal"/>
    <w:uiPriority w:val="3"/>
    <w:semiHidden/>
    <w:unhideWhenUsed/>
    <w:qFormat/>
    <w:rsid w:val="004C56A7"/>
    <w:pPr>
      <w:numPr>
        <w:ilvl w:val="7"/>
        <w:numId w:val="33"/>
      </w:numPr>
      <w:spacing w:after="200" w:line="240" w:lineRule="auto"/>
      <w:ind w:hanging="680"/>
    </w:pPr>
    <w:rPr>
      <w:rFonts w:eastAsiaTheme="minorEastAsia" w:cs="Times New Roman"/>
      <w:szCs w:val="20"/>
      <w:lang w:bidi="ar-SA"/>
    </w:rPr>
  </w:style>
  <w:style w:type="paragraph" w:customStyle="1" w:styleId="MENumber9">
    <w:name w:val="ME Number 9"/>
    <w:basedOn w:val="Normal"/>
    <w:uiPriority w:val="3"/>
    <w:semiHidden/>
    <w:unhideWhenUsed/>
    <w:qFormat/>
    <w:rsid w:val="004C56A7"/>
    <w:pPr>
      <w:numPr>
        <w:ilvl w:val="8"/>
        <w:numId w:val="33"/>
      </w:numPr>
      <w:spacing w:after="200" w:line="240" w:lineRule="auto"/>
      <w:ind w:left="6123" w:hanging="680"/>
    </w:pPr>
    <w:rPr>
      <w:rFonts w:eastAsiaTheme="minorEastAsia" w:cs="Times New Roman"/>
      <w:szCs w:val="20"/>
      <w:lang w:bidi="ar-SA"/>
    </w:rPr>
  </w:style>
  <w:style w:type="character" w:customStyle="1" w:styleId="ListParagraphChar">
    <w:name w:val="List Paragraph Char"/>
    <w:aliases w:val="Recommendation Char,List Paragraph1 Char,List Paragraph11 Char"/>
    <w:basedOn w:val="DefaultParagraphFont"/>
    <w:link w:val="ListParagraph"/>
    <w:uiPriority w:val="34"/>
    <w:locked/>
    <w:rsid w:val="00B56592"/>
    <w:rPr>
      <w:rFonts w:ascii="Arial" w:eastAsia="Times New Roman" w:hAnsi="Arial" w:cs="Angsana New"/>
      <w:sz w:val="20"/>
      <w:lang w:eastAsia="zh-CN" w:bidi="th-TH"/>
    </w:rPr>
  </w:style>
  <w:style w:type="paragraph" w:customStyle="1" w:styleId="ItemL1">
    <w:name w:val="Item L1"/>
    <w:basedOn w:val="Normal"/>
    <w:next w:val="Normal"/>
    <w:uiPriority w:val="3"/>
    <w:qFormat/>
    <w:rsid w:val="00092C0A"/>
    <w:pPr>
      <w:numPr>
        <w:numId w:val="45"/>
      </w:numPr>
      <w:outlineLvl w:val="0"/>
    </w:pPr>
    <w:rPr>
      <w:b/>
    </w:rPr>
  </w:style>
  <w:style w:type="paragraph" w:customStyle="1" w:styleId="ItemL2">
    <w:name w:val="Item L2"/>
    <w:basedOn w:val="Normal"/>
    <w:uiPriority w:val="3"/>
    <w:qFormat/>
    <w:rsid w:val="00092C0A"/>
    <w:pPr>
      <w:numPr>
        <w:ilvl w:val="1"/>
        <w:numId w:val="45"/>
      </w:numPr>
      <w:outlineLvl w:val="1"/>
    </w:pPr>
  </w:style>
  <w:style w:type="paragraph" w:customStyle="1" w:styleId="ItemL3">
    <w:name w:val="Item L3"/>
    <w:basedOn w:val="Normal"/>
    <w:uiPriority w:val="3"/>
    <w:qFormat/>
    <w:rsid w:val="00092C0A"/>
    <w:pPr>
      <w:numPr>
        <w:ilvl w:val="2"/>
        <w:numId w:val="45"/>
      </w:numPr>
      <w:outlineLvl w:val="2"/>
    </w:pPr>
  </w:style>
  <w:style w:type="paragraph" w:customStyle="1" w:styleId="ItemL4">
    <w:name w:val="Item L4"/>
    <w:basedOn w:val="Normal"/>
    <w:uiPriority w:val="3"/>
    <w:qFormat/>
    <w:rsid w:val="00092C0A"/>
    <w:pPr>
      <w:numPr>
        <w:ilvl w:val="3"/>
        <w:numId w:val="45"/>
      </w:numPr>
      <w:outlineLvl w:val="3"/>
    </w:pPr>
  </w:style>
  <w:style w:type="paragraph" w:customStyle="1" w:styleId="ItemL5">
    <w:name w:val="Item L5"/>
    <w:basedOn w:val="Normal"/>
    <w:uiPriority w:val="3"/>
    <w:qFormat/>
    <w:rsid w:val="00092C0A"/>
    <w:pPr>
      <w:numPr>
        <w:ilvl w:val="4"/>
        <w:numId w:val="45"/>
      </w:numPr>
    </w:pPr>
  </w:style>
  <w:style w:type="paragraph" w:customStyle="1" w:styleId="ItemL6">
    <w:name w:val="Item L6"/>
    <w:basedOn w:val="Normal"/>
    <w:uiPriority w:val="3"/>
    <w:unhideWhenUsed/>
    <w:qFormat/>
    <w:rsid w:val="00092C0A"/>
    <w:pPr>
      <w:numPr>
        <w:ilvl w:val="5"/>
        <w:numId w:val="45"/>
      </w:numPr>
      <w:outlineLvl w:val="5"/>
    </w:pPr>
  </w:style>
  <w:style w:type="paragraph" w:customStyle="1" w:styleId="ItemL7">
    <w:name w:val="Item L7"/>
    <w:basedOn w:val="Normal"/>
    <w:uiPriority w:val="3"/>
    <w:unhideWhenUsed/>
    <w:qFormat/>
    <w:rsid w:val="00092C0A"/>
    <w:pPr>
      <w:numPr>
        <w:ilvl w:val="6"/>
        <w:numId w:val="45"/>
      </w:numPr>
      <w:outlineLvl w:val="6"/>
    </w:pPr>
  </w:style>
  <w:style w:type="paragraph" w:customStyle="1" w:styleId="ItemL8">
    <w:name w:val="Item L8"/>
    <w:basedOn w:val="Normal"/>
    <w:uiPriority w:val="3"/>
    <w:unhideWhenUsed/>
    <w:qFormat/>
    <w:rsid w:val="00092C0A"/>
    <w:pPr>
      <w:numPr>
        <w:ilvl w:val="7"/>
        <w:numId w:val="45"/>
      </w:numPr>
      <w:outlineLvl w:val="7"/>
    </w:pPr>
  </w:style>
  <w:style w:type="paragraph" w:customStyle="1" w:styleId="ItemL9">
    <w:name w:val="Item L9"/>
    <w:basedOn w:val="Normal"/>
    <w:uiPriority w:val="3"/>
    <w:unhideWhenUsed/>
    <w:qFormat/>
    <w:rsid w:val="00092C0A"/>
    <w:pPr>
      <w:numPr>
        <w:ilvl w:val="8"/>
        <w:numId w:val="45"/>
      </w:numPr>
      <w:outlineLvl w:val="8"/>
    </w:pPr>
  </w:style>
  <w:style w:type="numbering" w:customStyle="1" w:styleId="Item">
    <w:name w:val="Item"/>
    <w:uiPriority w:val="99"/>
    <w:rsid w:val="00092C0A"/>
    <w:pPr>
      <w:numPr>
        <w:numId w:val="43"/>
      </w:numPr>
    </w:pPr>
  </w:style>
  <w:style w:type="paragraph" w:customStyle="1" w:styleId="DefenceDefinition0">
    <w:name w:val="DefenceDefinition"/>
    <w:basedOn w:val="Normal"/>
    <w:rsid w:val="00C46C1E"/>
    <w:pPr>
      <w:numPr>
        <w:numId w:val="51"/>
      </w:numPr>
      <w:spacing w:after="220" w:line="240" w:lineRule="auto"/>
    </w:pPr>
    <w:rPr>
      <w:rFonts w:ascii="Times New Roman" w:eastAsiaTheme="minorEastAsia" w:hAnsi="Times New Roman" w:cs="Times New Roman"/>
      <w:szCs w:val="20"/>
      <w:lang w:eastAsia="en-US" w:bidi="ar-SA"/>
    </w:rPr>
  </w:style>
  <w:style w:type="paragraph" w:customStyle="1" w:styleId="DefenceDefinitionNum">
    <w:name w:val="DefenceDefinitionNum"/>
    <w:basedOn w:val="Normal"/>
    <w:rsid w:val="00C46C1E"/>
    <w:pPr>
      <w:numPr>
        <w:ilvl w:val="1"/>
        <w:numId w:val="51"/>
      </w:numPr>
      <w:spacing w:after="200" w:line="240" w:lineRule="auto"/>
    </w:pPr>
    <w:rPr>
      <w:rFonts w:ascii="Times New Roman" w:eastAsiaTheme="minorEastAsia" w:hAnsi="Times New Roman" w:cs="Times New Roman"/>
      <w:color w:val="000000"/>
      <w:szCs w:val="20"/>
      <w:lang w:eastAsia="en-US" w:bidi="ar-SA"/>
    </w:rPr>
  </w:style>
  <w:style w:type="paragraph" w:customStyle="1" w:styleId="DefenceDefinitionNum2">
    <w:name w:val="DefenceDefinitionNum2"/>
    <w:basedOn w:val="Normal"/>
    <w:rsid w:val="00C46C1E"/>
    <w:pPr>
      <w:numPr>
        <w:ilvl w:val="2"/>
        <w:numId w:val="51"/>
      </w:numPr>
      <w:spacing w:after="200" w:line="240" w:lineRule="auto"/>
    </w:pPr>
    <w:rPr>
      <w:rFonts w:ascii="Times New Roman" w:eastAsiaTheme="minorEastAsia" w:hAnsi="Times New Roman" w:cs="Times New Roman"/>
      <w:szCs w:val="20"/>
      <w:lang w:eastAsia="en-US" w:bidi="ar-SA"/>
    </w:rPr>
  </w:style>
  <w:style w:type="paragraph" w:customStyle="1" w:styleId="DefenceDefinitionNum3">
    <w:name w:val="DefenceDefinitionNum3"/>
    <w:basedOn w:val="Normal"/>
    <w:rsid w:val="00C46C1E"/>
    <w:pPr>
      <w:numPr>
        <w:ilvl w:val="3"/>
        <w:numId w:val="51"/>
      </w:numPr>
      <w:spacing w:after="220" w:line="240" w:lineRule="auto"/>
    </w:pPr>
    <w:rPr>
      <w:rFonts w:ascii="Times New Roman" w:eastAsiaTheme="minorEastAsia" w:hAnsi="Times New Roman" w:cs="Times New Roman"/>
      <w:szCs w:val="20"/>
      <w:lang w:eastAsia="en-US" w:bidi="ar-SA"/>
    </w:rPr>
  </w:style>
  <w:style w:type="numbering" w:customStyle="1" w:styleId="DefenceDefinition">
    <w:name w:val="Defence Definition"/>
    <w:rsid w:val="00C46C1E"/>
    <w:pPr>
      <w:numPr>
        <w:numId w:val="51"/>
      </w:numPr>
    </w:pPr>
  </w:style>
  <w:style w:type="paragraph" w:customStyle="1" w:styleId="Default">
    <w:name w:val="Default"/>
    <w:rsid w:val="00894E80"/>
    <w:pPr>
      <w:autoSpaceDE w:val="0"/>
      <w:autoSpaceDN w:val="0"/>
      <w:adjustRightInd w:val="0"/>
      <w:spacing w:after="0" w:line="240" w:lineRule="auto"/>
    </w:pPr>
    <w:rPr>
      <w:rFonts w:ascii="Arial" w:hAnsi="Arial" w:cs="Arial"/>
      <w:color w:val="000000"/>
      <w:sz w:val="24"/>
      <w:szCs w:val="24"/>
    </w:rPr>
  </w:style>
  <w:style w:type="paragraph" w:customStyle="1" w:styleId="NumberLevel1">
    <w:name w:val="Number Level 1"/>
    <w:aliases w:val="N1"/>
    <w:basedOn w:val="Normal"/>
    <w:uiPriority w:val="1"/>
    <w:qFormat/>
    <w:rsid w:val="009C6F95"/>
    <w:pPr>
      <w:numPr>
        <w:numId w:val="59"/>
      </w:numPr>
      <w:spacing w:before="140" w:after="140" w:line="280" w:lineRule="atLeast"/>
    </w:pPr>
    <w:rPr>
      <w:rFonts w:cs="Arial"/>
      <w:sz w:val="22"/>
      <w:lang w:eastAsia="en-AU" w:bidi="ar-SA"/>
    </w:rPr>
  </w:style>
  <w:style w:type="paragraph" w:customStyle="1" w:styleId="NumberLevel2">
    <w:name w:val="Number Level 2"/>
    <w:aliases w:val="N2"/>
    <w:basedOn w:val="Normal"/>
    <w:uiPriority w:val="1"/>
    <w:qFormat/>
    <w:rsid w:val="009C6F95"/>
    <w:pPr>
      <w:numPr>
        <w:ilvl w:val="1"/>
        <w:numId w:val="59"/>
      </w:numPr>
      <w:spacing w:before="140" w:after="140" w:line="280" w:lineRule="atLeast"/>
    </w:pPr>
    <w:rPr>
      <w:rFonts w:cs="Arial"/>
      <w:sz w:val="22"/>
      <w:lang w:eastAsia="en-AU" w:bidi="ar-SA"/>
    </w:rPr>
  </w:style>
  <w:style w:type="paragraph" w:customStyle="1" w:styleId="NumberLevel3">
    <w:name w:val="Number Level 3"/>
    <w:aliases w:val="N3"/>
    <w:basedOn w:val="Normal"/>
    <w:uiPriority w:val="1"/>
    <w:qFormat/>
    <w:rsid w:val="009C6F95"/>
    <w:pPr>
      <w:numPr>
        <w:ilvl w:val="2"/>
        <w:numId w:val="59"/>
      </w:numPr>
      <w:spacing w:before="140" w:after="140" w:line="280" w:lineRule="atLeast"/>
    </w:pPr>
    <w:rPr>
      <w:rFonts w:cs="Arial"/>
      <w:sz w:val="22"/>
      <w:lang w:eastAsia="en-AU" w:bidi="ar-SA"/>
    </w:rPr>
  </w:style>
  <w:style w:type="paragraph" w:customStyle="1" w:styleId="NumberLevel4">
    <w:name w:val="Number Level 4"/>
    <w:aliases w:val="N4"/>
    <w:basedOn w:val="Normal"/>
    <w:uiPriority w:val="1"/>
    <w:qFormat/>
    <w:rsid w:val="009C6F95"/>
    <w:pPr>
      <w:numPr>
        <w:ilvl w:val="3"/>
        <w:numId w:val="59"/>
      </w:numPr>
      <w:spacing w:after="140" w:line="280" w:lineRule="atLeast"/>
    </w:pPr>
    <w:rPr>
      <w:rFonts w:cs="Arial"/>
      <w:sz w:val="22"/>
      <w:lang w:eastAsia="en-AU" w:bidi="ar-SA"/>
    </w:rPr>
  </w:style>
  <w:style w:type="paragraph" w:customStyle="1" w:styleId="NumberLevel5">
    <w:name w:val="Number Level 5"/>
    <w:aliases w:val="N5"/>
    <w:basedOn w:val="Normal"/>
    <w:uiPriority w:val="1"/>
    <w:semiHidden/>
    <w:rsid w:val="009C6F95"/>
    <w:pPr>
      <w:numPr>
        <w:ilvl w:val="4"/>
        <w:numId w:val="59"/>
      </w:numPr>
      <w:spacing w:after="140" w:line="280" w:lineRule="atLeast"/>
    </w:pPr>
    <w:rPr>
      <w:rFonts w:cs="Arial"/>
      <w:sz w:val="22"/>
      <w:lang w:eastAsia="en-AU" w:bidi="ar-SA"/>
    </w:rPr>
  </w:style>
  <w:style w:type="paragraph" w:customStyle="1" w:styleId="NumberLevel6">
    <w:name w:val="Number Level 6"/>
    <w:basedOn w:val="NumberLevel5"/>
    <w:uiPriority w:val="1"/>
    <w:semiHidden/>
    <w:rsid w:val="009C6F95"/>
    <w:pPr>
      <w:numPr>
        <w:ilvl w:val="5"/>
      </w:numPr>
    </w:pPr>
  </w:style>
  <w:style w:type="paragraph" w:customStyle="1" w:styleId="NumberLevel7">
    <w:name w:val="Number Level 7"/>
    <w:basedOn w:val="NumberLevel6"/>
    <w:uiPriority w:val="1"/>
    <w:semiHidden/>
    <w:rsid w:val="009C6F95"/>
    <w:pPr>
      <w:numPr>
        <w:ilvl w:val="6"/>
      </w:numPr>
    </w:pPr>
  </w:style>
  <w:style w:type="paragraph" w:customStyle="1" w:styleId="NumberLevel8">
    <w:name w:val="Number Level 8"/>
    <w:basedOn w:val="NumberLevel7"/>
    <w:uiPriority w:val="1"/>
    <w:semiHidden/>
    <w:rsid w:val="009C6F95"/>
    <w:pPr>
      <w:numPr>
        <w:ilvl w:val="7"/>
      </w:numPr>
    </w:pPr>
  </w:style>
  <w:style w:type="paragraph" w:customStyle="1" w:styleId="NumberLevel9">
    <w:name w:val="Number Level 9"/>
    <w:basedOn w:val="NumberLevel8"/>
    <w:uiPriority w:val="1"/>
    <w:semiHidden/>
    <w:rsid w:val="009C6F95"/>
    <w:pPr>
      <w:numPr>
        <w:ilvl w:val="8"/>
      </w:numPr>
    </w:pPr>
  </w:style>
  <w:style w:type="paragraph" w:customStyle="1" w:styleId="PlainParagraph">
    <w:name w:val="Plain Paragraph"/>
    <w:aliases w:val="PP"/>
    <w:basedOn w:val="Normal"/>
    <w:link w:val="PlainParagraphChar"/>
    <w:qFormat/>
    <w:rsid w:val="009C6F95"/>
    <w:pPr>
      <w:spacing w:before="140" w:after="140" w:line="280" w:lineRule="atLeast"/>
    </w:pPr>
    <w:rPr>
      <w:rFonts w:cs="Arial"/>
      <w:sz w:val="22"/>
      <w:lang w:eastAsia="en-AU" w:bidi="ar-SA"/>
    </w:rPr>
  </w:style>
  <w:style w:type="character" w:customStyle="1" w:styleId="PlainParagraphChar">
    <w:name w:val="Plain Paragraph Char"/>
    <w:aliases w:val="PP Char"/>
    <w:basedOn w:val="DefaultParagraphFont"/>
    <w:link w:val="PlainParagraph"/>
    <w:rsid w:val="009C6F95"/>
    <w:rPr>
      <w:rFonts w:ascii="Arial" w:eastAsia="Times New Roman" w:hAnsi="Arial" w:cs="Arial"/>
      <w:lang w:eastAsia="en-AU"/>
    </w:rPr>
  </w:style>
  <w:style w:type="table" w:customStyle="1" w:styleId="TableGrid10">
    <w:name w:val="Table Grid1"/>
    <w:basedOn w:val="TableNormal"/>
    <w:next w:val="TableGrid"/>
    <w:uiPriority w:val="59"/>
    <w:rsid w:val="00860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A30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95807">
      <w:bodyDiv w:val="1"/>
      <w:marLeft w:val="0"/>
      <w:marRight w:val="0"/>
      <w:marTop w:val="0"/>
      <w:marBottom w:val="0"/>
      <w:divBdr>
        <w:top w:val="none" w:sz="0" w:space="0" w:color="auto"/>
        <w:left w:val="none" w:sz="0" w:space="0" w:color="auto"/>
        <w:bottom w:val="none" w:sz="0" w:space="0" w:color="auto"/>
        <w:right w:val="none" w:sz="0" w:space="0" w:color="auto"/>
      </w:divBdr>
    </w:div>
    <w:div w:id="223294603">
      <w:bodyDiv w:val="1"/>
      <w:marLeft w:val="0"/>
      <w:marRight w:val="0"/>
      <w:marTop w:val="0"/>
      <w:marBottom w:val="0"/>
      <w:divBdr>
        <w:top w:val="none" w:sz="0" w:space="0" w:color="auto"/>
        <w:left w:val="none" w:sz="0" w:space="0" w:color="auto"/>
        <w:bottom w:val="none" w:sz="0" w:space="0" w:color="auto"/>
        <w:right w:val="none" w:sz="0" w:space="0" w:color="auto"/>
      </w:divBdr>
    </w:div>
    <w:div w:id="283117234">
      <w:bodyDiv w:val="1"/>
      <w:marLeft w:val="0"/>
      <w:marRight w:val="0"/>
      <w:marTop w:val="0"/>
      <w:marBottom w:val="0"/>
      <w:divBdr>
        <w:top w:val="none" w:sz="0" w:space="0" w:color="auto"/>
        <w:left w:val="none" w:sz="0" w:space="0" w:color="auto"/>
        <w:bottom w:val="none" w:sz="0" w:space="0" w:color="auto"/>
        <w:right w:val="none" w:sz="0" w:space="0" w:color="auto"/>
      </w:divBdr>
    </w:div>
    <w:div w:id="1083645704">
      <w:bodyDiv w:val="1"/>
      <w:marLeft w:val="0"/>
      <w:marRight w:val="0"/>
      <w:marTop w:val="0"/>
      <w:marBottom w:val="0"/>
      <w:divBdr>
        <w:top w:val="none" w:sz="0" w:space="0" w:color="auto"/>
        <w:left w:val="none" w:sz="0" w:space="0" w:color="auto"/>
        <w:bottom w:val="none" w:sz="0" w:space="0" w:color="auto"/>
        <w:right w:val="none" w:sz="0" w:space="0" w:color="auto"/>
      </w:divBdr>
    </w:div>
    <w:div w:id="1148091405">
      <w:bodyDiv w:val="1"/>
      <w:marLeft w:val="0"/>
      <w:marRight w:val="0"/>
      <w:marTop w:val="0"/>
      <w:marBottom w:val="0"/>
      <w:divBdr>
        <w:top w:val="none" w:sz="0" w:space="0" w:color="auto"/>
        <w:left w:val="none" w:sz="0" w:space="0" w:color="auto"/>
        <w:bottom w:val="none" w:sz="0" w:space="0" w:color="auto"/>
        <w:right w:val="none" w:sz="0" w:space="0" w:color="auto"/>
      </w:divBdr>
    </w:div>
    <w:div w:id="1198201424">
      <w:bodyDiv w:val="1"/>
      <w:marLeft w:val="0"/>
      <w:marRight w:val="0"/>
      <w:marTop w:val="0"/>
      <w:marBottom w:val="0"/>
      <w:divBdr>
        <w:top w:val="none" w:sz="0" w:space="0" w:color="auto"/>
        <w:left w:val="none" w:sz="0" w:space="0" w:color="auto"/>
        <w:bottom w:val="none" w:sz="0" w:space="0" w:color="auto"/>
        <w:right w:val="none" w:sz="0" w:space="0" w:color="auto"/>
      </w:divBdr>
    </w:div>
    <w:div w:id="1463770095">
      <w:bodyDiv w:val="1"/>
      <w:marLeft w:val="0"/>
      <w:marRight w:val="0"/>
      <w:marTop w:val="0"/>
      <w:marBottom w:val="0"/>
      <w:divBdr>
        <w:top w:val="none" w:sz="0" w:space="0" w:color="auto"/>
        <w:left w:val="none" w:sz="0" w:space="0" w:color="auto"/>
        <w:bottom w:val="none" w:sz="0" w:space="0" w:color="auto"/>
        <w:right w:val="none" w:sz="0" w:space="0" w:color="auto"/>
      </w:divBdr>
    </w:div>
    <w:div w:id="1545218715">
      <w:bodyDiv w:val="1"/>
      <w:marLeft w:val="0"/>
      <w:marRight w:val="0"/>
      <w:marTop w:val="0"/>
      <w:marBottom w:val="0"/>
      <w:divBdr>
        <w:top w:val="none" w:sz="0" w:space="0" w:color="auto"/>
        <w:left w:val="none" w:sz="0" w:space="0" w:color="auto"/>
        <w:bottom w:val="none" w:sz="0" w:space="0" w:color="auto"/>
        <w:right w:val="none" w:sz="0" w:space="0" w:color="auto"/>
      </w:divBdr>
    </w:div>
    <w:div w:id="1558778066">
      <w:bodyDiv w:val="1"/>
      <w:marLeft w:val="0"/>
      <w:marRight w:val="0"/>
      <w:marTop w:val="0"/>
      <w:marBottom w:val="0"/>
      <w:divBdr>
        <w:top w:val="none" w:sz="0" w:space="0" w:color="auto"/>
        <w:left w:val="none" w:sz="0" w:space="0" w:color="auto"/>
        <w:bottom w:val="none" w:sz="0" w:space="0" w:color="auto"/>
        <w:right w:val="none" w:sz="0" w:space="0" w:color="auto"/>
      </w:divBdr>
    </w:div>
    <w:div w:id="1603882591">
      <w:bodyDiv w:val="1"/>
      <w:marLeft w:val="0"/>
      <w:marRight w:val="0"/>
      <w:marTop w:val="0"/>
      <w:marBottom w:val="0"/>
      <w:divBdr>
        <w:top w:val="none" w:sz="0" w:space="0" w:color="auto"/>
        <w:left w:val="none" w:sz="0" w:space="0" w:color="auto"/>
        <w:bottom w:val="none" w:sz="0" w:space="0" w:color="auto"/>
        <w:right w:val="none" w:sz="0" w:space="0" w:color="auto"/>
      </w:divBdr>
    </w:div>
    <w:div w:id="1954823057">
      <w:bodyDiv w:val="1"/>
      <w:marLeft w:val="0"/>
      <w:marRight w:val="0"/>
      <w:marTop w:val="0"/>
      <w:marBottom w:val="0"/>
      <w:divBdr>
        <w:top w:val="none" w:sz="0" w:space="0" w:color="auto"/>
        <w:left w:val="none" w:sz="0" w:space="0" w:color="auto"/>
        <w:bottom w:val="none" w:sz="0" w:space="0" w:color="auto"/>
        <w:right w:val="none" w:sz="0" w:space="0" w:color="auto"/>
      </w:divBdr>
    </w:div>
    <w:div w:id="203503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slation.gov.au/Details/F2017C00668"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3EBCD-F5CB-4F1E-8F43-9FB73A23E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30425</Words>
  <Characters>173428</Characters>
  <Application>Microsoft Office Word</Application>
  <DocSecurity>0</DocSecurity>
  <Lines>1445</Lines>
  <Paragraphs>406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MinterEllison</dc:creator>
  <cp:keywords/>
  <dc:description/>
  <cp:lastModifiedBy>BRIDGE, Penelope</cp:lastModifiedBy>
  <cp:revision>7</cp:revision>
  <cp:lastPrinted>2019-12-09T21:56:00Z</cp:lastPrinted>
  <dcterms:created xsi:type="dcterms:W3CDTF">2019-12-09T21:45:00Z</dcterms:created>
  <dcterms:modified xsi:type="dcterms:W3CDTF">2019-12-09T21:56:00Z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erType">
    <vt:lpwstr>1</vt:lpwstr>
  </property>
  <property fmtid="{D5CDD505-2E9C-101B-9397-08002B2CF9AE}" pid="3" name="DocumentID">
    <vt:lpwstr>ME_166507523_1</vt:lpwstr>
  </property>
  <property fmtid="{D5CDD505-2E9C-101B-9397-08002B2CF9AE}" pid="4" name="Custom1">
    <vt:lpwstr>1274834</vt:lpwstr>
  </property>
  <property fmtid="{D5CDD505-2E9C-101B-9397-08002B2CF9AE}" pid="5" name="selectedOutlineNumberingFamily">
    <vt:lpwstr>Schedule</vt:lpwstr>
  </property>
  <property fmtid="{D5CDD505-2E9C-101B-9397-08002B2CF9AE}" pid="6" name="SelectedNumberingScheme">
    <vt:lpwstr>c:\ProgramData\Esquire Innovations\iHyperstyles\SchemesGlobal\ME Agreement Scheme.docx</vt:lpwstr>
  </property>
</Properties>
</file>